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39D523" w14:textId="77777777" w:rsidR="00C105F0" w:rsidRPr="009E4337" w:rsidRDefault="00C105F0" w:rsidP="00C105F0">
      <w:pPr>
        <w:pStyle w:val="Default"/>
        <w:pBdr>
          <w:bottom w:val="single" w:sz="4" w:space="1" w:color="auto"/>
        </w:pBdr>
        <w:jc w:val="center"/>
        <w:rPr>
          <w:color w:val="auto"/>
          <w:szCs w:val="28"/>
        </w:rPr>
      </w:pPr>
      <w:r w:rsidRPr="009E4337">
        <w:rPr>
          <w:color w:val="auto"/>
          <w:szCs w:val="28"/>
        </w:rPr>
        <w:t>ИП Сивухо Николай Николаевич</w:t>
      </w:r>
    </w:p>
    <w:p w14:paraId="3BB29042" w14:textId="77777777" w:rsidR="00C105F0" w:rsidRPr="009E4337" w:rsidRDefault="00C105F0" w:rsidP="00C105F0">
      <w:pPr>
        <w:pStyle w:val="Default"/>
        <w:pBdr>
          <w:bottom w:val="single" w:sz="4" w:space="1" w:color="auto"/>
        </w:pBdr>
        <w:jc w:val="center"/>
        <w:rPr>
          <w:color w:val="auto"/>
          <w:szCs w:val="28"/>
        </w:rPr>
      </w:pPr>
      <w:r w:rsidRPr="009E4337">
        <w:rPr>
          <w:color w:val="auto"/>
          <w:szCs w:val="28"/>
        </w:rPr>
        <w:t>ИНН 432401588030 Эл. почта: rost43@bk.ru Тел.: +7(953)6931287</w:t>
      </w:r>
    </w:p>
    <w:p w14:paraId="4C550739" w14:textId="77777777" w:rsidR="00C105F0" w:rsidRPr="009E4337" w:rsidRDefault="00C105F0" w:rsidP="00C105F0">
      <w:pPr>
        <w:widowControl w:val="0"/>
        <w:pBdr>
          <w:bottom w:val="single" w:sz="4" w:space="1" w:color="auto"/>
        </w:pBdr>
        <w:adjustRightInd w:val="0"/>
        <w:jc w:val="center"/>
        <w:textAlignment w:val="baseline"/>
        <w:rPr>
          <w:rFonts w:eastAsia="Microsoft YaHei"/>
          <w:kern w:val="28"/>
          <w:szCs w:val="28"/>
        </w:rPr>
      </w:pPr>
      <w:r w:rsidRPr="009E4337">
        <w:rPr>
          <w:szCs w:val="28"/>
        </w:rPr>
        <w:t>610008 Кировская обл, г. Киров</w:t>
      </w:r>
    </w:p>
    <w:p w14:paraId="7502E7FA" w14:textId="77777777" w:rsidR="00C105F0" w:rsidRPr="009E4337" w:rsidRDefault="00C105F0" w:rsidP="00C105F0">
      <w:pPr>
        <w:widowControl w:val="0"/>
        <w:adjustRightInd w:val="0"/>
        <w:textAlignment w:val="baseline"/>
        <w:rPr>
          <w:rFonts w:eastAsia="Microsoft YaHei"/>
          <w:kern w:val="28"/>
          <w:sz w:val="28"/>
          <w:szCs w:val="28"/>
        </w:rPr>
      </w:pPr>
    </w:p>
    <w:p w14:paraId="0B8A4C99" w14:textId="77777777" w:rsidR="00C105F0" w:rsidRPr="009E4337" w:rsidRDefault="00C105F0" w:rsidP="00C105F0">
      <w:pPr>
        <w:widowControl w:val="0"/>
        <w:adjustRightInd w:val="0"/>
        <w:textAlignment w:val="baseline"/>
        <w:rPr>
          <w:rFonts w:eastAsia="Microsoft YaHei"/>
          <w:kern w:val="28"/>
          <w:sz w:val="28"/>
          <w:szCs w:val="28"/>
        </w:rPr>
      </w:pPr>
    </w:p>
    <w:p w14:paraId="53A936EA" w14:textId="77777777" w:rsidR="00C105F0" w:rsidRPr="009E4337" w:rsidRDefault="00C105F0" w:rsidP="00C105F0">
      <w:pPr>
        <w:widowControl w:val="0"/>
        <w:adjustRightInd w:val="0"/>
        <w:textAlignment w:val="baseline"/>
        <w:rPr>
          <w:rFonts w:eastAsia="Microsoft YaHei"/>
          <w:kern w:val="28"/>
          <w:sz w:val="28"/>
          <w:szCs w:val="28"/>
        </w:rPr>
      </w:pPr>
    </w:p>
    <w:tbl>
      <w:tblPr>
        <w:tblW w:w="10314" w:type="dxa"/>
        <w:tblLook w:val="04A0" w:firstRow="1" w:lastRow="0" w:firstColumn="1" w:lastColumn="0" w:noHBand="0" w:noVBand="1"/>
      </w:tblPr>
      <w:tblGrid>
        <w:gridCol w:w="4644"/>
        <w:gridCol w:w="5670"/>
      </w:tblGrid>
      <w:tr w:rsidR="00C105F0" w:rsidRPr="009E4337" w14:paraId="08FEBBB1" w14:textId="77777777" w:rsidTr="00131728">
        <w:tc>
          <w:tcPr>
            <w:tcW w:w="4644" w:type="dxa"/>
            <w:shd w:val="clear" w:color="auto" w:fill="auto"/>
          </w:tcPr>
          <w:p w14:paraId="1DAC84BA" w14:textId="77777777" w:rsidR="00C105F0" w:rsidRPr="009E4337" w:rsidRDefault="00C105F0" w:rsidP="00131728">
            <w:pPr>
              <w:jc w:val="center"/>
              <w:rPr>
                <w:noProof/>
              </w:rPr>
            </w:pPr>
          </w:p>
        </w:tc>
        <w:tc>
          <w:tcPr>
            <w:tcW w:w="5670" w:type="dxa"/>
            <w:shd w:val="clear" w:color="auto" w:fill="auto"/>
          </w:tcPr>
          <w:p w14:paraId="7E6CA59D" w14:textId="77777777" w:rsidR="00C105F0" w:rsidRPr="009E4337" w:rsidRDefault="00C105F0" w:rsidP="00131728">
            <w:pPr>
              <w:widowControl w:val="0"/>
              <w:suppressAutoHyphens/>
              <w:jc w:val="right"/>
            </w:pPr>
            <w:bookmarkStart w:id="0" w:name="_Hlk140754808"/>
            <w:r w:rsidRPr="009E4337">
              <w:t>УТВЕРЖДЕНО:</w:t>
            </w:r>
          </w:p>
          <w:p w14:paraId="291A7445" w14:textId="77777777" w:rsidR="00C105F0" w:rsidRPr="009E4337" w:rsidRDefault="00C105F0" w:rsidP="00131728">
            <w:pPr>
              <w:widowControl w:val="0"/>
              <w:suppressAutoHyphens/>
              <w:jc w:val="right"/>
            </w:pPr>
            <w:r w:rsidRPr="009E4337">
              <w:t>___________________________________</w:t>
            </w:r>
          </w:p>
          <w:p w14:paraId="76EB34D5" w14:textId="77777777" w:rsidR="00C105F0" w:rsidRPr="009E4337" w:rsidRDefault="00C105F0" w:rsidP="00131728">
            <w:pPr>
              <w:widowControl w:val="0"/>
              <w:suppressAutoHyphens/>
              <w:jc w:val="right"/>
            </w:pPr>
            <w:r w:rsidRPr="009E4337">
              <w:t>___________________________________</w:t>
            </w:r>
          </w:p>
          <w:p w14:paraId="3856D14E" w14:textId="77777777" w:rsidR="00C105F0" w:rsidRPr="009E4337" w:rsidRDefault="00C105F0" w:rsidP="00131728">
            <w:pPr>
              <w:widowControl w:val="0"/>
              <w:suppressAutoHyphens/>
              <w:jc w:val="right"/>
            </w:pPr>
            <w:r w:rsidRPr="009E4337">
              <w:t>___________________________________</w:t>
            </w:r>
          </w:p>
          <w:p w14:paraId="75A875F9" w14:textId="77777777" w:rsidR="00C105F0" w:rsidRPr="009E4337" w:rsidRDefault="00C105F0" w:rsidP="00131728">
            <w:pPr>
              <w:widowControl w:val="0"/>
              <w:suppressAutoHyphens/>
              <w:jc w:val="right"/>
            </w:pPr>
            <w:r w:rsidRPr="009E4337">
              <w:t>___________________________________</w:t>
            </w:r>
          </w:p>
          <w:p w14:paraId="5AC2CD16" w14:textId="77777777" w:rsidR="00C105F0" w:rsidRPr="009E4337" w:rsidRDefault="00C105F0" w:rsidP="00131728">
            <w:pPr>
              <w:widowControl w:val="0"/>
              <w:suppressAutoHyphens/>
              <w:jc w:val="right"/>
            </w:pPr>
            <w:r w:rsidRPr="009E4337">
              <w:t>___________________________________</w:t>
            </w:r>
          </w:p>
          <w:bookmarkEnd w:id="0"/>
          <w:p w14:paraId="7E42BA1A" w14:textId="77777777" w:rsidR="00C105F0" w:rsidRPr="009E4337" w:rsidRDefault="00C105F0" w:rsidP="00131728">
            <w:pPr>
              <w:widowControl w:val="0"/>
              <w:suppressAutoHyphens/>
              <w:jc w:val="right"/>
            </w:pPr>
          </w:p>
          <w:p w14:paraId="60EA73F9" w14:textId="77777777" w:rsidR="00C105F0" w:rsidRPr="009E4337" w:rsidRDefault="00C105F0" w:rsidP="00131728">
            <w:pPr>
              <w:widowControl w:val="0"/>
              <w:suppressAutoHyphens/>
              <w:jc w:val="right"/>
            </w:pPr>
          </w:p>
          <w:p w14:paraId="1D701377" w14:textId="77777777" w:rsidR="00C105F0" w:rsidRPr="009E4337" w:rsidRDefault="00C105F0" w:rsidP="00131728">
            <w:pPr>
              <w:widowControl w:val="0"/>
              <w:suppressAutoHyphens/>
              <w:jc w:val="right"/>
            </w:pPr>
          </w:p>
          <w:p w14:paraId="6FA7874E" w14:textId="77777777" w:rsidR="00C105F0" w:rsidRPr="009E4337" w:rsidRDefault="00C105F0" w:rsidP="00131728">
            <w:pPr>
              <w:widowControl w:val="0"/>
              <w:suppressAutoHyphens/>
              <w:jc w:val="right"/>
            </w:pPr>
          </w:p>
        </w:tc>
      </w:tr>
    </w:tbl>
    <w:p w14:paraId="370BBEFC" w14:textId="77777777" w:rsidR="00BF1952" w:rsidRPr="009E4337" w:rsidRDefault="00BF1952" w:rsidP="0006129B">
      <w:pPr>
        <w:widowControl w:val="0"/>
        <w:adjustRightInd w:val="0"/>
        <w:textAlignment w:val="baseline"/>
        <w:rPr>
          <w:rFonts w:eastAsia="Microsoft YaHei"/>
          <w:kern w:val="28"/>
          <w:sz w:val="28"/>
          <w:szCs w:val="28"/>
        </w:rPr>
      </w:pPr>
    </w:p>
    <w:p w14:paraId="58AA91DA" w14:textId="77777777" w:rsidR="00E3281E" w:rsidRPr="009E4337" w:rsidRDefault="00E3281E" w:rsidP="0006129B">
      <w:pPr>
        <w:widowControl w:val="0"/>
        <w:adjustRightInd w:val="0"/>
        <w:textAlignment w:val="baseline"/>
        <w:rPr>
          <w:rFonts w:eastAsia="Microsoft YaHei"/>
          <w:kern w:val="28"/>
        </w:rPr>
      </w:pPr>
    </w:p>
    <w:p w14:paraId="22AA3CE7" w14:textId="77777777" w:rsidR="00DB3855" w:rsidRPr="009E4337" w:rsidRDefault="00DB3855" w:rsidP="0006129B">
      <w:pPr>
        <w:widowControl w:val="0"/>
        <w:adjustRightInd w:val="0"/>
        <w:textAlignment w:val="baseline"/>
        <w:rPr>
          <w:rFonts w:eastAsia="Microsoft YaHei"/>
          <w:kern w:val="28"/>
        </w:rPr>
      </w:pPr>
    </w:p>
    <w:p w14:paraId="77EF2230" w14:textId="77777777" w:rsidR="00E3281E" w:rsidRPr="009E4337" w:rsidRDefault="00E3281E" w:rsidP="0006129B">
      <w:pPr>
        <w:widowControl w:val="0"/>
        <w:adjustRightInd w:val="0"/>
        <w:textAlignment w:val="baseline"/>
        <w:rPr>
          <w:rFonts w:eastAsia="Microsoft YaHei"/>
          <w:kern w:val="28"/>
        </w:rPr>
      </w:pPr>
    </w:p>
    <w:p w14:paraId="2BFF7517" w14:textId="77777777" w:rsidR="00E3281E" w:rsidRPr="009E4337" w:rsidRDefault="00E3281E" w:rsidP="0006129B">
      <w:pPr>
        <w:widowControl w:val="0"/>
        <w:adjustRightInd w:val="0"/>
        <w:textAlignment w:val="baseline"/>
        <w:rPr>
          <w:rFonts w:eastAsia="Microsoft YaHei"/>
          <w:kern w:val="28"/>
        </w:rPr>
      </w:pPr>
    </w:p>
    <w:p w14:paraId="023BAB55" w14:textId="77777777" w:rsidR="00E3281E" w:rsidRPr="009E4337" w:rsidRDefault="00E3281E" w:rsidP="0006129B">
      <w:pPr>
        <w:widowControl w:val="0"/>
        <w:adjustRightInd w:val="0"/>
        <w:textAlignment w:val="baseline"/>
        <w:rPr>
          <w:rFonts w:eastAsia="Microsoft YaHei"/>
          <w:kern w:val="28"/>
        </w:rPr>
      </w:pPr>
    </w:p>
    <w:p w14:paraId="4628834B" w14:textId="77777777" w:rsidR="00E3281E" w:rsidRPr="009E4337" w:rsidRDefault="00E3281E" w:rsidP="0006129B">
      <w:pPr>
        <w:widowControl w:val="0"/>
        <w:adjustRightInd w:val="0"/>
        <w:textAlignment w:val="baseline"/>
        <w:rPr>
          <w:rFonts w:eastAsia="Microsoft YaHei"/>
          <w:kern w:val="28"/>
        </w:rPr>
      </w:pPr>
    </w:p>
    <w:p w14:paraId="1B419C8F" w14:textId="77777777" w:rsidR="00E3281E" w:rsidRPr="009E4337" w:rsidRDefault="00E3281E" w:rsidP="0006129B">
      <w:pPr>
        <w:widowControl w:val="0"/>
        <w:adjustRightInd w:val="0"/>
        <w:textAlignment w:val="baseline"/>
        <w:rPr>
          <w:rFonts w:eastAsia="Microsoft YaHei"/>
          <w:kern w:val="28"/>
        </w:rPr>
      </w:pPr>
    </w:p>
    <w:p w14:paraId="3F1FC8EE" w14:textId="77777777" w:rsidR="00D13141" w:rsidRPr="009E4337" w:rsidRDefault="00D13141" w:rsidP="0006129B">
      <w:pPr>
        <w:keepNext/>
        <w:keepLines/>
        <w:widowControl w:val="0"/>
        <w:adjustRightInd w:val="0"/>
        <w:jc w:val="center"/>
        <w:textAlignment w:val="baseline"/>
        <w:rPr>
          <w:rFonts w:eastAsia="Microsoft YaHei"/>
          <w:b/>
          <w:kern w:val="28"/>
          <w:sz w:val="28"/>
          <w:szCs w:val="28"/>
        </w:rPr>
      </w:pPr>
      <w:bookmarkStart w:id="1" w:name="_Hlk183270457"/>
      <w:r w:rsidRPr="009E4337">
        <w:rPr>
          <w:rFonts w:eastAsia="Microsoft YaHei"/>
          <w:b/>
          <w:kern w:val="28"/>
          <w:sz w:val="28"/>
          <w:szCs w:val="28"/>
        </w:rPr>
        <w:t xml:space="preserve">СХЕМА ТЕПЛОСНАБЖЕНИЯ </w:t>
      </w:r>
    </w:p>
    <w:p w14:paraId="0CEFEACE" w14:textId="091B2502" w:rsidR="0062368A" w:rsidRPr="0062368A" w:rsidRDefault="0062368A" w:rsidP="0062368A">
      <w:pPr>
        <w:keepNext/>
        <w:keepLines/>
        <w:widowControl w:val="0"/>
        <w:adjustRightInd w:val="0"/>
        <w:jc w:val="center"/>
        <w:textAlignment w:val="baseline"/>
        <w:rPr>
          <w:rFonts w:eastAsia="Microsoft YaHei"/>
          <w:b/>
          <w:kern w:val="28"/>
          <w:sz w:val="28"/>
          <w:szCs w:val="28"/>
        </w:rPr>
      </w:pPr>
      <w:bookmarkStart w:id="2" w:name="_Hlk129096219"/>
      <w:r w:rsidRPr="0062368A">
        <w:rPr>
          <w:rFonts w:eastAsia="Microsoft YaHei"/>
          <w:b/>
          <w:kern w:val="28"/>
          <w:sz w:val="28"/>
          <w:szCs w:val="28"/>
        </w:rPr>
        <w:t xml:space="preserve">СЕЛЬСКОГО ПОСЕЛЕНИЯ </w:t>
      </w:r>
      <w:r>
        <w:rPr>
          <w:rFonts w:eastAsia="Microsoft YaHei"/>
          <w:b/>
          <w:kern w:val="28"/>
          <w:sz w:val="28"/>
          <w:szCs w:val="28"/>
        </w:rPr>
        <w:t>«</w:t>
      </w:r>
      <w:r w:rsidRPr="0062368A">
        <w:rPr>
          <w:rFonts w:eastAsia="Microsoft YaHei"/>
          <w:b/>
          <w:kern w:val="28"/>
          <w:sz w:val="28"/>
          <w:szCs w:val="28"/>
        </w:rPr>
        <w:t>ДУНАЕВСКОЕ</w:t>
      </w:r>
      <w:r>
        <w:rPr>
          <w:rFonts w:eastAsia="Microsoft YaHei"/>
          <w:b/>
          <w:kern w:val="28"/>
          <w:sz w:val="28"/>
          <w:szCs w:val="28"/>
        </w:rPr>
        <w:t>»</w:t>
      </w:r>
      <w:r w:rsidRPr="0062368A">
        <w:rPr>
          <w:rFonts w:eastAsia="Microsoft YaHei"/>
          <w:b/>
          <w:kern w:val="28"/>
          <w:sz w:val="28"/>
          <w:szCs w:val="28"/>
        </w:rPr>
        <w:t xml:space="preserve"> </w:t>
      </w:r>
    </w:p>
    <w:p w14:paraId="021AD087" w14:textId="59BE7680" w:rsidR="0062368A" w:rsidRDefault="0062368A" w:rsidP="0062368A">
      <w:pPr>
        <w:keepNext/>
        <w:keepLines/>
        <w:widowControl w:val="0"/>
        <w:adjustRightInd w:val="0"/>
        <w:jc w:val="center"/>
        <w:textAlignment w:val="baseline"/>
        <w:rPr>
          <w:rFonts w:eastAsia="Microsoft YaHei"/>
          <w:b/>
          <w:kern w:val="28"/>
          <w:sz w:val="28"/>
          <w:szCs w:val="28"/>
        </w:rPr>
      </w:pPr>
      <w:r w:rsidRPr="0062368A">
        <w:rPr>
          <w:rFonts w:eastAsia="Microsoft YaHei"/>
          <w:b/>
          <w:kern w:val="28"/>
          <w:sz w:val="28"/>
          <w:szCs w:val="28"/>
        </w:rPr>
        <w:t xml:space="preserve">МУНИЦИПАЛЬНОГО РАЙОНА </w:t>
      </w:r>
      <w:r>
        <w:rPr>
          <w:rFonts w:eastAsia="Microsoft YaHei"/>
          <w:b/>
          <w:kern w:val="28"/>
          <w:sz w:val="28"/>
          <w:szCs w:val="28"/>
        </w:rPr>
        <w:t>«</w:t>
      </w:r>
      <w:r w:rsidRPr="0062368A">
        <w:rPr>
          <w:rFonts w:eastAsia="Microsoft YaHei"/>
          <w:b/>
          <w:kern w:val="28"/>
          <w:sz w:val="28"/>
          <w:szCs w:val="28"/>
        </w:rPr>
        <w:t>СРЕТЕНСКИЙ РАЙОН</w:t>
      </w:r>
      <w:r>
        <w:rPr>
          <w:rFonts w:eastAsia="Microsoft YaHei"/>
          <w:b/>
          <w:kern w:val="28"/>
          <w:sz w:val="28"/>
          <w:szCs w:val="28"/>
        </w:rPr>
        <w:t xml:space="preserve">» </w:t>
      </w:r>
    </w:p>
    <w:p w14:paraId="416C2807" w14:textId="01750A5A" w:rsidR="0032742E" w:rsidRPr="009E4337" w:rsidRDefault="0062368A" w:rsidP="0062368A">
      <w:pPr>
        <w:keepNext/>
        <w:keepLines/>
        <w:widowControl w:val="0"/>
        <w:adjustRightInd w:val="0"/>
        <w:jc w:val="center"/>
        <w:textAlignment w:val="baseline"/>
        <w:rPr>
          <w:rFonts w:eastAsia="Microsoft YaHei"/>
          <w:b/>
          <w:kern w:val="28"/>
          <w:sz w:val="28"/>
          <w:szCs w:val="28"/>
        </w:rPr>
      </w:pPr>
      <w:r w:rsidRPr="0062368A">
        <w:rPr>
          <w:rFonts w:eastAsia="Microsoft YaHei"/>
          <w:b/>
          <w:kern w:val="28"/>
          <w:sz w:val="28"/>
          <w:szCs w:val="28"/>
        </w:rPr>
        <w:t>ЗАБАЙКАЛЬСКОГО КРАЯ</w:t>
      </w:r>
    </w:p>
    <w:p w14:paraId="54EF5D73" w14:textId="33680166" w:rsidR="00C54FF0" w:rsidRPr="009E4337" w:rsidRDefault="0062368A" w:rsidP="0006129B">
      <w:pPr>
        <w:keepNext/>
        <w:keepLines/>
        <w:widowControl w:val="0"/>
        <w:adjustRightInd w:val="0"/>
        <w:jc w:val="center"/>
        <w:textAlignment w:val="baseline"/>
        <w:rPr>
          <w:rFonts w:eastAsia="Microsoft YaHei"/>
          <w:b/>
          <w:kern w:val="28"/>
          <w:sz w:val="28"/>
          <w:szCs w:val="28"/>
        </w:rPr>
      </w:pPr>
      <w:r w:rsidRPr="009E4337">
        <w:rPr>
          <w:rFonts w:eastAsia="Microsoft YaHei"/>
          <w:b/>
          <w:kern w:val="28"/>
          <w:sz w:val="28"/>
          <w:szCs w:val="28"/>
        </w:rPr>
        <w:t>НА ПЕРИОД ДО 2040 ГОДА</w:t>
      </w:r>
    </w:p>
    <w:bookmarkEnd w:id="1"/>
    <w:p w14:paraId="6DBF6E5D" w14:textId="77777777" w:rsidR="008B0248" w:rsidRPr="009E4337" w:rsidRDefault="008B0248" w:rsidP="0006129B">
      <w:pPr>
        <w:keepNext/>
        <w:keepLines/>
        <w:widowControl w:val="0"/>
        <w:adjustRightInd w:val="0"/>
        <w:jc w:val="center"/>
        <w:textAlignment w:val="baseline"/>
        <w:rPr>
          <w:rFonts w:eastAsia="Microsoft YaHei"/>
          <w:b/>
          <w:kern w:val="28"/>
          <w:sz w:val="28"/>
          <w:szCs w:val="28"/>
        </w:rPr>
      </w:pPr>
    </w:p>
    <w:p w14:paraId="7CA74A35" w14:textId="0194D3B8" w:rsidR="008B0248" w:rsidRPr="009E4337" w:rsidRDefault="008B0248" w:rsidP="0006129B">
      <w:pPr>
        <w:keepNext/>
        <w:keepLines/>
        <w:widowControl w:val="0"/>
        <w:adjustRightInd w:val="0"/>
        <w:jc w:val="center"/>
        <w:textAlignment w:val="baseline"/>
        <w:rPr>
          <w:rFonts w:eastAsia="Microsoft YaHei"/>
          <w:b/>
          <w:kern w:val="28"/>
          <w:sz w:val="28"/>
          <w:szCs w:val="28"/>
        </w:rPr>
      </w:pPr>
      <w:bookmarkStart w:id="3" w:name="_Hlk165889559"/>
      <w:r w:rsidRPr="009E4337">
        <w:rPr>
          <w:rFonts w:eastAsia="Microsoft YaHei"/>
          <w:b/>
          <w:kern w:val="28"/>
          <w:sz w:val="28"/>
          <w:szCs w:val="28"/>
        </w:rPr>
        <w:t>Актуализация на 2025 год</w:t>
      </w:r>
    </w:p>
    <w:bookmarkEnd w:id="2"/>
    <w:bookmarkEnd w:id="3"/>
    <w:p w14:paraId="113D9A91" w14:textId="77777777" w:rsidR="00DB3855" w:rsidRPr="009E4337" w:rsidRDefault="00DB3855" w:rsidP="0006129B">
      <w:pPr>
        <w:keepNext/>
        <w:keepLines/>
        <w:widowControl w:val="0"/>
        <w:adjustRightInd w:val="0"/>
        <w:textAlignment w:val="baseline"/>
        <w:rPr>
          <w:rFonts w:eastAsia="Microsoft YaHei"/>
          <w:b/>
          <w:caps/>
          <w:kern w:val="28"/>
          <w:sz w:val="28"/>
          <w:szCs w:val="28"/>
        </w:rPr>
      </w:pPr>
    </w:p>
    <w:p w14:paraId="34B70134" w14:textId="77777777" w:rsidR="00563813" w:rsidRPr="009E4337" w:rsidRDefault="00563813" w:rsidP="0006129B">
      <w:pPr>
        <w:keepNext/>
        <w:keepLines/>
        <w:widowControl w:val="0"/>
        <w:adjustRightInd w:val="0"/>
        <w:textAlignment w:val="baseline"/>
        <w:rPr>
          <w:rFonts w:eastAsia="Microsoft YaHei"/>
          <w:b/>
          <w:caps/>
          <w:kern w:val="28"/>
          <w:sz w:val="28"/>
          <w:szCs w:val="28"/>
        </w:rPr>
      </w:pPr>
    </w:p>
    <w:p w14:paraId="035F658D" w14:textId="77777777" w:rsidR="00E3281E" w:rsidRPr="009E4337" w:rsidRDefault="00CE6DC5" w:rsidP="0006129B">
      <w:pPr>
        <w:keepNext/>
        <w:keepLines/>
        <w:widowControl w:val="0"/>
        <w:adjustRightInd w:val="0"/>
        <w:jc w:val="center"/>
        <w:textAlignment w:val="baseline"/>
        <w:rPr>
          <w:rFonts w:eastAsia="Microsoft YaHei"/>
          <w:b/>
          <w:caps/>
          <w:kern w:val="28"/>
          <w:sz w:val="28"/>
          <w:szCs w:val="28"/>
        </w:rPr>
      </w:pPr>
      <w:r w:rsidRPr="009E4337">
        <w:rPr>
          <w:rFonts w:eastAsia="Microsoft YaHei"/>
          <w:b/>
          <w:kern w:val="28"/>
          <w:sz w:val="28"/>
          <w:szCs w:val="28"/>
        </w:rPr>
        <w:t>Том 2 Обосновывающие материалы</w:t>
      </w:r>
    </w:p>
    <w:p w14:paraId="7DC78086" w14:textId="77777777" w:rsidR="00E3281E" w:rsidRPr="009E4337" w:rsidRDefault="00E3281E" w:rsidP="0006129B">
      <w:pPr>
        <w:widowControl w:val="0"/>
        <w:adjustRightInd w:val="0"/>
        <w:textAlignment w:val="baseline"/>
        <w:rPr>
          <w:rFonts w:eastAsia="Microsoft YaHei"/>
        </w:rPr>
      </w:pPr>
    </w:p>
    <w:p w14:paraId="699A9E9F" w14:textId="77777777" w:rsidR="00E3281E" w:rsidRPr="009E4337" w:rsidRDefault="00E3281E" w:rsidP="0006129B">
      <w:pPr>
        <w:widowControl w:val="0"/>
        <w:adjustRightInd w:val="0"/>
        <w:textAlignment w:val="baseline"/>
        <w:rPr>
          <w:rFonts w:eastAsia="Microsoft YaHei"/>
        </w:rPr>
      </w:pPr>
    </w:p>
    <w:p w14:paraId="6BC42309" w14:textId="77777777" w:rsidR="00E3281E" w:rsidRPr="009E4337" w:rsidRDefault="00E3281E" w:rsidP="0006129B">
      <w:pPr>
        <w:widowControl w:val="0"/>
        <w:adjustRightInd w:val="0"/>
        <w:textAlignment w:val="baseline"/>
        <w:rPr>
          <w:rFonts w:eastAsia="Microsoft YaHei"/>
        </w:rPr>
      </w:pPr>
    </w:p>
    <w:p w14:paraId="5E80F1F9" w14:textId="77777777" w:rsidR="00E3281E" w:rsidRPr="009E4337" w:rsidRDefault="00E3281E" w:rsidP="0006129B">
      <w:pPr>
        <w:widowControl w:val="0"/>
        <w:adjustRightInd w:val="0"/>
        <w:textAlignment w:val="baseline"/>
        <w:rPr>
          <w:rFonts w:eastAsia="Microsoft YaHei"/>
        </w:rPr>
      </w:pPr>
    </w:p>
    <w:p w14:paraId="13CFD844" w14:textId="77777777" w:rsidR="00E3281E" w:rsidRPr="009E4337" w:rsidRDefault="00E3281E" w:rsidP="0006129B">
      <w:pPr>
        <w:widowControl w:val="0"/>
        <w:adjustRightInd w:val="0"/>
        <w:textAlignment w:val="baseline"/>
        <w:rPr>
          <w:rFonts w:eastAsia="Microsoft YaHei"/>
        </w:rPr>
      </w:pPr>
    </w:p>
    <w:p w14:paraId="04F89371" w14:textId="77777777" w:rsidR="00FB0F5A" w:rsidRPr="009E4337" w:rsidRDefault="00FB0F5A" w:rsidP="00FB0F5A">
      <w:pPr>
        <w:widowControl w:val="0"/>
        <w:adjustRightInd w:val="0"/>
        <w:textAlignment w:val="baseline"/>
        <w:rPr>
          <w:rFonts w:eastAsia="Microsoft YaHei"/>
          <w:b/>
          <w:kern w:val="28"/>
        </w:rPr>
      </w:pPr>
    </w:p>
    <w:p w14:paraId="4FF8F60C" w14:textId="77777777" w:rsidR="008807FE" w:rsidRPr="009E4337" w:rsidRDefault="008807FE" w:rsidP="0006129B">
      <w:pPr>
        <w:widowControl w:val="0"/>
        <w:adjustRightInd w:val="0"/>
        <w:textAlignment w:val="baseline"/>
        <w:rPr>
          <w:rFonts w:eastAsia="Microsoft YaHei"/>
          <w:b/>
          <w:kern w:val="28"/>
        </w:rPr>
      </w:pPr>
    </w:p>
    <w:p w14:paraId="0A189CDF" w14:textId="77777777" w:rsidR="00C54FF0" w:rsidRPr="009E4337" w:rsidRDefault="00C54FF0" w:rsidP="0006129B">
      <w:pPr>
        <w:widowControl w:val="0"/>
        <w:adjustRightInd w:val="0"/>
        <w:textAlignment w:val="baseline"/>
        <w:rPr>
          <w:rFonts w:eastAsia="Microsoft YaHei"/>
          <w:b/>
          <w:kern w:val="28"/>
        </w:rPr>
      </w:pPr>
    </w:p>
    <w:p w14:paraId="52D82C4B" w14:textId="77777777" w:rsidR="00C54FF0" w:rsidRPr="009E4337" w:rsidRDefault="00C54FF0" w:rsidP="0006129B">
      <w:pPr>
        <w:widowControl w:val="0"/>
        <w:adjustRightInd w:val="0"/>
        <w:textAlignment w:val="baseline"/>
        <w:rPr>
          <w:rFonts w:eastAsia="Microsoft YaHei"/>
          <w:b/>
          <w:kern w:val="28"/>
        </w:rPr>
      </w:pPr>
    </w:p>
    <w:p w14:paraId="44373E7A" w14:textId="77777777" w:rsidR="00E3281E" w:rsidRPr="009E4337" w:rsidRDefault="00E3281E" w:rsidP="0006129B">
      <w:pPr>
        <w:widowControl w:val="0"/>
        <w:adjustRightInd w:val="0"/>
        <w:textAlignment w:val="baseline"/>
        <w:rPr>
          <w:rFonts w:eastAsia="Microsoft YaHei"/>
        </w:rPr>
      </w:pPr>
    </w:p>
    <w:p w14:paraId="1664A70A" w14:textId="77777777" w:rsidR="00021CB1" w:rsidRPr="009E4337" w:rsidRDefault="00021CB1" w:rsidP="0006129B">
      <w:pPr>
        <w:widowControl w:val="0"/>
        <w:adjustRightInd w:val="0"/>
        <w:textAlignment w:val="baseline"/>
        <w:rPr>
          <w:rFonts w:eastAsia="Microsoft YaHei"/>
        </w:rPr>
      </w:pPr>
    </w:p>
    <w:p w14:paraId="2E68E082" w14:textId="77777777" w:rsidR="00FF79FD" w:rsidRPr="009E4337" w:rsidRDefault="00FF79FD" w:rsidP="0006129B">
      <w:pPr>
        <w:widowControl w:val="0"/>
        <w:adjustRightInd w:val="0"/>
        <w:textAlignment w:val="baseline"/>
        <w:rPr>
          <w:rFonts w:eastAsia="Microsoft YaHei"/>
        </w:rPr>
      </w:pPr>
    </w:p>
    <w:p w14:paraId="0879A5B6" w14:textId="77777777" w:rsidR="006B660B" w:rsidRPr="009E4337" w:rsidRDefault="006B660B" w:rsidP="0006129B">
      <w:pPr>
        <w:widowControl w:val="0"/>
        <w:adjustRightInd w:val="0"/>
        <w:textAlignment w:val="baseline"/>
        <w:rPr>
          <w:rFonts w:eastAsia="Microsoft YaHei"/>
        </w:rPr>
      </w:pPr>
    </w:p>
    <w:p w14:paraId="765D78A2" w14:textId="77777777" w:rsidR="003C3780" w:rsidRPr="009E4337" w:rsidRDefault="003C3780" w:rsidP="0006129B">
      <w:pPr>
        <w:widowControl w:val="0"/>
        <w:adjustRightInd w:val="0"/>
        <w:textAlignment w:val="baseline"/>
        <w:rPr>
          <w:rFonts w:eastAsia="Microsoft YaHei"/>
        </w:rPr>
      </w:pPr>
    </w:p>
    <w:p w14:paraId="7AE9D35D" w14:textId="77777777" w:rsidR="00FF79FD" w:rsidRPr="009E4337" w:rsidRDefault="00FF79FD" w:rsidP="0006129B">
      <w:pPr>
        <w:widowControl w:val="0"/>
        <w:adjustRightInd w:val="0"/>
        <w:textAlignment w:val="baseline"/>
        <w:rPr>
          <w:rFonts w:eastAsia="Microsoft YaHei"/>
        </w:rPr>
      </w:pPr>
    </w:p>
    <w:p w14:paraId="775E8201" w14:textId="77777777" w:rsidR="00E3281E" w:rsidRPr="009E4337" w:rsidRDefault="00E3281E" w:rsidP="0006129B">
      <w:pPr>
        <w:widowControl w:val="0"/>
        <w:adjustRightInd w:val="0"/>
        <w:textAlignment w:val="baseline"/>
        <w:rPr>
          <w:rFonts w:eastAsia="Microsoft YaHei"/>
        </w:rPr>
      </w:pPr>
    </w:p>
    <w:p w14:paraId="7FAE5DDD" w14:textId="6B41B3C1" w:rsidR="00333124" w:rsidRPr="009E4337" w:rsidRDefault="008878FD" w:rsidP="0006129B">
      <w:pPr>
        <w:widowControl w:val="0"/>
        <w:adjustRightInd w:val="0"/>
        <w:jc w:val="center"/>
        <w:textAlignment w:val="baseline"/>
        <w:rPr>
          <w:rFonts w:eastAsia="Microsoft YaHei"/>
          <w:sz w:val="28"/>
          <w:szCs w:val="28"/>
        </w:rPr>
        <w:sectPr w:rsidR="00333124" w:rsidRPr="009E4337" w:rsidSect="004C5CD6">
          <w:footerReference w:type="default" r:id="rId8"/>
          <w:pgSz w:w="11906" w:h="16838"/>
          <w:pgMar w:top="709" w:right="851" w:bottom="1134" w:left="1134" w:header="708" w:footer="708" w:gutter="0"/>
          <w:cols w:space="708"/>
          <w:titlePg/>
          <w:docGrid w:linePitch="360"/>
        </w:sectPr>
      </w:pPr>
      <w:r w:rsidRPr="009E4337">
        <w:rPr>
          <w:noProof/>
        </w:rPr>
        <mc:AlternateContent>
          <mc:Choice Requires="wps">
            <w:drawing>
              <wp:anchor distT="0" distB="0" distL="114300" distR="114300" simplePos="0" relativeHeight="251658240" behindDoc="0" locked="0" layoutInCell="1" allowOverlap="1" wp14:anchorId="6E0F2466" wp14:editId="55F448A7">
                <wp:simplePos x="0" y="0"/>
                <wp:positionH relativeFrom="column">
                  <wp:posOffset>5957570</wp:posOffset>
                </wp:positionH>
                <wp:positionV relativeFrom="paragraph">
                  <wp:posOffset>354330</wp:posOffset>
                </wp:positionV>
                <wp:extent cx="266700" cy="266700"/>
                <wp:effectExtent l="0" t="0" r="19050" b="19050"/>
                <wp:wrapNone/>
                <wp:docPr id="12"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6700" cy="26670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49A5962" id="Прямоугольник 7" o:spid="_x0000_s1026" style="position:absolute;margin-left:469.1pt;margin-top:27.9pt;width:21pt;height: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" fillcolor="window" strokecolor="window" strokeweight="2pt">
                <v:path arrowok="t"/>
              </v:rect>
            </w:pict>
          </mc:Fallback>
        </mc:AlternateContent>
      </w:r>
      <w:r w:rsidR="00E3281E" w:rsidRPr="009E4337">
        <w:rPr>
          <w:rFonts w:eastAsia="Microsoft YaHei"/>
          <w:sz w:val="28"/>
          <w:szCs w:val="28"/>
        </w:rPr>
        <w:t>20</w:t>
      </w:r>
      <w:r w:rsidR="003D67A4" w:rsidRPr="009E4337">
        <w:rPr>
          <w:rFonts w:eastAsia="Microsoft YaHei"/>
          <w:sz w:val="28"/>
          <w:szCs w:val="28"/>
        </w:rPr>
        <w:t>2</w:t>
      </w:r>
      <w:r w:rsidR="00523639" w:rsidRPr="009E4337">
        <w:rPr>
          <w:rFonts w:eastAsia="Microsoft YaHei"/>
          <w:sz w:val="28"/>
          <w:szCs w:val="28"/>
        </w:rPr>
        <w:t>4</w:t>
      </w:r>
      <w:r w:rsidR="00E3281E" w:rsidRPr="009E4337">
        <w:rPr>
          <w:rFonts w:eastAsia="Microsoft YaHei"/>
          <w:sz w:val="28"/>
          <w:szCs w:val="28"/>
        </w:rPr>
        <w:t xml:space="preserve"> г.</w:t>
      </w:r>
    </w:p>
    <w:sdt>
      <w:sdtPr>
        <w:rPr>
          <w:b w:val="0"/>
          <w:bCs w:val="0"/>
          <w:caps w:val="0"/>
          <w:szCs w:val="24"/>
        </w:rPr>
        <w:id w:val="1865939247"/>
        <w:docPartObj>
          <w:docPartGallery w:val="Table of Contents"/>
          <w:docPartUnique/>
        </w:docPartObj>
      </w:sdtPr>
      <w:sdtContent>
        <w:p w14:paraId="69E1B978" w14:textId="6307A6F0" w:rsidR="000C15C2" w:rsidRPr="009E4337" w:rsidRDefault="000C15C2">
          <w:pPr>
            <w:pStyle w:val="aff"/>
          </w:pPr>
          <w:r w:rsidRPr="009E4337">
            <w:t>Оглавление</w:t>
          </w:r>
        </w:p>
        <w:p w14:paraId="35A4B0FC" w14:textId="77777777" w:rsidR="00421AC7" w:rsidRDefault="0017116A">
          <w:pPr>
            <w:pStyle w:val="14"/>
          </w:pPr>
          <w:r>
            <w:t xml:space="preserve"> </w:t>
          </w:r>
          <w:r w:rsidR="000C15C2" w:rsidRPr="009E4337">
            <w:fldChar w:fldCharType="begin"/>
          </w:r>
          <w:r w:rsidR="000C15C2" w:rsidRPr="009E4337">
            <w:instrText xml:space="preserve"> TOC \o "1-3" \h \z \u </w:instrText>
          </w:r>
          <w:r w:rsidR="000C15C2" w:rsidRPr="009E4337">
            <w:fldChar w:fldCharType="separate"/>
          </w:r>
        </w:p>
        <w:p w14:paraId="0A267796" w14:textId="7997E0E4" w:rsidR="00421AC7" w:rsidRDefault="00421AC7">
          <w:pPr>
            <w:pStyle w:val="14"/>
            <w:rPr>
              <w:rFonts w:asciiTheme="minorHAnsi" w:eastAsiaTheme="minorEastAsia" w:hAnsiTheme="minorHAnsi" w:cstheme="minorBidi"/>
              <w:kern w:val="2"/>
              <w:sz w:val="22"/>
              <w:szCs w:val="22"/>
              <w14:ligatures w14:val="standardContextual"/>
            </w:rPr>
          </w:pPr>
          <w:hyperlink w:anchor="_Toc183331704" w:history="1">
            <w:r w:rsidRPr="00FA59B0">
              <w:rPr>
                <w:rStyle w:val="aff0"/>
              </w:rPr>
              <w:t>Введение</w:t>
            </w:r>
            <w:r>
              <w:rPr>
                <w:webHidden/>
              </w:rPr>
              <w:tab/>
            </w:r>
            <w:r>
              <w:rPr>
                <w:webHidden/>
              </w:rPr>
              <w:fldChar w:fldCharType="begin"/>
            </w:r>
            <w:r>
              <w:rPr>
                <w:webHidden/>
              </w:rPr>
              <w:instrText xml:space="preserve"> PAGEREF _Toc183331704 \h </w:instrText>
            </w:r>
            <w:r>
              <w:rPr>
                <w:webHidden/>
              </w:rPr>
            </w:r>
            <w:r>
              <w:rPr>
                <w:webHidden/>
              </w:rPr>
              <w:fldChar w:fldCharType="separate"/>
            </w:r>
            <w:r>
              <w:rPr>
                <w:webHidden/>
              </w:rPr>
              <w:t>15</w:t>
            </w:r>
            <w:r>
              <w:rPr>
                <w:webHidden/>
              </w:rPr>
              <w:fldChar w:fldCharType="end"/>
            </w:r>
          </w:hyperlink>
        </w:p>
        <w:p w14:paraId="00C66646" w14:textId="393863B2" w:rsidR="00421AC7" w:rsidRDefault="00421AC7">
          <w:pPr>
            <w:pStyle w:val="14"/>
            <w:rPr>
              <w:rFonts w:asciiTheme="minorHAnsi" w:eastAsiaTheme="minorEastAsia" w:hAnsiTheme="minorHAnsi" w:cstheme="minorBidi"/>
              <w:kern w:val="2"/>
              <w:sz w:val="22"/>
              <w:szCs w:val="22"/>
              <w14:ligatures w14:val="standardContextual"/>
            </w:rPr>
          </w:pPr>
          <w:hyperlink w:anchor="_Toc183331705" w:history="1">
            <w:r w:rsidRPr="00FA59B0">
              <w:rPr>
                <w:rStyle w:val="aff0"/>
              </w:rPr>
              <w:t>ПЕРЕЧЕНЬ ИСПОЛЬЗУЕМЫХ ТЕРМИНОВ, ОПРЕДЕЛЕНИЙ И СОКРАЩЕНИЙ</w:t>
            </w:r>
            <w:r>
              <w:rPr>
                <w:webHidden/>
              </w:rPr>
              <w:tab/>
            </w:r>
            <w:r>
              <w:rPr>
                <w:webHidden/>
              </w:rPr>
              <w:fldChar w:fldCharType="begin"/>
            </w:r>
            <w:r>
              <w:rPr>
                <w:webHidden/>
              </w:rPr>
              <w:instrText xml:space="preserve"> PAGEREF _Toc183331705 \h </w:instrText>
            </w:r>
            <w:r>
              <w:rPr>
                <w:webHidden/>
              </w:rPr>
            </w:r>
            <w:r>
              <w:rPr>
                <w:webHidden/>
              </w:rPr>
              <w:fldChar w:fldCharType="separate"/>
            </w:r>
            <w:r>
              <w:rPr>
                <w:webHidden/>
              </w:rPr>
              <w:t>17</w:t>
            </w:r>
            <w:r>
              <w:rPr>
                <w:webHidden/>
              </w:rPr>
              <w:fldChar w:fldCharType="end"/>
            </w:r>
          </w:hyperlink>
        </w:p>
        <w:p w14:paraId="564E486C" w14:textId="5C1CD421" w:rsidR="00421AC7" w:rsidRDefault="00421AC7">
          <w:pPr>
            <w:pStyle w:val="14"/>
            <w:rPr>
              <w:rFonts w:asciiTheme="minorHAnsi" w:eastAsiaTheme="minorEastAsia" w:hAnsiTheme="minorHAnsi" w:cstheme="minorBidi"/>
              <w:kern w:val="2"/>
              <w:sz w:val="22"/>
              <w:szCs w:val="22"/>
              <w14:ligatures w14:val="standardContextual"/>
            </w:rPr>
          </w:pPr>
          <w:hyperlink w:anchor="_Toc183331706" w:history="1">
            <w:r w:rsidRPr="00FA59B0">
              <w:rPr>
                <w:rStyle w:val="aff0"/>
              </w:rPr>
              <w:t>Сокращения</w:t>
            </w:r>
            <w:r>
              <w:rPr>
                <w:webHidden/>
              </w:rPr>
              <w:tab/>
            </w:r>
            <w:r>
              <w:rPr>
                <w:webHidden/>
              </w:rPr>
              <w:fldChar w:fldCharType="begin"/>
            </w:r>
            <w:r>
              <w:rPr>
                <w:webHidden/>
              </w:rPr>
              <w:instrText xml:space="preserve"> PAGEREF _Toc183331706 \h </w:instrText>
            </w:r>
            <w:r>
              <w:rPr>
                <w:webHidden/>
              </w:rPr>
            </w:r>
            <w:r>
              <w:rPr>
                <w:webHidden/>
              </w:rPr>
              <w:fldChar w:fldCharType="separate"/>
            </w:r>
            <w:r>
              <w:rPr>
                <w:webHidden/>
              </w:rPr>
              <w:t>19</w:t>
            </w:r>
            <w:r>
              <w:rPr>
                <w:webHidden/>
              </w:rPr>
              <w:fldChar w:fldCharType="end"/>
            </w:r>
          </w:hyperlink>
        </w:p>
        <w:p w14:paraId="143D2B88" w14:textId="264AA124" w:rsidR="00421AC7" w:rsidRDefault="00421AC7">
          <w:pPr>
            <w:pStyle w:val="14"/>
            <w:rPr>
              <w:rFonts w:asciiTheme="minorHAnsi" w:eastAsiaTheme="minorEastAsia" w:hAnsiTheme="minorHAnsi" w:cstheme="minorBidi"/>
              <w:kern w:val="2"/>
              <w:sz w:val="22"/>
              <w:szCs w:val="22"/>
              <w14:ligatures w14:val="standardContextual"/>
            </w:rPr>
          </w:pPr>
          <w:hyperlink w:anchor="_Toc183331707" w:history="1">
            <w:r w:rsidRPr="00FA59B0">
              <w:rPr>
                <w:rStyle w:val="aff0"/>
              </w:rPr>
              <w:t>Характеристика сельского поселения «Дунаевское» униципального района «Сретенский район» Забайкальского края</w:t>
            </w:r>
            <w:r>
              <w:rPr>
                <w:webHidden/>
              </w:rPr>
              <w:tab/>
            </w:r>
            <w:r>
              <w:rPr>
                <w:webHidden/>
              </w:rPr>
              <w:fldChar w:fldCharType="begin"/>
            </w:r>
            <w:r>
              <w:rPr>
                <w:webHidden/>
              </w:rPr>
              <w:instrText xml:space="preserve"> PAGEREF _Toc183331707 \h </w:instrText>
            </w:r>
            <w:r>
              <w:rPr>
                <w:webHidden/>
              </w:rPr>
            </w:r>
            <w:r>
              <w:rPr>
                <w:webHidden/>
              </w:rPr>
              <w:fldChar w:fldCharType="separate"/>
            </w:r>
            <w:r>
              <w:rPr>
                <w:webHidden/>
              </w:rPr>
              <w:t>20</w:t>
            </w:r>
            <w:r>
              <w:rPr>
                <w:webHidden/>
              </w:rPr>
              <w:fldChar w:fldCharType="end"/>
            </w:r>
          </w:hyperlink>
        </w:p>
        <w:p w14:paraId="09BBCC9D" w14:textId="21774851" w:rsidR="00421AC7" w:rsidRDefault="00421AC7">
          <w:pPr>
            <w:pStyle w:val="14"/>
            <w:rPr>
              <w:rFonts w:asciiTheme="minorHAnsi" w:eastAsiaTheme="minorEastAsia" w:hAnsiTheme="minorHAnsi" w:cstheme="minorBidi"/>
              <w:kern w:val="2"/>
              <w:sz w:val="22"/>
              <w:szCs w:val="22"/>
              <w14:ligatures w14:val="standardContextual"/>
            </w:rPr>
          </w:pPr>
          <w:hyperlink w:anchor="_Toc183331708" w:history="1">
            <w:r w:rsidRPr="00FA59B0">
              <w:rPr>
                <w:rStyle w:val="aff0"/>
              </w:rPr>
              <w:t>ОБОСНОВЫВАЮЩИЕ МАТЕРИАЛЫ К СХЕМЕ ТЕПЛОСНАБЖЕНИЯ.</w:t>
            </w:r>
            <w:r>
              <w:rPr>
                <w:webHidden/>
              </w:rPr>
              <w:tab/>
            </w:r>
            <w:r>
              <w:rPr>
                <w:webHidden/>
              </w:rPr>
              <w:fldChar w:fldCharType="begin"/>
            </w:r>
            <w:r>
              <w:rPr>
                <w:webHidden/>
              </w:rPr>
              <w:instrText xml:space="preserve"> PAGEREF _Toc183331708 \h </w:instrText>
            </w:r>
            <w:r>
              <w:rPr>
                <w:webHidden/>
              </w:rPr>
            </w:r>
            <w:r>
              <w:rPr>
                <w:webHidden/>
              </w:rPr>
              <w:fldChar w:fldCharType="separate"/>
            </w:r>
            <w:r>
              <w:rPr>
                <w:webHidden/>
              </w:rPr>
              <w:t>21</w:t>
            </w:r>
            <w:r>
              <w:rPr>
                <w:webHidden/>
              </w:rPr>
              <w:fldChar w:fldCharType="end"/>
            </w:r>
          </w:hyperlink>
        </w:p>
        <w:p w14:paraId="04A54C1A" w14:textId="3A7B54C9" w:rsidR="00421AC7" w:rsidRDefault="00421AC7">
          <w:pPr>
            <w:pStyle w:val="14"/>
            <w:rPr>
              <w:rFonts w:asciiTheme="minorHAnsi" w:eastAsiaTheme="minorEastAsia" w:hAnsiTheme="minorHAnsi" w:cstheme="minorBidi"/>
              <w:kern w:val="2"/>
              <w:sz w:val="22"/>
              <w:szCs w:val="22"/>
              <w14:ligatures w14:val="standardContextual"/>
            </w:rPr>
          </w:pPr>
          <w:hyperlink w:anchor="_Toc183331709" w:history="1">
            <w:r w:rsidRPr="00FA59B0">
              <w:rPr>
                <w:rStyle w:val="aff0"/>
              </w:rPr>
              <w:t>ГЛАВА 1 Существующее положение в сфере производства, передачи и потребления тепловой энергии для целей теплоснабжения</w:t>
            </w:r>
            <w:r>
              <w:rPr>
                <w:webHidden/>
              </w:rPr>
              <w:tab/>
            </w:r>
            <w:r>
              <w:rPr>
                <w:webHidden/>
              </w:rPr>
              <w:fldChar w:fldCharType="begin"/>
            </w:r>
            <w:r>
              <w:rPr>
                <w:webHidden/>
              </w:rPr>
              <w:instrText xml:space="preserve"> PAGEREF _Toc183331709 \h </w:instrText>
            </w:r>
            <w:r>
              <w:rPr>
                <w:webHidden/>
              </w:rPr>
            </w:r>
            <w:r>
              <w:rPr>
                <w:webHidden/>
              </w:rPr>
              <w:fldChar w:fldCharType="separate"/>
            </w:r>
            <w:r>
              <w:rPr>
                <w:webHidden/>
              </w:rPr>
              <w:t>21</w:t>
            </w:r>
            <w:r>
              <w:rPr>
                <w:webHidden/>
              </w:rPr>
              <w:fldChar w:fldCharType="end"/>
            </w:r>
          </w:hyperlink>
        </w:p>
        <w:p w14:paraId="5465233D" w14:textId="70FFD437"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710" w:history="1">
            <w:r w:rsidRPr="00FA59B0">
              <w:rPr>
                <w:rStyle w:val="aff0"/>
                <w:noProof/>
              </w:rPr>
              <w:t>Часть 1 Функциональная структура теплоснабжения</w:t>
            </w:r>
            <w:r>
              <w:rPr>
                <w:noProof/>
                <w:webHidden/>
              </w:rPr>
              <w:tab/>
            </w:r>
            <w:r>
              <w:rPr>
                <w:noProof/>
                <w:webHidden/>
              </w:rPr>
              <w:fldChar w:fldCharType="begin"/>
            </w:r>
            <w:r>
              <w:rPr>
                <w:noProof/>
                <w:webHidden/>
              </w:rPr>
              <w:instrText xml:space="preserve"> PAGEREF _Toc183331710 \h </w:instrText>
            </w:r>
            <w:r>
              <w:rPr>
                <w:noProof/>
                <w:webHidden/>
              </w:rPr>
            </w:r>
            <w:r>
              <w:rPr>
                <w:noProof/>
                <w:webHidden/>
              </w:rPr>
              <w:fldChar w:fldCharType="separate"/>
            </w:r>
            <w:r>
              <w:rPr>
                <w:noProof/>
                <w:webHidden/>
              </w:rPr>
              <w:t>21</w:t>
            </w:r>
            <w:r>
              <w:rPr>
                <w:noProof/>
                <w:webHidden/>
              </w:rPr>
              <w:fldChar w:fldCharType="end"/>
            </w:r>
          </w:hyperlink>
        </w:p>
        <w:p w14:paraId="4705B1ED" w14:textId="671E16A5" w:rsidR="00421AC7" w:rsidRDefault="00421AC7">
          <w:pPr>
            <w:pStyle w:val="32"/>
            <w:rPr>
              <w:rFonts w:asciiTheme="minorHAnsi" w:eastAsiaTheme="minorEastAsia" w:hAnsiTheme="minorHAnsi" w:cstheme="minorBidi"/>
              <w:kern w:val="2"/>
              <w:sz w:val="22"/>
              <w:szCs w:val="22"/>
              <w14:ligatures w14:val="standardContextual"/>
            </w:rPr>
          </w:pPr>
          <w:hyperlink w:anchor="_Toc183331711" w:history="1">
            <w:r w:rsidRPr="00FA59B0">
              <w:rPr>
                <w:rStyle w:val="aff0"/>
              </w:rPr>
              <w:t>1.1 Зоны действия производственных котельных</w:t>
            </w:r>
            <w:r>
              <w:rPr>
                <w:webHidden/>
              </w:rPr>
              <w:tab/>
            </w:r>
            <w:r>
              <w:rPr>
                <w:webHidden/>
              </w:rPr>
              <w:fldChar w:fldCharType="begin"/>
            </w:r>
            <w:r>
              <w:rPr>
                <w:webHidden/>
              </w:rPr>
              <w:instrText xml:space="preserve"> PAGEREF _Toc183331711 \h </w:instrText>
            </w:r>
            <w:r>
              <w:rPr>
                <w:webHidden/>
              </w:rPr>
            </w:r>
            <w:r>
              <w:rPr>
                <w:webHidden/>
              </w:rPr>
              <w:fldChar w:fldCharType="separate"/>
            </w:r>
            <w:r>
              <w:rPr>
                <w:webHidden/>
              </w:rPr>
              <w:t>21</w:t>
            </w:r>
            <w:r>
              <w:rPr>
                <w:webHidden/>
              </w:rPr>
              <w:fldChar w:fldCharType="end"/>
            </w:r>
          </w:hyperlink>
        </w:p>
        <w:p w14:paraId="4087B7F9" w14:textId="4C7F95E3" w:rsidR="00421AC7" w:rsidRDefault="00421AC7">
          <w:pPr>
            <w:pStyle w:val="32"/>
            <w:rPr>
              <w:rFonts w:asciiTheme="minorHAnsi" w:eastAsiaTheme="minorEastAsia" w:hAnsiTheme="minorHAnsi" w:cstheme="minorBidi"/>
              <w:kern w:val="2"/>
              <w:sz w:val="22"/>
              <w:szCs w:val="22"/>
              <w14:ligatures w14:val="standardContextual"/>
            </w:rPr>
          </w:pPr>
          <w:hyperlink w:anchor="_Toc183331712" w:history="1">
            <w:r w:rsidRPr="00FA59B0">
              <w:rPr>
                <w:rStyle w:val="aff0"/>
              </w:rPr>
              <w:t>1.2 Зоны действия индивидуального теплоснабжения</w:t>
            </w:r>
            <w:r>
              <w:rPr>
                <w:webHidden/>
              </w:rPr>
              <w:tab/>
            </w:r>
            <w:r>
              <w:rPr>
                <w:webHidden/>
              </w:rPr>
              <w:fldChar w:fldCharType="begin"/>
            </w:r>
            <w:r>
              <w:rPr>
                <w:webHidden/>
              </w:rPr>
              <w:instrText xml:space="preserve"> PAGEREF _Toc183331712 \h </w:instrText>
            </w:r>
            <w:r>
              <w:rPr>
                <w:webHidden/>
              </w:rPr>
            </w:r>
            <w:r>
              <w:rPr>
                <w:webHidden/>
              </w:rPr>
              <w:fldChar w:fldCharType="separate"/>
            </w:r>
            <w:r>
              <w:rPr>
                <w:webHidden/>
              </w:rPr>
              <w:t>21</w:t>
            </w:r>
            <w:r>
              <w:rPr>
                <w:webHidden/>
              </w:rPr>
              <w:fldChar w:fldCharType="end"/>
            </w:r>
          </w:hyperlink>
        </w:p>
        <w:p w14:paraId="31A9B45C" w14:textId="2C0FB8E8" w:rsidR="00421AC7" w:rsidRDefault="00421AC7">
          <w:pPr>
            <w:pStyle w:val="32"/>
            <w:rPr>
              <w:rFonts w:asciiTheme="minorHAnsi" w:eastAsiaTheme="minorEastAsia" w:hAnsiTheme="minorHAnsi" w:cstheme="minorBidi"/>
              <w:kern w:val="2"/>
              <w:sz w:val="22"/>
              <w:szCs w:val="22"/>
              <w14:ligatures w14:val="standardContextual"/>
            </w:rPr>
          </w:pPr>
          <w:hyperlink w:anchor="_Toc183331713" w:history="1">
            <w:r w:rsidRPr="00FA59B0">
              <w:rPr>
                <w:rStyle w:val="aff0"/>
              </w:rPr>
              <w:t>1.3 Изменения, произошедшие в функциональной структуре теплоснабжения поселения за период, предшествующий разработке (актуализации) схемы теплоснабжения</w:t>
            </w:r>
            <w:r>
              <w:rPr>
                <w:webHidden/>
              </w:rPr>
              <w:tab/>
            </w:r>
            <w:r>
              <w:rPr>
                <w:webHidden/>
              </w:rPr>
              <w:fldChar w:fldCharType="begin"/>
            </w:r>
            <w:r>
              <w:rPr>
                <w:webHidden/>
              </w:rPr>
              <w:instrText xml:space="preserve"> PAGEREF _Toc183331713 \h </w:instrText>
            </w:r>
            <w:r>
              <w:rPr>
                <w:webHidden/>
              </w:rPr>
            </w:r>
            <w:r>
              <w:rPr>
                <w:webHidden/>
              </w:rPr>
              <w:fldChar w:fldCharType="separate"/>
            </w:r>
            <w:r>
              <w:rPr>
                <w:webHidden/>
              </w:rPr>
              <w:t>22</w:t>
            </w:r>
            <w:r>
              <w:rPr>
                <w:webHidden/>
              </w:rPr>
              <w:fldChar w:fldCharType="end"/>
            </w:r>
          </w:hyperlink>
        </w:p>
        <w:p w14:paraId="5678EC49" w14:textId="343D4A4D"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714" w:history="1">
            <w:r w:rsidRPr="00FA59B0">
              <w:rPr>
                <w:rStyle w:val="aff0"/>
                <w:noProof/>
              </w:rPr>
              <w:t>Часть 2 Источники тепловой энергии.</w:t>
            </w:r>
            <w:r>
              <w:rPr>
                <w:noProof/>
                <w:webHidden/>
              </w:rPr>
              <w:tab/>
            </w:r>
            <w:r>
              <w:rPr>
                <w:noProof/>
                <w:webHidden/>
              </w:rPr>
              <w:fldChar w:fldCharType="begin"/>
            </w:r>
            <w:r>
              <w:rPr>
                <w:noProof/>
                <w:webHidden/>
              </w:rPr>
              <w:instrText xml:space="preserve"> PAGEREF _Toc183331714 \h </w:instrText>
            </w:r>
            <w:r>
              <w:rPr>
                <w:noProof/>
                <w:webHidden/>
              </w:rPr>
            </w:r>
            <w:r>
              <w:rPr>
                <w:noProof/>
                <w:webHidden/>
              </w:rPr>
              <w:fldChar w:fldCharType="separate"/>
            </w:r>
            <w:r>
              <w:rPr>
                <w:noProof/>
                <w:webHidden/>
              </w:rPr>
              <w:t>23</w:t>
            </w:r>
            <w:r>
              <w:rPr>
                <w:noProof/>
                <w:webHidden/>
              </w:rPr>
              <w:fldChar w:fldCharType="end"/>
            </w:r>
          </w:hyperlink>
        </w:p>
        <w:p w14:paraId="780D9591" w14:textId="5BE24B7A" w:rsidR="00421AC7" w:rsidRDefault="00421AC7">
          <w:pPr>
            <w:pStyle w:val="32"/>
            <w:rPr>
              <w:rFonts w:asciiTheme="minorHAnsi" w:eastAsiaTheme="minorEastAsia" w:hAnsiTheme="minorHAnsi" w:cstheme="minorBidi"/>
              <w:kern w:val="2"/>
              <w:sz w:val="22"/>
              <w:szCs w:val="22"/>
              <w14:ligatures w14:val="standardContextual"/>
            </w:rPr>
          </w:pPr>
          <w:hyperlink w:anchor="_Toc183331715" w:history="1">
            <w:r w:rsidRPr="00FA59B0">
              <w:rPr>
                <w:rStyle w:val="aff0"/>
              </w:rPr>
              <w:t>2.1 Структура и технические характеристики основного оборудования</w:t>
            </w:r>
            <w:r>
              <w:rPr>
                <w:webHidden/>
              </w:rPr>
              <w:tab/>
            </w:r>
            <w:r>
              <w:rPr>
                <w:webHidden/>
              </w:rPr>
              <w:fldChar w:fldCharType="begin"/>
            </w:r>
            <w:r>
              <w:rPr>
                <w:webHidden/>
              </w:rPr>
              <w:instrText xml:space="preserve"> PAGEREF _Toc183331715 \h </w:instrText>
            </w:r>
            <w:r>
              <w:rPr>
                <w:webHidden/>
              </w:rPr>
            </w:r>
            <w:r>
              <w:rPr>
                <w:webHidden/>
              </w:rPr>
              <w:fldChar w:fldCharType="separate"/>
            </w:r>
            <w:r>
              <w:rPr>
                <w:webHidden/>
              </w:rPr>
              <w:t>23</w:t>
            </w:r>
            <w:r>
              <w:rPr>
                <w:webHidden/>
              </w:rPr>
              <w:fldChar w:fldCharType="end"/>
            </w:r>
          </w:hyperlink>
        </w:p>
        <w:p w14:paraId="3C2FCED7" w14:textId="38346582" w:rsidR="00421AC7" w:rsidRDefault="00421AC7">
          <w:pPr>
            <w:pStyle w:val="32"/>
            <w:rPr>
              <w:rFonts w:asciiTheme="minorHAnsi" w:eastAsiaTheme="minorEastAsia" w:hAnsiTheme="minorHAnsi" w:cstheme="minorBidi"/>
              <w:kern w:val="2"/>
              <w:sz w:val="22"/>
              <w:szCs w:val="22"/>
              <w14:ligatures w14:val="standardContextual"/>
            </w:rPr>
          </w:pPr>
          <w:hyperlink w:anchor="_Toc183331716" w:history="1">
            <w:r w:rsidRPr="00FA59B0">
              <w:rPr>
                <w:rStyle w:val="aff0"/>
              </w:rPr>
              <w:t>2.2 Параметры установленной тепловой мощности источника тепловой энергии, в том числе теплофикационного оборудования и теплофикационной установки</w:t>
            </w:r>
            <w:r>
              <w:rPr>
                <w:webHidden/>
              </w:rPr>
              <w:tab/>
            </w:r>
            <w:r>
              <w:rPr>
                <w:webHidden/>
              </w:rPr>
              <w:fldChar w:fldCharType="begin"/>
            </w:r>
            <w:r>
              <w:rPr>
                <w:webHidden/>
              </w:rPr>
              <w:instrText xml:space="preserve"> PAGEREF _Toc183331716 \h </w:instrText>
            </w:r>
            <w:r>
              <w:rPr>
                <w:webHidden/>
              </w:rPr>
            </w:r>
            <w:r>
              <w:rPr>
                <w:webHidden/>
              </w:rPr>
              <w:fldChar w:fldCharType="separate"/>
            </w:r>
            <w:r>
              <w:rPr>
                <w:webHidden/>
              </w:rPr>
              <w:t>24</w:t>
            </w:r>
            <w:r>
              <w:rPr>
                <w:webHidden/>
              </w:rPr>
              <w:fldChar w:fldCharType="end"/>
            </w:r>
          </w:hyperlink>
        </w:p>
        <w:p w14:paraId="111EEEFE" w14:textId="55B46C5C" w:rsidR="00421AC7" w:rsidRDefault="00421AC7">
          <w:pPr>
            <w:pStyle w:val="32"/>
            <w:rPr>
              <w:rFonts w:asciiTheme="minorHAnsi" w:eastAsiaTheme="minorEastAsia" w:hAnsiTheme="minorHAnsi" w:cstheme="minorBidi"/>
              <w:kern w:val="2"/>
              <w:sz w:val="22"/>
              <w:szCs w:val="22"/>
              <w14:ligatures w14:val="standardContextual"/>
            </w:rPr>
          </w:pPr>
          <w:hyperlink w:anchor="_Toc183331717" w:history="1">
            <w:r w:rsidRPr="00FA59B0">
              <w:rPr>
                <w:rStyle w:val="aff0"/>
              </w:rPr>
              <w:t>2.3 Ограничения тепловой мощности и параметров располагаемой тепловой мощности</w:t>
            </w:r>
            <w:r>
              <w:rPr>
                <w:webHidden/>
              </w:rPr>
              <w:tab/>
            </w:r>
            <w:r>
              <w:rPr>
                <w:webHidden/>
              </w:rPr>
              <w:fldChar w:fldCharType="begin"/>
            </w:r>
            <w:r>
              <w:rPr>
                <w:webHidden/>
              </w:rPr>
              <w:instrText xml:space="preserve"> PAGEREF _Toc183331717 \h </w:instrText>
            </w:r>
            <w:r>
              <w:rPr>
                <w:webHidden/>
              </w:rPr>
            </w:r>
            <w:r>
              <w:rPr>
                <w:webHidden/>
              </w:rPr>
              <w:fldChar w:fldCharType="separate"/>
            </w:r>
            <w:r>
              <w:rPr>
                <w:webHidden/>
              </w:rPr>
              <w:t>24</w:t>
            </w:r>
            <w:r>
              <w:rPr>
                <w:webHidden/>
              </w:rPr>
              <w:fldChar w:fldCharType="end"/>
            </w:r>
          </w:hyperlink>
        </w:p>
        <w:p w14:paraId="6AC3346D" w14:textId="754599EB" w:rsidR="00421AC7" w:rsidRDefault="00421AC7">
          <w:pPr>
            <w:pStyle w:val="32"/>
            <w:rPr>
              <w:rFonts w:asciiTheme="minorHAnsi" w:eastAsiaTheme="minorEastAsia" w:hAnsiTheme="minorHAnsi" w:cstheme="minorBidi"/>
              <w:kern w:val="2"/>
              <w:sz w:val="22"/>
              <w:szCs w:val="22"/>
              <w14:ligatures w14:val="standardContextual"/>
            </w:rPr>
          </w:pPr>
          <w:hyperlink w:anchor="_Toc183331718" w:history="1">
            <w:r w:rsidRPr="00FA59B0">
              <w:rPr>
                <w:rStyle w:val="aff0"/>
              </w:rPr>
              <w:t>2.4 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r>
              <w:rPr>
                <w:webHidden/>
              </w:rPr>
              <w:tab/>
            </w:r>
            <w:r>
              <w:rPr>
                <w:webHidden/>
              </w:rPr>
              <w:fldChar w:fldCharType="begin"/>
            </w:r>
            <w:r>
              <w:rPr>
                <w:webHidden/>
              </w:rPr>
              <w:instrText xml:space="preserve"> PAGEREF _Toc183331718 \h </w:instrText>
            </w:r>
            <w:r>
              <w:rPr>
                <w:webHidden/>
              </w:rPr>
            </w:r>
            <w:r>
              <w:rPr>
                <w:webHidden/>
              </w:rPr>
              <w:fldChar w:fldCharType="separate"/>
            </w:r>
            <w:r>
              <w:rPr>
                <w:webHidden/>
              </w:rPr>
              <w:t>24</w:t>
            </w:r>
            <w:r>
              <w:rPr>
                <w:webHidden/>
              </w:rPr>
              <w:fldChar w:fldCharType="end"/>
            </w:r>
          </w:hyperlink>
        </w:p>
        <w:p w14:paraId="5DBF359A" w14:textId="11A48C32" w:rsidR="00421AC7" w:rsidRDefault="00421AC7">
          <w:pPr>
            <w:pStyle w:val="32"/>
            <w:rPr>
              <w:rFonts w:asciiTheme="minorHAnsi" w:eastAsiaTheme="minorEastAsia" w:hAnsiTheme="minorHAnsi" w:cstheme="minorBidi"/>
              <w:kern w:val="2"/>
              <w:sz w:val="22"/>
              <w:szCs w:val="22"/>
              <w14:ligatures w14:val="standardContextual"/>
            </w:rPr>
          </w:pPr>
          <w:hyperlink w:anchor="_Toc183331719" w:history="1">
            <w:r w:rsidRPr="00FA59B0">
              <w:rPr>
                <w:rStyle w:val="aff0"/>
              </w:rPr>
              <w:t>2.5 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r>
              <w:rPr>
                <w:webHidden/>
              </w:rPr>
              <w:tab/>
            </w:r>
            <w:r>
              <w:rPr>
                <w:webHidden/>
              </w:rPr>
              <w:fldChar w:fldCharType="begin"/>
            </w:r>
            <w:r>
              <w:rPr>
                <w:webHidden/>
              </w:rPr>
              <w:instrText xml:space="preserve"> PAGEREF _Toc183331719 \h </w:instrText>
            </w:r>
            <w:r>
              <w:rPr>
                <w:webHidden/>
              </w:rPr>
            </w:r>
            <w:r>
              <w:rPr>
                <w:webHidden/>
              </w:rPr>
              <w:fldChar w:fldCharType="separate"/>
            </w:r>
            <w:r>
              <w:rPr>
                <w:webHidden/>
              </w:rPr>
              <w:t>25</w:t>
            </w:r>
            <w:r>
              <w:rPr>
                <w:webHidden/>
              </w:rPr>
              <w:fldChar w:fldCharType="end"/>
            </w:r>
          </w:hyperlink>
        </w:p>
        <w:p w14:paraId="0B784664" w14:textId="0C161EEC" w:rsidR="00421AC7" w:rsidRDefault="00421AC7">
          <w:pPr>
            <w:pStyle w:val="32"/>
            <w:rPr>
              <w:rFonts w:asciiTheme="minorHAnsi" w:eastAsiaTheme="minorEastAsia" w:hAnsiTheme="minorHAnsi" w:cstheme="minorBidi"/>
              <w:kern w:val="2"/>
              <w:sz w:val="22"/>
              <w:szCs w:val="22"/>
              <w14:ligatures w14:val="standardContextual"/>
            </w:rPr>
          </w:pPr>
          <w:hyperlink w:anchor="_Toc183331720" w:history="1">
            <w:r w:rsidRPr="00FA59B0">
              <w:rPr>
                <w:rStyle w:val="aff0"/>
              </w:rPr>
              <w:t>2.6 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электрической и тепловой энергии)</w:t>
            </w:r>
            <w:r>
              <w:rPr>
                <w:webHidden/>
              </w:rPr>
              <w:tab/>
            </w:r>
            <w:r>
              <w:rPr>
                <w:webHidden/>
              </w:rPr>
              <w:fldChar w:fldCharType="begin"/>
            </w:r>
            <w:r>
              <w:rPr>
                <w:webHidden/>
              </w:rPr>
              <w:instrText xml:space="preserve"> PAGEREF _Toc183331720 \h </w:instrText>
            </w:r>
            <w:r>
              <w:rPr>
                <w:webHidden/>
              </w:rPr>
            </w:r>
            <w:r>
              <w:rPr>
                <w:webHidden/>
              </w:rPr>
              <w:fldChar w:fldCharType="separate"/>
            </w:r>
            <w:r>
              <w:rPr>
                <w:webHidden/>
              </w:rPr>
              <w:t>25</w:t>
            </w:r>
            <w:r>
              <w:rPr>
                <w:webHidden/>
              </w:rPr>
              <w:fldChar w:fldCharType="end"/>
            </w:r>
          </w:hyperlink>
        </w:p>
        <w:p w14:paraId="20311DF5" w14:textId="2F277781" w:rsidR="00421AC7" w:rsidRDefault="00421AC7">
          <w:pPr>
            <w:pStyle w:val="32"/>
            <w:rPr>
              <w:rFonts w:asciiTheme="minorHAnsi" w:eastAsiaTheme="minorEastAsia" w:hAnsiTheme="minorHAnsi" w:cstheme="minorBidi"/>
              <w:kern w:val="2"/>
              <w:sz w:val="22"/>
              <w:szCs w:val="22"/>
              <w14:ligatures w14:val="standardContextual"/>
            </w:rPr>
          </w:pPr>
          <w:hyperlink w:anchor="_Toc183331721" w:history="1">
            <w:r w:rsidRPr="00FA59B0">
              <w:rPr>
                <w:rStyle w:val="aff0"/>
              </w:rPr>
              <w:t>2.7 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r>
              <w:rPr>
                <w:webHidden/>
              </w:rPr>
              <w:tab/>
            </w:r>
            <w:r>
              <w:rPr>
                <w:webHidden/>
              </w:rPr>
              <w:fldChar w:fldCharType="begin"/>
            </w:r>
            <w:r>
              <w:rPr>
                <w:webHidden/>
              </w:rPr>
              <w:instrText xml:space="preserve"> PAGEREF _Toc183331721 \h </w:instrText>
            </w:r>
            <w:r>
              <w:rPr>
                <w:webHidden/>
              </w:rPr>
            </w:r>
            <w:r>
              <w:rPr>
                <w:webHidden/>
              </w:rPr>
              <w:fldChar w:fldCharType="separate"/>
            </w:r>
            <w:r>
              <w:rPr>
                <w:webHidden/>
              </w:rPr>
              <w:t>25</w:t>
            </w:r>
            <w:r>
              <w:rPr>
                <w:webHidden/>
              </w:rPr>
              <w:fldChar w:fldCharType="end"/>
            </w:r>
          </w:hyperlink>
        </w:p>
        <w:p w14:paraId="1756F940" w14:textId="4266DA51" w:rsidR="00421AC7" w:rsidRDefault="00421AC7">
          <w:pPr>
            <w:pStyle w:val="32"/>
            <w:rPr>
              <w:rFonts w:asciiTheme="minorHAnsi" w:eastAsiaTheme="minorEastAsia" w:hAnsiTheme="minorHAnsi" w:cstheme="minorBidi"/>
              <w:kern w:val="2"/>
              <w:sz w:val="22"/>
              <w:szCs w:val="22"/>
              <w14:ligatures w14:val="standardContextual"/>
            </w:rPr>
          </w:pPr>
          <w:hyperlink w:anchor="_Toc183331722" w:history="1">
            <w:r w:rsidRPr="00FA59B0">
              <w:rPr>
                <w:rStyle w:val="aff0"/>
              </w:rPr>
              <w:t>2.8 Среднегодовая загрузка оборудования</w:t>
            </w:r>
            <w:r>
              <w:rPr>
                <w:webHidden/>
              </w:rPr>
              <w:tab/>
            </w:r>
            <w:r>
              <w:rPr>
                <w:webHidden/>
              </w:rPr>
              <w:fldChar w:fldCharType="begin"/>
            </w:r>
            <w:r>
              <w:rPr>
                <w:webHidden/>
              </w:rPr>
              <w:instrText xml:space="preserve"> PAGEREF _Toc183331722 \h </w:instrText>
            </w:r>
            <w:r>
              <w:rPr>
                <w:webHidden/>
              </w:rPr>
            </w:r>
            <w:r>
              <w:rPr>
                <w:webHidden/>
              </w:rPr>
              <w:fldChar w:fldCharType="separate"/>
            </w:r>
            <w:r>
              <w:rPr>
                <w:webHidden/>
              </w:rPr>
              <w:t>27</w:t>
            </w:r>
            <w:r>
              <w:rPr>
                <w:webHidden/>
              </w:rPr>
              <w:fldChar w:fldCharType="end"/>
            </w:r>
          </w:hyperlink>
        </w:p>
        <w:p w14:paraId="7EA4DD65" w14:textId="6A452FEC" w:rsidR="00421AC7" w:rsidRDefault="00421AC7">
          <w:pPr>
            <w:pStyle w:val="32"/>
            <w:rPr>
              <w:rFonts w:asciiTheme="minorHAnsi" w:eastAsiaTheme="minorEastAsia" w:hAnsiTheme="minorHAnsi" w:cstheme="minorBidi"/>
              <w:kern w:val="2"/>
              <w:sz w:val="22"/>
              <w:szCs w:val="22"/>
              <w14:ligatures w14:val="standardContextual"/>
            </w:rPr>
          </w:pPr>
          <w:hyperlink w:anchor="_Toc183331723" w:history="1">
            <w:r w:rsidRPr="00FA59B0">
              <w:rPr>
                <w:rStyle w:val="aff0"/>
              </w:rPr>
              <w:t>2.9 Способы учета тепла, отпущенного в тепловые сети</w:t>
            </w:r>
            <w:r>
              <w:rPr>
                <w:webHidden/>
              </w:rPr>
              <w:tab/>
            </w:r>
            <w:r>
              <w:rPr>
                <w:webHidden/>
              </w:rPr>
              <w:fldChar w:fldCharType="begin"/>
            </w:r>
            <w:r>
              <w:rPr>
                <w:webHidden/>
              </w:rPr>
              <w:instrText xml:space="preserve"> PAGEREF _Toc183331723 \h </w:instrText>
            </w:r>
            <w:r>
              <w:rPr>
                <w:webHidden/>
              </w:rPr>
            </w:r>
            <w:r>
              <w:rPr>
                <w:webHidden/>
              </w:rPr>
              <w:fldChar w:fldCharType="separate"/>
            </w:r>
            <w:r>
              <w:rPr>
                <w:webHidden/>
              </w:rPr>
              <w:t>27</w:t>
            </w:r>
            <w:r>
              <w:rPr>
                <w:webHidden/>
              </w:rPr>
              <w:fldChar w:fldCharType="end"/>
            </w:r>
          </w:hyperlink>
        </w:p>
        <w:p w14:paraId="15CE6108" w14:textId="687ED10B" w:rsidR="00421AC7" w:rsidRDefault="00421AC7">
          <w:pPr>
            <w:pStyle w:val="32"/>
            <w:rPr>
              <w:rFonts w:asciiTheme="minorHAnsi" w:eastAsiaTheme="minorEastAsia" w:hAnsiTheme="minorHAnsi" w:cstheme="minorBidi"/>
              <w:kern w:val="2"/>
              <w:sz w:val="22"/>
              <w:szCs w:val="22"/>
              <w14:ligatures w14:val="standardContextual"/>
            </w:rPr>
          </w:pPr>
          <w:hyperlink w:anchor="_Toc183331724" w:history="1">
            <w:r w:rsidRPr="00FA59B0">
              <w:rPr>
                <w:rStyle w:val="aff0"/>
              </w:rPr>
              <w:t>2.10 Статистика отказов и восстановлений оборудования источников тепловой энергии</w:t>
            </w:r>
            <w:r>
              <w:rPr>
                <w:webHidden/>
              </w:rPr>
              <w:tab/>
            </w:r>
            <w:r>
              <w:rPr>
                <w:webHidden/>
              </w:rPr>
              <w:fldChar w:fldCharType="begin"/>
            </w:r>
            <w:r>
              <w:rPr>
                <w:webHidden/>
              </w:rPr>
              <w:instrText xml:space="preserve"> PAGEREF _Toc183331724 \h </w:instrText>
            </w:r>
            <w:r>
              <w:rPr>
                <w:webHidden/>
              </w:rPr>
            </w:r>
            <w:r>
              <w:rPr>
                <w:webHidden/>
              </w:rPr>
              <w:fldChar w:fldCharType="separate"/>
            </w:r>
            <w:r>
              <w:rPr>
                <w:webHidden/>
              </w:rPr>
              <w:t>27</w:t>
            </w:r>
            <w:r>
              <w:rPr>
                <w:webHidden/>
              </w:rPr>
              <w:fldChar w:fldCharType="end"/>
            </w:r>
          </w:hyperlink>
        </w:p>
        <w:p w14:paraId="296D34C4" w14:textId="1C4B800B" w:rsidR="00421AC7" w:rsidRDefault="00421AC7">
          <w:pPr>
            <w:pStyle w:val="32"/>
            <w:rPr>
              <w:rFonts w:asciiTheme="minorHAnsi" w:eastAsiaTheme="minorEastAsia" w:hAnsiTheme="minorHAnsi" w:cstheme="minorBidi"/>
              <w:kern w:val="2"/>
              <w:sz w:val="22"/>
              <w:szCs w:val="22"/>
              <w14:ligatures w14:val="standardContextual"/>
            </w:rPr>
          </w:pPr>
          <w:hyperlink w:anchor="_Toc183331725" w:history="1">
            <w:r w:rsidRPr="00FA59B0">
              <w:rPr>
                <w:rStyle w:val="aff0"/>
              </w:rPr>
              <w:t>2.11 Предписания надзорных органов по запрещению дальнейшей эксплуатации источников тепловой энергии</w:t>
            </w:r>
            <w:r>
              <w:rPr>
                <w:webHidden/>
              </w:rPr>
              <w:tab/>
            </w:r>
            <w:r>
              <w:rPr>
                <w:webHidden/>
              </w:rPr>
              <w:fldChar w:fldCharType="begin"/>
            </w:r>
            <w:r>
              <w:rPr>
                <w:webHidden/>
              </w:rPr>
              <w:instrText xml:space="preserve"> PAGEREF _Toc183331725 \h </w:instrText>
            </w:r>
            <w:r>
              <w:rPr>
                <w:webHidden/>
              </w:rPr>
            </w:r>
            <w:r>
              <w:rPr>
                <w:webHidden/>
              </w:rPr>
              <w:fldChar w:fldCharType="separate"/>
            </w:r>
            <w:r>
              <w:rPr>
                <w:webHidden/>
              </w:rPr>
              <w:t>28</w:t>
            </w:r>
            <w:r>
              <w:rPr>
                <w:webHidden/>
              </w:rPr>
              <w:fldChar w:fldCharType="end"/>
            </w:r>
          </w:hyperlink>
        </w:p>
        <w:p w14:paraId="5D8E1A45" w14:textId="04AB0A8C" w:rsidR="00421AC7" w:rsidRDefault="00421AC7">
          <w:pPr>
            <w:pStyle w:val="32"/>
            <w:rPr>
              <w:rFonts w:asciiTheme="minorHAnsi" w:eastAsiaTheme="minorEastAsia" w:hAnsiTheme="minorHAnsi" w:cstheme="minorBidi"/>
              <w:kern w:val="2"/>
              <w:sz w:val="22"/>
              <w:szCs w:val="22"/>
              <w14:ligatures w14:val="standardContextual"/>
            </w:rPr>
          </w:pPr>
          <w:hyperlink w:anchor="_Toc183331726" w:history="1">
            <w:r w:rsidRPr="00FA59B0">
              <w:rPr>
                <w:rStyle w:val="aff0"/>
              </w:rPr>
              <w:t>2.12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r>
              <w:rPr>
                <w:webHidden/>
              </w:rPr>
              <w:tab/>
            </w:r>
            <w:r>
              <w:rPr>
                <w:webHidden/>
              </w:rPr>
              <w:fldChar w:fldCharType="begin"/>
            </w:r>
            <w:r>
              <w:rPr>
                <w:webHidden/>
              </w:rPr>
              <w:instrText xml:space="preserve"> PAGEREF _Toc183331726 \h </w:instrText>
            </w:r>
            <w:r>
              <w:rPr>
                <w:webHidden/>
              </w:rPr>
            </w:r>
            <w:r>
              <w:rPr>
                <w:webHidden/>
              </w:rPr>
              <w:fldChar w:fldCharType="separate"/>
            </w:r>
            <w:r>
              <w:rPr>
                <w:webHidden/>
              </w:rPr>
              <w:t>28</w:t>
            </w:r>
            <w:r>
              <w:rPr>
                <w:webHidden/>
              </w:rPr>
              <w:fldChar w:fldCharType="end"/>
            </w:r>
          </w:hyperlink>
        </w:p>
        <w:p w14:paraId="2F92A574" w14:textId="4BD47CA2" w:rsidR="00421AC7" w:rsidRDefault="00421AC7">
          <w:pPr>
            <w:pStyle w:val="32"/>
            <w:rPr>
              <w:rFonts w:asciiTheme="minorHAnsi" w:eastAsiaTheme="minorEastAsia" w:hAnsiTheme="minorHAnsi" w:cstheme="minorBidi"/>
              <w:kern w:val="2"/>
              <w:sz w:val="22"/>
              <w:szCs w:val="22"/>
              <w14:ligatures w14:val="standardContextual"/>
            </w:rPr>
          </w:pPr>
          <w:hyperlink w:anchor="_Toc183331727" w:history="1">
            <w:r w:rsidRPr="00FA59B0">
              <w:rPr>
                <w:rStyle w:val="aff0"/>
              </w:rPr>
              <w:t>2.13 Изменения, произошедшие в технических характеристиках основного оборудования источников тепловой энергии поселения за период, предшествующий разработке (актуализации) схемы теплоснабжения</w:t>
            </w:r>
            <w:r>
              <w:rPr>
                <w:webHidden/>
              </w:rPr>
              <w:tab/>
            </w:r>
            <w:r>
              <w:rPr>
                <w:webHidden/>
              </w:rPr>
              <w:fldChar w:fldCharType="begin"/>
            </w:r>
            <w:r>
              <w:rPr>
                <w:webHidden/>
              </w:rPr>
              <w:instrText xml:space="preserve"> PAGEREF _Toc183331727 \h </w:instrText>
            </w:r>
            <w:r>
              <w:rPr>
                <w:webHidden/>
              </w:rPr>
            </w:r>
            <w:r>
              <w:rPr>
                <w:webHidden/>
              </w:rPr>
              <w:fldChar w:fldCharType="separate"/>
            </w:r>
            <w:r>
              <w:rPr>
                <w:webHidden/>
              </w:rPr>
              <w:t>28</w:t>
            </w:r>
            <w:r>
              <w:rPr>
                <w:webHidden/>
              </w:rPr>
              <w:fldChar w:fldCharType="end"/>
            </w:r>
          </w:hyperlink>
        </w:p>
        <w:p w14:paraId="27E22B8F" w14:textId="3F360AFB"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728" w:history="1">
            <w:r w:rsidRPr="00FA59B0">
              <w:rPr>
                <w:rStyle w:val="aff0"/>
                <w:noProof/>
              </w:rPr>
              <w:t>Часть 3 Тепловые сети, сооружения на них</w:t>
            </w:r>
            <w:r>
              <w:rPr>
                <w:noProof/>
                <w:webHidden/>
              </w:rPr>
              <w:tab/>
            </w:r>
            <w:r>
              <w:rPr>
                <w:noProof/>
                <w:webHidden/>
              </w:rPr>
              <w:fldChar w:fldCharType="begin"/>
            </w:r>
            <w:r>
              <w:rPr>
                <w:noProof/>
                <w:webHidden/>
              </w:rPr>
              <w:instrText xml:space="preserve"> PAGEREF _Toc183331728 \h </w:instrText>
            </w:r>
            <w:r>
              <w:rPr>
                <w:noProof/>
                <w:webHidden/>
              </w:rPr>
            </w:r>
            <w:r>
              <w:rPr>
                <w:noProof/>
                <w:webHidden/>
              </w:rPr>
              <w:fldChar w:fldCharType="separate"/>
            </w:r>
            <w:r>
              <w:rPr>
                <w:noProof/>
                <w:webHidden/>
              </w:rPr>
              <w:t>29</w:t>
            </w:r>
            <w:r>
              <w:rPr>
                <w:noProof/>
                <w:webHidden/>
              </w:rPr>
              <w:fldChar w:fldCharType="end"/>
            </w:r>
          </w:hyperlink>
        </w:p>
        <w:p w14:paraId="2AADCD50" w14:textId="746F9627" w:rsidR="00421AC7" w:rsidRDefault="00421AC7">
          <w:pPr>
            <w:pStyle w:val="32"/>
            <w:rPr>
              <w:rFonts w:asciiTheme="minorHAnsi" w:eastAsiaTheme="minorEastAsia" w:hAnsiTheme="minorHAnsi" w:cstheme="minorBidi"/>
              <w:kern w:val="2"/>
              <w:sz w:val="22"/>
              <w:szCs w:val="22"/>
              <w14:ligatures w14:val="standardContextual"/>
            </w:rPr>
          </w:pPr>
          <w:hyperlink w:anchor="_Toc183331729" w:history="1">
            <w:r w:rsidRPr="00FA59B0">
              <w:rPr>
                <w:rStyle w:val="aff0"/>
              </w:rPr>
              <w:t>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rPr>
                <w:webHidden/>
              </w:rPr>
              <w:tab/>
            </w:r>
            <w:r>
              <w:rPr>
                <w:webHidden/>
              </w:rPr>
              <w:fldChar w:fldCharType="begin"/>
            </w:r>
            <w:r>
              <w:rPr>
                <w:webHidden/>
              </w:rPr>
              <w:instrText xml:space="preserve"> PAGEREF _Toc183331729 \h </w:instrText>
            </w:r>
            <w:r>
              <w:rPr>
                <w:webHidden/>
              </w:rPr>
            </w:r>
            <w:r>
              <w:rPr>
                <w:webHidden/>
              </w:rPr>
              <w:fldChar w:fldCharType="separate"/>
            </w:r>
            <w:r>
              <w:rPr>
                <w:webHidden/>
              </w:rPr>
              <w:t>29</w:t>
            </w:r>
            <w:r>
              <w:rPr>
                <w:webHidden/>
              </w:rPr>
              <w:fldChar w:fldCharType="end"/>
            </w:r>
          </w:hyperlink>
        </w:p>
        <w:p w14:paraId="68AA5106" w14:textId="0A067309" w:rsidR="00421AC7" w:rsidRDefault="00421AC7">
          <w:pPr>
            <w:pStyle w:val="32"/>
            <w:rPr>
              <w:rFonts w:asciiTheme="minorHAnsi" w:eastAsiaTheme="minorEastAsia" w:hAnsiTheme="minorHAnsi" w:cstheme="minorBidi"/>
              <w:kern w:val="2"/>
              <w:sz w:val="22"/>
              <w:szCs w:val="22"/>
              <w14:ligatures w14:val="standardContextual"/>
            </w:rPr>
          </w:pPr>
          <w:hyperlink w:anchor="_Toc183331730" w:history="1">
            <w:r w:rsidRPr="00FA59B0">
              <w:rPr>
                <w:rStyle w:val="aff0"/>
              </w:rPr>
              <w:t>3.2 Карты (схемы) тепловых сетей в зонах действия источников тепловой энергии в электронной форме и (или) на бумажном носителе</w:t>
            </w:r>
            <w:r>
              <w:rPr>
                <w:webHidden/>
              </w:rPr>
              <w:tab/>
            </w:r>
            <w:r>
              <w:rPr>
                <w:webHidden/>
              </w:rPr>
              <w:fldChar w:fldCharType="begin"/>
            </w:r>
            <w:r>
              <w:rPr>
                <w:webHidden/>
              </w:rPr>
              <w:instrText xml:space="preserve"> PAGEREF _Toc183331730 \h </w:instrText>
            </w:r>
            <w:r>
              <w:rPr>
                <w:webHidden/>
              </w:rPr>
            </w:r>
            <w:r>
              <w:rPr>
                <w:webHidden/>
              </w:rPr>
              <w:fldChar w:fldCharType="separate"/>
            </w:r>
            <w:r>
              <w:rPr>
                <w:webHidden/>
              </w:rPr>
              <w:t>29</w:t>
            </w:r>
            <w:r>
              <w:rPr>
                <w:webHidden/>
              </w:rPr>
              <w:fldChar w:fldCharType="end"/>
            </w:r>
          </w:hyperlink>
        </w:p>
        <w:p w14:paraId="68F340A6" w14:textId="19A8FAAA" w:rsidR="00421AC7" w:rsidRDefault="00421AC7">
          <w:pPr>
            <w:pStyle w:val="32"/>
            <w:rPr>
              <w:rFonts w:asciiTheme="minorHAnsi" w:eastAsiaTheme="minorEastAsia" w:hAnsiTheme="minorHAnsi" w:cstheme="minorBidi"/>
              <w:kern w:val="2"/>
              <w:sz w:val="22"/>
              <w:szCs w:val="22"/>
              <w14:ligatures w14:val="standardContextual"/>
            </w:rPr>
          </w:pPr>
          <w:hyperlink w:anchor="_Toc183331731" w:history="1">
            <w:r w:rsidRPr="00FA59B0">
              <w:rPr>
                <w:rStyle w:val="aff0"/>
              </w:rPr>
              <w:t>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r>
              <w:rPr>
                <w:webHidden/>
              </w:rPr>
              <w:tab/>
            </w:r>
            <w:r>
              <w:rPr>
                <w:webHidden/>
              </w:rPr>
              <w:fldChar w:fldCharType="begin"/>
            </w:r>
            <w:r>
              <w:rPr>
                <w:webHidden/>
              </w:rPr>
              <w:instrText xml:space="preserve"> PAGEREF _Toc183331731 \h </w:instrText>
            </w:r>
            <w:r>
              <w:rPr>
                <w:webHidden/>
              </w:rPr>
            </w:r>
            <w:r>
              <w:rPr>
                <w:webHidden/>
              </w:rPr>
              <w:fldChar w:fldCharType="separate"/>
            </w:r>
            <w:r>
              <w:rPr>
                <w:webHidden/>
              </w:rPr>
              <w:t>29</w:t>
            </w:r>
            <w:r>
              <w:rPr>
                <w:webHidden/>
              </w:rPr>
              <w:fldChar w:fldCharType="end"/>
            </w:r>
          </w:hyperlink>
        </w:p>
        <w:p w14:paraId="5704089B" w14:textId="5723CCE6" w:rsidR="00421AC7" w:rsidRDefault="00421AC7">
          <w:pPr>
            <w:pStyle w:val="32"/>
            <w:rPr>
              <w:rFonts w:asciiTheme="minorHAnsi" w:eastAsiaTheme="minorEastAsia" w:hAnsiTheme="minorHAnsi" w:cstheme="minorBidi"/>
              <w:kern w:val="2"/>
              <w:sz w:val="22"/>
              <w:szCs w:val="22"/>
              <w14:ligatures w14:val="standardContextual"/>
            </w:rPr>
          </w:pPr>
          <w:hyperlink w:anchor="_Toc183331732" w:history="1">
            <w:r w:rsidRPr="00FA59B0">
              <w:rPr>
                <w:rStyle w:val="aff0"/>
              </w:rPr>
              <w:t>3.4 Описание типов и количества секционирующей и регулирующей арматуры на тепловых сетях</w:t>
            </w:r>
            <w:r>
              <w:rPr>
                <w:webHidden/>
              </w:rPr>
              <w:tab/>
            </w:r>
            <w:r>
              <w:rPr>
                <w:webHidden/>
              </w:rPr>
              <w:fldChar w:fldCharType="begin"/>
            </w:r>
            <w:r>
              <w:rPr>
                <w:webHidden/>
              </w:rPr>
              <w:instrText xml:space="preserve"> PAGEREF _Toc183331732 \h </w:instrText>
            </w:r>
            <w:r>
              <w:rPr>
                <w:webHidden/>
              </w:rPr>
            </w:r>
            <w:r>
              <w:rPr>
                <w:webHidden/>
              </w:rPr>
              <w:fldChar w:fldCharType="separate"/>
            </w:r>
            <w:r>
              <w:rPr>
                <w:webHidden/>
              </w:rPr>
              <w:t>30</w:t>
            </w:r>
            <w:r>
              <w:rPr>
                <w:webHidden/>
              </w:rPr>
              <w:fldChar w:fldCharType="end"/>
            </w:r>
          </w:hyperlink>
        </w:p>
        <w:p w14:paraId="50CAF627" w14:textId="11761717" w:rsidR="00421AC7" w:rsidRDefault="00421AC7">
          <w:pPr>
            <w:pStyle w:val="32"/>
            <w:rPr>
              <w:rFonts w:asciiTheme="minorHAnsi" w:eastAsiaTheme="minorEastAsia" w:hAnsiTheme="minorHAnsi" w:cstheme="minorBidi"/>
              <w:kern w:val="2"/>
              <w:sz w:val="22"/>
              <w:szCs w:val="22"/>
              <w14:ligatures w14:val="standardContextual"/>
            </w:rPr>
          </w:pPr>
          <w:hyperlink w:anchor="_Toc183331733" w:history="1">
            <w:r w:rsidRPr="00FA59B0">
              <w:rPr>
                <w:rStyle w:val="aff0"/>
              </w:rPr>
              <w:t>3.5 Описание типов и строительных особенностей тепловых пунктов, тепловых камер и павильонов</w:t>
            </w:r>
            <w:r>
              <w:rPr>
                <w:webHidden/>
              </w:rPr>
              <w:tab/>
            </w:r>
            <w:r>
              <w:rPr>
                <w:webHidden/>
              </w:rPr>
              <w:fldChar w:fldCharType="begin"/>
            </w:r>
            <w:r>
              <w:rPr>
                <w:webHidden/>
              </w:rPr>
              <w:instrText xml:space="preserve"> PAGEREF _Toc183331733 \h </w:instrText>
            </w:r>
            <w:r>
              <w:rPr>
                <w:webHidden/>
              </w:rPr>
            </w:r>
            <w:r>
              <w:rPr>
                <w:webHidden/>
              </w:rPr>
              <w:fldChar w:fldCharType="separate"/>
            </w:r>
            <w:r>
              <w:rPr>
                <w:webHidden/>
              </w:rPr>
              <w:t>30</w:t>
            </w:r>
            <w:r>
              <w:rPr>
                <w:webHidden/>
              </w:rPr>
              <w:fldChar w:fldCharType="end"/>
            </w:r>
          </w:hyperlink>
        </w:p>
        <w:p w14:paraId="155219D3" w14:textId="5AF578AC" w:rsidR="00421AC7" w:rsidRDefault="00421AC7">
          <w:pPr>
            <w:pStyle w:val="32"/>
            <w:rPr>
              <w:rFonts w:asciiTheme="minorHAnsi" w:eastAsiaTheme="minorEastAsia" w:hAnsiTheme="minorHAnsi" w:cstheme="minorBidi"/>
              <w:kern w:val="2"/>
              <w:sz w:val="22"/>
              <w:szCs w:val="22"/>
              <w14:ligatures w14:val="standardContextual"/>
            </w:rPr>
          </w:pPr>
          <w:hyperlink w:anchor="_Toc183331734" w:history="1">
            <w:r w:rsidRPr="00FA59B0">
              <w:rPr>
                <w:rStyle w:val="aff0"/>
              </w:rPr>
              <w:t>3.6 Описание графиков регулирования отпуска тепла в тепловые сети с анализом их обоснованности</w:t>
            </w:r>
            <w:r>
              <w:rPr>
                <w:webHidden/>
              </w:rPr>
              <w:tab/>
            </w:r>
            <w:r>
              <w:rPr>
                <w:webHidden/>
              </w:rPr>
              <w:fldChar w:fldCharType="begin"/>
            </w:r>
            <w:r>
              <w:rPr>
                <w:webHidden/>
              </w:rPr>
              <w:instrText xml:space="preserve"> PAGEREF _Toc183331734 \h </w:instrText>
            </w:r>
            <w:r>
              <w:rPr>
                <w:webHidden/>
              </w:rPr>
            </w:r>
            <w:r>
              <w:rPr>
                <w:webHidden/>
              </w:rPr>
              <w:fldChar w:fldCharType="separate"/>
            </w:r>
            <w:r>
              <w:rPr>
                <w:webHidden/>
              </w:rPr>
              <w:t>30</w:t>
            </w:r>
            <w:r>
              <w:rPr>
                <w:webHidden/>
              </w:rPr>
              <w:fldChar w:fldCharType="end"/>
            </w:r>
          </w:hyperlink>
        </w:p>
        <w:p w14:paraId="09B57D76" w14:textId="3191F940" w:rsidR="00421AC7" w:rsidRDefault="00421AC7">
          <w:pPr>
            <w:pStyle w:val="32"/>
            <w:rPr>
              <w:rFonts w:asciiTheme="minorHAnsi" w:eastAsiaTheme="minorEastAsia" w:hAnsiTheme="minorHAnsi" w:cstheme="minorBidi"/>
              <w:kern w:val="2"/>
              <w:sz w:val="22"/>
              <w:szCs w:val="22"/>
              <w14:ligatures w14:val="standardContextual"/>
            </w:rPr>
          </w:pPr>
          <w:hyperlink w:anchor="_Toc183331735" w:history="1">
            <w:r w:rsidRPr="00FA59B0">
              <w:rPr>
                <w:rStyle w:val="aff0"/>
              </w:rPr>
              <w:t>3.7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r>
              <w:rPr>
                <w:webHidden/>
              </w:rPr>
              <w:tab/>
            </w:r>
            <w:r>
              <w:rPr>
                <w:webHidden/>
              </w:rPr>
              <w:fldChar w:fldCharType="begin"/>
            </w:r>
            <w:r>
              <w:rPr>
                <w:webHidden/>
              </w:rPr>
              <w:instrText xml:space="preserve"> PAGEREF _Toc183331735 \h </w:instrText>
            </w:r>
            <w:r>
              <w:rPr>
                <w:webHidden/>
              </w:rPr>
            </w:r>
            <w:r>
              <w:rPr>
                <w:webHidden/>
              </w:rPr>
              <w:fldChar w:fldCharType="separate"/>
            </w:r>
            <w:r>
              <w:rPr>
                <w:webHidden/>
              </w:rPr>
              <w:t>31</w:t>
            </w:r>
            <w:r>
              <w:rPr>
                <w:webHidden/>
              </w:rPr>
              <w:fldChar w:fldCharType="end"/>
            </w:r>
          </w:hyperlink>
        </w:p>
        <w:p w14:paraId="129AC820" w14:textId="11E9E7E4" w:rsidR="00421AC7" w:rsidRDefault="00421AC7">
          <w:pPr>
            <w:pStyle w:val="32"/>
            <w:rPr>
              <w:rFonts w:asciiTheme="minorHAnsi" w:eastAsiaTheme="minorEastAsia" w:hAnsiTheme="minorHAnsi" w:cstheme="minorBidi"/>
              <w:kern w:val="2"/>
              <w:sz w:val="22"/>
              <w:szCs w:val="22"/>
              <w14:ligatures w14:val="standardContextual"/>
            </w:rPr>
          </w:pPr>
          <w:hyperlink w:anchor="_Toc183331736" w:history="1">
            <w:r w:rsidRPr="00FA59B0">
              <w:rPr>
                <w:rStyle w:val="aff0"/>
              </w:rPr>
              <w:t>3.8 Гидравлические режимы и пьезометрические графики тепловых сетей</w:t>
            </w:r>
            <w:r>
              <w:rPr>
                <w:webHidden/>
              </w:rPr>
              <w:tab/>
            </w:r>
            <w:r>
              <w:rPr>
                <w:webHidden/>
              </w:rPr>
              <w:fldChar w:fldCharType="begin"/>
            </w:r>
            <w:r>
              <w:rPr>
                <w:webHidden/>
              </w:rPr>
              <w:instrText xml:space="preserve"> PAGEREF _Toc183331736 \h </w:instrText>
            </w:r>
            <w:r>
              <w:rPr>
                <w:webHidden/>
              </w:rPr>
            </w:r>
            <w:r>
              <w:rPr>
                <w:webHidden/>
              </w:rPr>
              <w:fldChar w:fldCharType="separate"/>
            </w:r>
            <w:r>
              <w:rPr>
                <w:webHidden/>
              </w:rPr>
              <w:t>31</w:t>
            </w:r>
            <w:r>
              <w:rPr>
                <w:webHidden/>
              </w:rPr>
              <w:fldChar w:fldCharType="end"/>
            </w:r>
          </w:hyperlink>
        </w:p>
        <w:p w14:paraId="56FC2633" w14:textId="3ECDCBE9" w:rsidR="00421AC7" w:rsidRDefault="00421AC7">
          <w:pPr>
            <w:pStyle w:val="32"/>
            <w:rPr>
              <w:rFonts w:asciiTheme="minorHAnsi" w:eastAsiaTheme="minorEastAsia" w:hAnsiTheme="minorHAnsi" w:cstheme="minorBidi"/>
              <w:kern w:val="2"/>
              <w:sz w:val="22"/>
              <w:szCs w:val="22"/>
              <w14:ligatures w14:val="standardContextual"/>
            </w:rPr>
          </w:pPr>
          <w:hyperlink w:anchor="_Toc183331737" w:history="1">
            <w:r w:rsidRPr="00FA59B0">
              <w:rPr>
                <w:rStyle w:val="aff0"/>
              </w:rPr>
              <w:t>3.9 Статистика отказов тепловых сетей (аварийных ситуаций) за последние 5 лет</w:t>
            </w:r>
            <w:r>
              <w:rPr>
                <w:webHidden/>
              </w:rPr>
              <w:tab/>
            </w:r>
            <w:r>
              <w:rPr>
                <w:webHidden/>
              </w:rPr>
              <w:fldChar w:fldCharType="begin"/>
            </w:r>
            <w:r>
              <w:rPr>
                <w:webHidden/>
              </w:rPr>
              <w:instrText xml:space="preserve"> PAGEREF _Toc183331737 \h </w:instrText>
            </w:r>
            <w:r>
              <w:rPr>
                <w:webHidden/>
              </w:rPr>
            </w:r>
            <w:r>
              <w:rPr>
                <w:webHidden/>
              </w:rPr>
              <w:fldChar w:fldCharType="separate"/>
            </w:r>
            <w:r>
              <w:rPr>
                <w:webHidden/>
              </w:rPr>
              <w:t>31</w:t>
            </w:r>
            <w:r>
              <w:rPr>
                <w:webHidden/>
              </w:rPr>
              <w:fldChar w:fldCharType="end"/>
            </w:r>
          </w:hyperlink>
        </w:p>
        <w:p w14:paraId="225263AC" w14:textId="11D00651" w:rsidR="00421AC7" w:rsidRDefault="00421AC7">
          <w:pPr>
            <w:pStyle w:val="32"/>
            <w:rPr>
              <w:rFonts w:asciiTheme="minorHAnsi" w:eastAsiaTheme="minorEastAsia" w:hAnsiTheme="minorHAnsi" w:cstheme="minorBidi"/>
              <w:kern w:val="2"/>
              <w:sz w:val="22"/>
              <w:szCs w:val="22"/>
              <w14:ligatures w14:val="standardContextual"/>
            </w:rPr>
          </w:pPr>
          <w:hyperlink w:anchor="_Toc183331738" w:history="1">
            <w:r w:rsidRPr="00FA59B0">
              <w:rPr>
                <w:rStyle w:val="aff0"/>
              </w:rPr>
              <w:t>3.10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Pr>
                <w:webHidden/>
              </w:rPr>
              <w:tab/>
            </w:r>
            <w:r>
              <w:rPr>
                <w:webHidden/>
              </w:rPr>
              <w:fldChar w:fldCharType="begin"/>
            </w:r>
            <w:r>
              <w:rPr>
                <w:webHidden/>
              </w:rPr>
              <w:instrText xml:space="preserve"> PAGEREF _Toc183331738 \h </w:instrText>
            </w:r>
            <w:r>
              <w:rPr>
                <w:webHidden/>
              </w:rPr>
            </w:r>
            <w:r>
              <w:rPr>
                <w:webHidden/>
              </w:rPr>
              <w:fldChar w:fldCharType="separate"/>
            </w:r>
            <w:r>
              <w:rPr>
                <w:webHidden/>
              </w:rPr>
              <w:t>31</w:t>
            </w:r>
            <w:r>
              <w:rPr>
                <w:webHidden/>
              </w:rPr>
              <w:fldChar w:fldCharType="end"/>
            </w:r>
          </w:hyperlink>
        </w:p>
        <w:p w14:paraId="4DC67B99" w14:textId="7EB5C89C" w:rsidR="00421AC7" w:rsidRDefault="00421AC7">
          <w:pPr>
            <w:pStyle w:val="32"/>
            <w:rPr>
              <w:rFonts w:asciiTheme="minorHAnsi" w:eastAsiaTheme="minorEastAsia" w:hAnsiTheme="minorHAnsi" w:cstheme="minorBidi"/>
              <w:kern w:val="2"/>
              <w:sz w:val="22"/>
              <w:szCs w:val="22"/>
              <w14:ligatures w14:val="standardContextual"/>
            </w:rPr>
          </w:pPr>
          <w:hyperlink w:anchor="_Toc183331739" w:history="1">
            <w:r w:rsidRPr="00FA59B0">
              <w:rPr>
                <w:rStyle w:val="aff0"/>
              </w:rPr>
              <w:t>3.11 Описание процедур диагностики состояния тепловых сетей и планирования капитальных (текущих) ремонтов</w:t>
            </w:r>
            <w:r>
              <w:rPr>
                <w:webHidden/>
              </w:rPr>
              <w:tab/>
            </w:r>
            <w:r>
              <w:rPr>
                <w:webHidden/>
              </w:rPr>
              <w:fldChar w:fldCharType="begin"/>
            </w:r>
            <w:r>
              <w:rPr>
                <w:webHidden/>
              </w:rPr>
              <w:instrText xml:space="preserve"> PAGEREF _Toc183331739 \h </w:instrText>
            </w:r>
            <w:r>
              <w:rPr>
                <w:webHidden/>
              </w:rPr>
            </w:r>
            <w:r>
              <w:rPr>
                <w:webHidden/>
              </w:rPr>
              <w:fldChar w:fldCharType="separate"/>
            </w:r>
            <w:r>
              <w:rPr>
                <w:webHidden/>
              </w:rPr>
              <w:t>32</w:t>
            </w:r>
            <w:r>
              <w:rPr>
                <w:webHidden/>
              </w:rPr>
              <w:fldChar w:fldCharType="end"/>
            </w:r>
          </w:hyperlink>
        </w:p>
        <w:p w14:paraId="52808CAD" w14:textId="42B73C04" w:rsidR="00421AC7" w:rsidRDefault="00421AC7">
          <w:pPr>
            <w:pStyle w:val="32"/>
            <w:rPr>
              <w:rFonts w:asciiTheme="minorHAnsi" w:eastAsiaTheme="minorEastAsia" w:hAnsiTheme="minorHAnsi" w:cstheme="minorBidi"/>
              <w:kern w:val="2"/>
              <w:sz w:val="22"/>
              <w:szCs w:val="22"/>
              <w14:ligatures w14:val="standardContextual"/>
            </w:rPr>
          </w:pPr>
          <w:hyperlink w:anchor="_Toc183331740" w:history="1">
            <w:r w:rsidRPr="00FA59B0">
              <w:rPr>
                <w:rStyle w:val="aff0"/>
              </w:rPr>
              <w:t>3.12 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rPr>
                <w:webHidden/>
              </w:rPr>
              <w:tab/>
            </w:r>
            <w:r>
              <w:rPr>
                <w:webHidden/>
              </w:rPr>
              <w:fldChar w:fldCharType="begin"/>
            </w:r>
            <w:r>
              <w:rPr>
                <w:webHidden/>
              </w:rPr>
              <w:instrText xml:space="preserve"> PAGEREF _Toc183331740 \h </w:instrText>
            </w:r>
            <w:r>
              <w:rPr>
                <w:webHidden/>
              </w:rPr>
            </w:r>
            <w:r>
              <w:rPr>
                <w:webHidden/>
              </w:rPr>
              <w:fldChar w:fldCharType="separate"/>
            </w:r>
            <w:r>
              <w:rPr>
                <w:webHidden/>
              </w:rPr>
              <w:t>33</w:t>
            </w:r>
            <w:r>
              <w:rPr>
                <w:webHidden/>
              </w:rPr>
              <w:fldChar w:fldCharType="end"/>
            </w:r>
          </w:hyperlink>
        </w:p>
        <w:p w14:paraId="28A19880" w14:textId="79AB350A" w:rsidR="00421AC7" w:rsidRDefault="00421AC7">
          <w:pPr>
            <w:pStyle w:val="32"/>
            <w:rPr>
              <w:rFonts w:asciiTheme="minorHAnsi" w:eastAsiaTheme="minorEastAsia" w:hAnsiTheme="minorHAnsi" w:cstheme="minorBidi"/>
              <w:kern w:val="2"/>
              <w:sz w:val="22"/>
              <w:szCs w:val="22"/>
              <w14:ligatures w14:val="standardContextual"/>
            </w:rPr>
          </w:pPr>
          <w:hyperlink w:anchor="_Toc183331741" w:history="1">
            <w:r w:rsidRPr="00FA59B0">
              <w:rPr>
                <w:rStyle w:val="aff0"/>
              </w:rPr>
              <w:t>3.13 Описание нормативов технологических потерь (в ценовых зонах теплоснабжения - плановых потерь, определяемых в соответствии с методическими указаниями по разработке схем теплоснабжения) при передаче тепловой энергии (мощности) и теплоносителя, включаемых в расчет отпущенных тепловой энергии (мощности) и теплоносителя</w:t>
            </w:r>
            <w:r>
              <w:rPr>
                <w:webHidden/>
              </w:rPr>
              <w:tab/>
            </w:r>
            <w:r>
              <w:rPr>
                <w:webHidden/>
              </w:rPr>
              <w:fldChar w:fldCharType="begin"/>
            </w:r>
            <w:r>
              <w:rPr>
                <w:webHidden/>
              </w:rPr>
              <w:instrText xml:space="preserve"> PAGEREF _Toc183331741 \h </w:instrText>
            </w:r>
            <w:r>
              <w:rPr>
                <w:webHidden/>
              </w:rPr>
            </w:r>
            <w:r>
              <w:rPr>
                <w:webHidden/>
              </w:rPr>
              <w:fldChar w:fldCharType="separate"/>
            </w:r>
            <w:r>
              <w:rPr>
                <w:webHidden/>
              </w:rPr>
              <w:t>34</w:t>
            </w:r>
            <w:r>
              <w:rPr>
                <w:webHidden/>
              </w:rPr>
              <w:fldChar w:fldCharType="end"/>
            </w:r>
          </w:hyperlink>
        </w:p>
        <w:p w14:paraId="5A641D32" w14:textId="462389FC" w:rsidR="00421AC7" w:rsidRDefault="00421AC7">
          <w:pPr>
            <w:pStyle w:val="32"/>
            <w:rPr>
              <w:rFonts w:asciiTheme="minorHAnsi" w:eastAsiaTheme="minorEastAsia" w:hAnsiTheme="minorHAnsi" w:cstheme="minorBidi"/>
              <w:kern w:val="2"/>
              <w:sz w:val="22"/>
              <w:szCs w:val="22"/>
              <w14:ligatures w14:val="standardContextual"/>
            </w:rPr>
          </w:pPr>
          <w:hyperlink w:anchor="_Toc183331742" w:history="1">
            <w:r w:rsidRPr="00FA59B0">
              <w:rPr>
                <w:rStyle w:val="aff0"/>
              </w:rPr>
              <w:t>3.14 Оценка фактических потерь тепловой энергии и теплоносителя при передаче тепловой энергии и теплоносителя по тепловым сетям за последние 3 года</w:t>
            </w:r>
            <w:r>
              <w:rPr>
                <w:webHidden/>
              </w:rPr>
              <w:tab/>
            </w:r>
            <w:r>
              <w:rPr>
                <w:webHidden/>
              </w:rPr>
              <w:fldChar w:fldCharType="begin"/>
            </w:r>
            <w:r>
              <w:rPr>
                <w:webHidden/>
              </w:rPr>
              <w:instrText xml:space="preserve"> PAGEREF _Toc183331742 \h </w:instrText>
            </w:r>
            <w:r>
              <w:rPr>
                <w:webHidden/>
              </w:rPr>
            </w:r>
            <w:r>
              <w:rPr>
                <w:webHidden/>
              </w:rPr>
              <w:fldChar w:fldCharType="separate"/>
            </w:r>
            <w:r>
              <w:rPr>
                <w:webHidden/>
              </w:rPr>
              <w:t>35</w:t>
            </w:r>
            <w:r>
              <w:rPr>
                <w:webHidden/>
              </w:rPr>
              <w:fldChar w:fldCharType="end"/>
            </w:r>
          </w:hyperlink>
        </w:p>
        <w:p w14:paraId="4DC0F7EE" w14:textId="1A519B66" w:rsidR="00421AC7" w:rsidRDefault="00421AC7">
          <w:pPr>
            <w:pStyle w:val="32"/>
            <w:rPr>
              <w:rFonts w:asciiTheme="minorHAnsi" w:eastAsiaTheme="minorEastAsia" w:hAnsiTheme="minorHAnsi" w:cstheme="minorBidi"/>
              <w:kern w:val="2"/>
              <w:sz w:val="22"/>
              <w:szCs w:val="22"/>
              <w14:ligatures w14:val="standardContextual"/>
            </w:rPr>
          </w:pPr>
          <w:hyperlink w:anchor="_Toc183331743" w:history="1">
            <w:r w:rsidRPr="00FA59B0">
              <w:rPr>
                <w:rStyle w:val="aff0"/>
              </w:rPr>
              <w:t>3.15 Предписания надзорных органов по запрещению дальнейшей эксплуатации участков тепловой сети и результаты их исполнения</w:t>
            </w:r>
            <w:r>
              <w:rPr>
                <w:webHidden/>
              </w:rPr>
              <w:tab/>
            </w:r>
            <w:r>
              <w:rPr>
                <w:webHidden/>
              </w:rPr>
              <w:fldChar w:fldCharType="begin"/>
            </w:r>
            <w:r>
              <w:rPr>
                <w:webHidden/>
              </w:rPr>
              <w:instrText xml:space="preserve"> PAGEREF _Toc183331743 \h </w:instrText>
            </w:r>
            <w:r>
              <w:rPr>
                <w:webHidden/>
              </w:rPr>
            </w:r>
            <w:r>
              <w:rPr>
                <w:webHidden/>
              </w:rPr>
              <w:fldChar w:fldCharType="separate"/>
            </w:r>
            <w:r>
              <w:rPr>
                <w:webHidden/>
              </w:rPr>
              <w:t>35</w:t>
            </w:r>
            <w:r>
              <w:rPr>
                <w:webHidden/>
              </w:rPr>
              <w:fldChar w:fldCharType="end"/>
            </w:r>
          </w:hyperlink>
        </w:p>
        <w:p w14:paraId="7EF44D75" w14:textId="2FEE2C85" w:rsidR="00421AC7" w:rsidRDefault="00421AC7">
          <w:pPr>
            <w:pStyle w:val="32"/>
            <w:rPr>
              <w:rFonts w:asciiTheme="minorHAnsi" w:eastAsiaTheme="minorEastAsia" w:hAnsiTheme="minorHAnsi" w:cstheme="minorBidi"/>
              <w:kern w:val="2"/>
              <w:sz w:val="22"/>
              <w:szCs w:val="22"/>
              <w14:ligatures w14:val="standardContextual"/>
            </w:rPr>
          </w:pPr>
          <w:hyperlink w:anchor="_Toc183331744" w:history="1">
            <w:r w:rsidRPr="00FA59B0">
              <w:rPr>
                <w:rStyle w:val="aff0"/>
              </w:rPr>
              <w:t>3.16 Описание наиболее распространенных типов присоединений теплопотребляющих установок потребителей к тепловым сетям, определяющих выбор и обоснование графика регулирования отпуска тепловой энергии потребителям</w:t>
            </w:r>
            <w:r>
              <w:rPr>
                <w:webHidden/>
              </w:rPr>
              <w:tab/>
            </w:r>
            <w:r>
              <w:rPr>
                <w:webHidden/>
              </w:rPr>
              <w:fldChar w:fldCharType="begin"/>
            </w:r>
            <w:r>
              <w:rPr>
                <w:webHidden/>
              </w:rPr>
              <w:instrText xml:space="preserve"> PAGEREF _Toc183331744 \h </w:instrText>
            </w:r>
            <w:r>
              <w:rPr>
                <w:webHidden/>
              </w:rPr>
            </w:r>
            <w:r>
              <w:rPr>
                <w:webHidden/>
              </w:rPr>
              <w:fldChar w:fldCharType="separate"/>
            </w:r>
            <w:r>
              <w:rPr>
                <w:webHidden/>
              </w:rPr>
              <w:t>35</w:t>
            </w:r>
            <w:r>
              <w:rPr>
                <w:webHidden/>
              </w:rPr>
              <w:fldChar w:fldCharType="end"/>
            </w:r>
          </w:hyperlink>
        </w:p>
        <w:p w14:paraId="7D4C8633" w14:textId="7B67C486" w:rsidR="00421AC7" w:rsidRDefault="00421AC7">
          <w:pPr>
            <w:pStyle w:val="32"/>
            <w:rPr>
              <w:rFonts w:asciiTheme="minorHAnsi" w:eastAsiaTheme="minorEastAsia" w:hAnsiTheme="minorHAnsi" w:cstheme="minorBidi"/>
              <w:kern w:val="2"/>
              <w:sz w:val="22"/>
              <w:szCs w:val="22"/>
              <w14:ligatures w14:val="standardContextual"/>
            </w:rPr>
          </w:pPr>
          <w:hyperlink w:anchor="_Toc183331745" w:history="1">
            <w:r w:rsidRPr="00FA59B0">
              <w:rPr>
                <w:rStyle w:val="aff0"/>
              </w:rPr>
              <w:t>3.17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r>
              <w:rPr>
                <w:webHidden/>
              </w:rPr>
              <w:tab/>
            </w:r>
            <w:r>
              <w:rPr>
                <w:webHidden/>
              </w:rPr>
              <w:fldChar w:fldCharType="begin"/>
            </w:r>
            <w:r>
              <w:rPr>
                <w:webHidden/>
              </w:rPr>
              <w:instrText xml:space="preserve"> PAGEREF _Toc183331745 \h </w:instrText>
            </w:r>
            <w:r>
              <w:rPr>
                <w:webHidden/>
              </w:rPr>
            </w:r>
            <w:r>
              <w:rPr>
                <w:webHidden/>
              </w:rPr>
              <w:fldChar w:fldCharType="separate"/>
            </w:r>
            <w:r>
              <w:rPr>
                <w:webHidden/>
              </w:rPr>
              <w:t>36</w:t>
            </w:r>
            <w:r>
              <w:rPr>
                <w:webHidden/>
              </w:rPr>
              <w:fldChar w:fldCharType="end"/>
            </w:r>
          </w:hyperlink>
        </w:p>
        <w:p w14:paraId="7BC546BD" w14:textId="2227A884" w:rsidR="00421AC7" w:rsidRDefault="00421AC7">
          <w:pPr>
            <w:pStyle w:val="32"/>
            <w:rPr>
              <w:rFonts w:asciiTheme="minorHAnsi" w:eastAsiaTheme="minorEastAsia" w:hAnsiTheme="minorHAnsi" w:cstheme="minorBidi"/>
              <w:kern w:val="2"/>
              <w:sz w:val="22"/>
              <w:szCs w:val="22"/>
              <w14:ligatures w14:val="standardContextual"/>
            </w:rPr>
          </w:pPr>
          <w:hyperlink w:anchor="_Toc183331746" w:history="1">
            <w:r w:rsidRPr="00FA59B0">
              <w:rPr>
                <w:rStyle w:val="aff0"/>
              </w:rPr>
              <w:t>3.18 Анализ работы диспетчерских служб теплоснабжающих (теплосетевых) организаций и используемых средств автоматизации, телемеханизации и связи</w:t>
            </w:r>
            <w:r>
              <w:rPr>
                <w:webHidden/>
              </w:rPr>
              <w:tab/>
            </w:r>
            <w:r>
              <w:rPr>
                <w:webHidden/>
              </w:rPr>
              <w:fldChar w:fldCharType="begin"/>
            </w:r>
            <w:r>
              <w:rPr>
                <w:webHidden/>
              </w:rPr>
              <w:instrText xml:space="preserve"> PAGEREF _Toc183331746 \h </w:instrText>
            </w:r>
            <w:r>
              <w:rPr>
                <w:webHidden/>
              </w:rPr>
            </w:r>
            <w:r>
              <w:rPr>
                <w:webHidden/>
              </w:rPr>
              <w:fldChar w:fldCharType="separate"/>
            </w:r>
            <w:r>
              <w:rPr>
                <w:webHidden/>
              </w:rPr>
              <w:t>37</w:t>
            </w:r>
            <w:r>
              <w:rPr>
                <w:webHidden/>
              </w:rPr>
              <w:fldChar w:fldCharType="end"/>
            </w:r>
          </w:hyperlink>
        </w:p>
        <w:p w14:paraId="5A37B65F" w14:textId="2139583A" w:rsidR="00421AC7" w:rsidRDefault="00421AC7">
          <w:pPr>
            <w:pStyle w:val="32"/>
            <w:rPr>
              <w:rFonts w:asciiTheme="minorHAnsi" w:eastAsiaTheme="minorEastAsia" w:hAnsiTheme="minorHAnsi" w:cstheme="minorBidi"/>
              <w:kern w:val="2"/>
              <w:sz w:val="22"/>
              <w:szCs w:val="22"/>
              <w14:ligatures w14:val="standardContextual"/>
            </w:rPr>
          </w:pPr>
          <w:hyperlink w:anchor="_Toc183331747" w:history="1">
            <w:r w:rsidRPr="00FA59B0">
              <w:rPr>
                <w:rStyle w:val="aff0"/>
              </w:rPr>
              <w:t>3.19 Уровень автоматизации и обслуживания центральных тепловых пунктов, насосных станций</w:t>
            </w:r>
            <w:r>
              <w:rPr>
                <w:webHidden/>
              </w:rPr>
              <w:tab/>
            </w:r>
            <w:r>
              <w:rPr>
                <w:webHidden/>
              </w:rPr>
              <w:fldChar w:fldCharType="begin"/>
            </w:r>
            <w:r>
              <w:rPr>
                <w:webHidden/>
              </w:rPr>
              <w:instrText xml:space="preserve"> PAGEREF _Toc183331747 \h </w:instrText>
            </w:r>
            <w:r>
              <w:rPr>
                <w:webHidden/>
              </w:rPr>
            </w:r>
            <w:r>
              <w:rPr>
                <w:webHidden/>
              </w:rPr>
              <w:fldChar w:fldCharType="separate"/>
            </w:r>
            <w:r>
              <w:rPr>
                <w:webHidden/>
              </w:rPr>
              <w:t>37</w:t>
            </w:r>
            <w:r>
              <w:rPr>
                <w:webHidden/>
              </w:rPr>
              <w:fldChar w:fldCharType="end"/>
            </w:r>
          </w:hyperlink>
        </w:p>
        <w:p w14:paraId="265C4224" w14:textId="006A119A" w:rsidR="00421AC7" w:rsidRDefault="00421AC7">
          <w:pPr>
            <w:pStyle w:val="32"/>
            <w:rPr>
              <w:rFonts w:asciiTheme="minorHAnsi" w:eastAsiaTheme="minorEastAsia" w:hAnsiTheme="minorHAnsi" w:cstheme="minorBidi"/>
              <w:kern w:val="2"/>
              <w:sz w:val="22"/>
              <w:szCs w:val="22"/>
              <w14:ligatures w14:val="standardContextual"/>
            </w:rPr>
          </w:pPr>
          <w:hyperlink w:anchor="_Toc183331748" w:history="1">
            <w:r w:rsidRPr="00FA59B0">
              <w:rPr>
                <w:rStyle w:val="aff0"/>
              </w:rPr>
              <w:t>3.20 Сведения о наличии защиты тепловых сетей от превышения давления</w:t>
            </w:r>
            <w:r>
              <w:rPr>
                <w:webHidden/>
              </w:rPr>
              <w:tab/>
            </w:r>
            <w:r>
              <w:rPr>
                <w:webHidden/>
              </w:rPr>
              <w:fldChar w:fldCharType="begin"/>
            </w:r>
            <w:r>
              <w:rPr>
                <w:webHidden/>
              </w:rPr>
              <w:instrText xml:space="preserve"> PAGEREF _Toc183331748 \h </w:instrText>
            </w:r>
            <w:r>
              <w:rPr>
                <w:webHidden/>
              </w:rPr>
            </w:r>
            <w:r>
              <w:rPr>
                <w:webHidden/>
              </w:rPr>
              <w:fldChar w:fldCharType="separate"/>
            </w:r>
            <w:r>
              <w:rPr>
                <w:webHidden/>
              </w:rPr>
              <w:t>37</w:t>
            </w:r>
            <w:r>
              <w:rPr>
                <w:webHidden/>
              </w:rPr>
              <w:fldChar w:fldCharType="end"/>
            </w:r>
          </w:hyperlink>
        </w:p>
        <w:p w14:paraId="3C621A92" w14:textId="66C8D21B" w:rsidR="00421AC7" w:rsidRDefault="00421AC7">
          <w:pPr>
            <w:pStyle w:val="32"/>
            <w:rPr>
              <w:rFonts w:asciiTheme="minorHAnsi" w:eastAsiaTheme="minorEastAsia" w:hAnsiTheme="minorHAnsi" w:cstheme="minorBidi"/>
              <w:kern w:val="2"/>
              <w:sz w:val="22"/>
              <w:szCs w:val="22"/>
              <w14:ligatures w14:val="standardContextual"/>
            </w:rPr>
          </w:pPr>
          <w:hyperlink w:anchor="_Toc183331749" w:history="1">
            <w:r w:rsidRPr="00FA59B0">
              <w:rPr>
                <w:rStyle w:val="aff0"/>
              </w:rPr>
              <w:t>3.21 Перечень выявленных бесхозяйных тепловых сетей и обоснование выбора организации, уполномоченной на их эксплуатацию</w:t>
            </w:r>
            <w:r>
              <w:rPr>
                <w:webHidden/>
              </w:rPr>
              <w:tab/>
            </w:r>
            <w:r>
              <w:rPr>
                <w:webHidden/>
              </w:rPr>
              <w:fldChar w:fldCharType="begin"/>
            </w:r>
            <w:r>
              <w:rPr>
                <w:webHidden/>
              </w:rPr>
              <w:instrText xml:space="preserve"> PAGEREF _Toc183331749 \h </w:instrText>
            </w:r>
            <w:r>
              <w:rPr>
                <w:webHidden/>
              </w:rPr>
            </w:r>
            <w:r>
              <w:rPr>
                <w:webHidden/>
              </w:rPr>
              <w:fldChar w:fldCharType="separate"/>
            </w:r>
            <w:r>
              <w:rPr>
                <w:webHidden/>
              </w:rPr>
              <w:t>37</w:t>
            </w:r>
            <w:r>
              <w:rPr>
                <w:webHidden/>
              </w:rPr>
              <w:fldChar w:fldCharType="end"/>
            </w:r>
          </w:hyperlink>
        </w:p>
        <w:p w14:paraId="1AA2356C" w14:textId="4519E5DA" w:rsidR="00421AC7" w:rsidRDefault="00421AC7">
          <w:pPr>
            <w:pStyle w:val="32"/>
            <w:rPr>
              <w:rFonts w:asciiTheme="minorHAnsi" w:eastAsiaTheme="minorEastAsia" w:hAnsiTheme="minorHAnsi" w:cstheme="minorBidi"/>
              <w:kern w:val="2"/>
              <w:sz w:val="22"/>
              <w:szCs w:val="22"/>
              <w14:ligatures w14:val="standardContextual"/>
            </w:rPr>
          </w:pPr>
          <w:hyperlink w:anchor="_Toc183331750" w:history="1">
            <w:r w:rsidRPr="00FA59B0">
              <w:rPr>
                <w:rStyle w:val="aff0"/>
              </w:rPr>
              <w:t>3.22 Данные энергетических характеристик тепловых сетей (при их наличии)</w:t>
            </w:r>
            <w:r>
              <w:rPr>
                <w:webHidden/>
              </w:rPr>
              <w:tab/>
            </w:r>
            <w:r>
              <w:rPr>
                <w:webHidden/>
              </w:rPr>
              <w:fldChar w:fldCharType="begin"/>
            </w:r>
            <w:r>
              <w:rPr>
                <w:webHidden/>
              </w:rPr>
              <w:instrText xml:space="preserve"> PAGEREF _Toc183331750 \h </w:instrText>
            </w:r>
            <w:r>
              <w:rPr>
                <w:webHidden/>
              </w:rPr>
            </w:r>
            <w:r>
              <w:rPr>
                <w:webHidden/>
              </w:rPr>
              <w:fldChar w:fldCharType="separate"/>
            </w:r>
            <w:r>
              <w:rPr>
                <w:webHidden/>
              </w:rPr>
              <w:t>38</w:t>
            </w:r>
            <w:r>
              <w:rPr>
                <w:webHidden/>
              </w:rPr>
              <w:fldChar w:fldCharType="end"/>
            </w:r>
          </w:hyperlink>
        </w:p>
        <w:p w14:paraId="5BE836AA" w14:textId="4915CA04" w:rsidR="00421AC7" w:rsidRDefault="00421AC7">
          <w:pPr>
            <w:pStyle w:val="32"/>
            <w:rPr>
              <w:rFonts w:asciiTheme="minorHAnsi" w:eastAsiaTheme="minorEastAsia" w:hAnsiTheme="minorHAnsi" w:cstheme="minorBidi"/>
              <w:kern w:val="2"/>
              <w:sz w:val="22"/>
              <w:szCs w:val="22"/>
              <w14:ligatures w14:val="standardContextual"/>
            </w:rPr>
          </w:pPr>
          <w:hyperlink w:anchor="_Toc183331751" w:history="1">
            <w:r w:rsidRPr="00FA59B0">
              <w:rPr>
                <w:rStyle w:val="aff0"/>
              </w:rPr>
              <w:t>3.23 Изменения, произошедшие в тепловых сетях, сооружениях на них за период, предшествующий разработке (актуализации) схемы теплоснабжения</w:t>
            </w:r>
            <w:r>
              <w:rPr>
                <w:webHidden/>
              </w:rPr>
              <w:tab/>
            </w:r>
            <w:r>
              <w:rPr>
                <w:webHidden/>
              </w:rPr>
              <w:fldChar w:fldCharType="begin"/>
            </w:r>
            <w:r>
              <w:rPr>
                <w:webHidden/>
              </w:rPr>
              <w:instrText xml:space="preserve"> PAGEREF _Toc183331751 \h </w:instrText>
            </w:r>
            <w:r>
              <w:rPr>
                <w:webHidden/>
              </w:rPr>
            </w:r>
            <w:r>
              <w:rPr>
                <w:webHidden/>
              </w:rPr>
              <w:fldChar w:fldCharType="separate"/>
            </w:r>
            <w:r>
              <w:rPr>
                <w:webHidden/>
              </w:rPr>
              <w:t>38</w:t>
            </w:r>
            <w:r>
              <w:rPr>
                <w:webHidden/>
              </w:rPr>
              <w:fldChar w:fldCharType="end"/>
            </w:r>
          </w:hyperlink>
        </w:p>
        <w:p w14:paraId="76860E11" w14:textId="4F4D39E2"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752" w:history="1">
            <w:r w:rsidRPr="00FA59B0">
              <w:rPr>
                <w:rStyle w:val="aff0"/>
                <w:noProof/>
              </w:rPr>
              <w:t>Часть 4 Зоны действия источников тепловой энергии</w:t>
            </w:r>
            <w:r>
              <w:rPr>
                <w:noProof/>
                <w:webHidden/>
              </w:rPr>
              <w:tab/>
            </w:r>
            <w:r>
              <w:rPr>
                <w:noProof/>
                <w:webHidden/>
              </w:rPr>
              <w:fldChar w:fldCharType="begin"/>
            </w:r>
            <w:r>
              <w:rPr>
                <w:noProof/>
                <w:webHidden/>
              </w:rPr>
              <w:instrText xml:space="preserve"> PAGEREF _Toc183331752 \h </w:instrText>
            </w:r>
            <w:r>
              <w:rPr>
                <w:noProof/>
                <w:webHidden/>
              </w:rPr>
            </w:r>
            <w:r>
              <w:rPr>
                <w:noProof/>
                <w:webHidden/>
              </w:rPr>
              <w:fldChar w:fldCharType="separate"/>
            </w:r>
            <w:r>
              <w:rPr>
                <w:noProof/>
                <w:webHidden/>
              </w:rPr>
              <w:t>39</w:t>
            </w:r>
            <w:r>
              <w:rPr>
                <w:noProof/>
                <w:webHidden/>
              </w:rPr>
              <w:fldChar w:fldCharType="end"/>
            </w:r>
          </w:hyperlink>
        </w:p>
        <w:p w14:paraId="0FD69B1D" w14:textId="2456DCAE" w:rsidR="00421AC7" w:rsidRDefault="00421AC7">
          <w:pPr>
            <w:pStyle w:val="32"/>
            <w:rPr>
              <w:rFonts w:asciiTheme="minorHAnsi" w:eastAsiaTheme="minorEastAsia" w:hAnsiTheme="minorHAnsi" w:cstheme="minorBidi"/>
              <w:kern w:val="2"/>
              <w:sz w:val="22"/>
              <w:szCs w:val="22"/>
              <w14:ligatures w14:val="standardContextual"/>
            </w:rPr>
          </w:pPr>
          <w:hyperlink w:anchor="_Toc183331753" w:history="1">
            <w:r w:rsidRPr="00FA59B0">
              <w:rPr>
                <w:rStyle w:val="aff0"/>
              </w:rPr>
              <w:t>4.1 Описание существующих зон действия источников тепловой энергии во всех системах теплоснабжения на территории поселения, включая перечень котельных, находящихся в зоне радиуса эффективного теплоснабжения источников тепловой энергии, функционирующих в режиме комбинированной выработки электрической и тепловой энергии</w:t>
            </w:r>
            <w:r>
              <w:rPr>
                <w:webHidden/>
              </w:rPr>
              <w:tab/>
            </w:r>
            <w:r>
              <w:rPr>
                <w:webHidden/>
              </w:rPr>
              <w:fldChar w:fldCharType="begin"/>
            </w:r>
            <w:r>
              <w:rPr>
                <w:webHidden/>
              </w:rPr>
              <w:instrText xml:space="preserve"> PAGEREF _Toc183331753 \h </w:instrText>
            </w:r>
            <w:r>
              <w:rPr>
                <w:webHidden/>
              </w:rPr>
            </w:r>
            <w:r>
              <w:rPr>
                <w:webHidden/>
              </w:rPr>
              <w:fldChar w:fldCharType="separate"/>
            </w:r>
            <w:r>
              <w:rPr>
                <w:webHidden/>
              </w:rPr>
              <w:t>39</w:t>
            </w:r>
            <w:r>
              <w:rPr>
                <w:webHidden/>
              </w:rPr>
              <w:fldChar w:fldCharType="end"/>
            </w:r>
          </w:hyperlink>
        </w:p>
        <w:p w14:paraId="3709619B" w14:textId="6E1BEBE9" w:rsidR="00421AC7" w:rsidRDefault="00421AC7">
          <w:pPr>
            <w:pStyle w:val="32"/>
            <w:rPr>
              <w:rFonts w:asciiTheme="minorHAnsi" w:eastAsiaTheme="minorEastAsia" w:hAnsiTheme="minorHAnsi" w:cstheme="minorBidi"/>
              <w:kern w:val="2"/>
              <w:sz w:val="22"/>
              <w:szCs w:val="22"/>
              <w14:ligatures w14:val="standardContextual"/>
            </w:rPr>
          </w:pPr>
          <w:hyperlink w:anchor="_Toc183331754" w:history="1">
            <w:r w:rsidRPr="00FA59B0">
              <w:rPr>
                <w:rStyle w:val="aff0"/>
              </w:rPr>
              <w:t>4.2 Изменения, произошедшие в системе теплоснабжения поселения</w:t>
            </w:r>
            <w:r>
              <w:rPr>
                <w:webHidden/>
              </w:rPr>
              <w:tab/>
            </w:r>
            <w:r>
              <w:rPr>
                <w:webHidden/>
              </w:rPr>
              <w:fldChar w:fldCharType="begin"/>
            </w:r>
            <w:r>
              <w:rPr>
                <w:webHidden/>
              </w:rPr>
              <w:instrText xml:space="preserve"> PAGEREF _Toc183331754 \h </w:instrText>
            </w:r>
            <w:r>
              <w:rPr>
                <w:webHidden/>
              </w:rPr>
            </w:r>
            <w:r>
              <w:rPr>
                <w:webHidden/>
              </w:rPr>
              <w:fldChar w:fldCharType="separate"/>
            </w:r>
            <w:r>
              <w:rPr>
                <w:webHidden/>
              </w:rPr>
              <w:t>40</w:t>
            </w:r>
            <w:r>
              <w:rPr>
                <w:webHidden/>
              </w:rPr>
              <w:fldChar w:fldCharType="end"/>
            </w:r>
          </w:hyperlink>
        </w:p>
        <w:p w14:paraId="7DF24861" w14:textId="2CEC7E2B"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755" w:history="1">
            <w:r w:rsidRPr="00FA59B0">
              <w:rPr>
                <w:rStyle w:val="aff0"/>
                <w:noProof/>
              </w:rPr>
              <w:t>Часть 5 Тепловые нагрузки потребителей тепловой энергии, групп потребителей тепловой энергии</w:t>
            </w:r>
            <w:r>
              <w:rPr>
                <w:noProof/>
                <w:webHidden/>
              </w:rPr>
              <w:tab/>
            </w:r>
            <w:r>
              <w:rPr>
                <w:noProof/>
                <w:webHidden/>
              </w:rPr>
              <w:fldChar w:fldCharType="begin"/>
            </w:r>
            <w:r>
              <w:rPr>
                <w:noProof/>
                <w:webHidden/>
              </w:rPr>
              <w:instrText xml:space="preserve"> PAGEREF _Toc183331755 \h </w:instrText>
            </w:r>
            <w:r>
              <w:rPr>
                <w:noProof/>
                <w:webHidden/>
              </w:rPr>
            </w:r>
            <w:r>
              <w:rPr>
                <w:noProof/>
                <w:webHidden/>
              </w:rPr>
              <w:fldChar w:fldCharType="separate"/>
            </w:r>
            <w:r>
              <w:rPr>
                <w:noProof/>
                <w:webHidden/>
              </w:rPr>
              <w:t>41</w:t>
            </w:r>
            <w:r>
              <w:rPr>
                <w:noProof/>
                <w:webHidden/>
              </w:rPr>
              <w:fldChar w:fldCharType="end"/>
            </w:r>
          </w:hyperlink>
        </w:p>
        <w:p w14:paraId="52CF9F9B" w14:textId="2E909D22" w:rsidR="00421AC7" w:rsidRDefault="00421AC7">
          <w:pPr>
            <w:pStyle w:val="32"/>
            <w:rPr>
              <w:rFonts w:asciiTheme="minorHAnsi" w:eastAsiaTheme="minorEastAsia" w:hAnsiTheme="minorHAnsi" w:cstheme="minorBidi"/>
              <w:kern w:val="2"/>
              <w:sz w:val="22"/>
              <w:szCs w:val="22"/>
              <w14:ligatures w14:val="standardContextual"/>
            </w:rPr>
          </w:pPr>
          <w:hyperlink w:anchor="_Toc183331756" w:history="1">
            <w:r w:rsidRPr="00FA59B0">
              <w:rPr>
                <w:rStyle w:val="aff0"/>
              </w:rPr>
              <w:t>5.1 Описание значений спроса на тепловую мощность в расчетных элементах территориального деления</w:t>
            </w:r>
            <w:r>
              <w:rPr>
                <w:webHidden/>
              </w:rPr>
              <w:tab/>
            </w:r>
            <w:r>
              <w:rPr>
                <w:webHidden/>
              </w:rPr>
              <w:fldChar w:fldCharType="begin"/>
            </w:r>
            <w:r>
              <w:rPr>
                <w:webHidden/>
              </w:rPr>
              <w:instrText xml:space="preserve"> PAGEREF _Toc183331756 \h </w:instrText>
            </w:r>
            <w:r>
              <w:rPr>
                <w:webHidden/>
              </w:rPr>
            </w:r>
            <w:r>
              <w:rPr>
                <w:webHidden/>
              </w:rPr>
              <w:fldChar w:fldCharType="separate"/>
            </w:r>
            <w:r>
              <w:rPr>
                <w:webHidden/>
              </w:rPr>
              <w:t>41</w:t>
            </w:r>
            <w:r>
              <w:rPr>
                <w:webHidden/>
              </w:rPr>
              <w:fldChar w:fldCharType="end"/>
            </w:r>
          </w:hyperlink>
        </w:p>
        <w:p w14:paraId="022AEC95" w14:textId="7655257E" w:rsidR="00421AC7" w:rsidRDefault="00421AC7">
          <w:pPr>
            <w:pStyle w:val="32"/>
            <w:rPr>
              <w:rFonts w:asciiTheme="minorHAnsi" w:eastAsiaTheme="minorEastAsia" w:hAnsiTheme="minorHAnsi" w:cstheme="minorBidi"/>
              <w:kern w:val="2"/>
              <w:sz w:val="22"/>
              <w:szCs w:val="22"/>
              <w14:ligatures w14:val="standardContextual"/>
            </w:rPr>
          </w:pPr>
          <w:hyperlink w:anchor="_Toc183331757" w:history="1">
            <w:r w:rsidRPr="00FA59B0">
              <w:rPr>
                <w:rStyle w:val="aff0"/>
              </w:rPr>
              <w:t>5.2 Описание значений расчетных тепловых нагрузок на коллекторах источников тепловой энергии</w:t>
            </w:r>
            <w:r>
              <w:rPr>
                <w:webHidden/>
              </w:rPr>
              <w:tab/>
            </w:r>
            <w:r>
              <w:rPr>
                <w:webHidden/>
              </w:rPr>
              <w:fldChar w:fldCharType="begin"/>
            </w:r>
            <w:r>
              <w:rPr>
                <w:webHidden/>
              </w:rPr>
              <w:instrText xml:space="preserve"> PAGEREF _Toc183331757 \h </w:instrText>
            </w:r>
            <w:r>
              <w:rPr>
                <w:webHidden/>
              </w:rPr>
            </w:r>
            <w:r>
              <w:rPr>
                <w:webHidden/>
              </w:rPr>
              <w:fldChar w:fldCharType="separate"/>
            </w:r>
            <w:r>
              <w:rPr>
                <w:webHidden/>
              </w:rPr>
              <w:t>41</w:t>
            </w:r>
            <w:r>
              <w:rPr>
                <w:webHidden/>
              </w:rPr>
              <w:fldChar w:fldCharType="end"/>
            </w:r>
          </w:hyperlink>
        </w:p>
        <w:p w14:paraId="43C2B97D" w14:textId="366C2211" w:rsidR="00421AC7" w:rsidRDefault="00421AC7">
          <w:pPr>
            <w:pStyle w:val="32"/>
            <w:rPr>
              <w:rFonts w:asciiTheme="minorHAnsi" w:eastAsiaTheme="minorEastAsia" w:hAnsiTheme="minorHAnsi" w:cstheme="minorBidi"/>
              <w:kern w:val="2"/>
              <w:sz w:val="22"/>
              <w:szCs w:val="22"/>
              <w14:ligatures w14:val="standardContextual"/>
            </w:rPr>
          </w:pPr>
          <w:hyperlink w:anchor="_Toc183331758" w:history="1">
            <w:r w:rsidRPr="00FA59B0">
              <w:rPr>
                <w:rStyle w:val="aff0"/>
                <w:lang w:eastAsia="ar-SA"/>
              </w:rPr>
              <w:t>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Pr>
                <w:webHidden/>
              </w:rPr>
              <w:tab/>
            </w:r>
            <w:r>
              <w:rPr>
                <w:webHidden/>
              </w:rPr>
              <w:fldChar w:fldCharType="begin"/>
            </w:r>
            <w:r>
              <w:rPr>
                <w:webHidden/>
              </w:rPr>
              <w:instrText xml:space="preserve"> PAGEREF _Toc183331758 \h </w:instrText>
            </w:r>
            <w:r>
              <w:rPr>
                <w:webHidden/>
              </w:rPr>
            </w:r>
            <w:r>
              <w:rPr>
                <w:webHidden/>
              </w:rPr>
              <w:fldChar w:fldCharType="separate"/>
            </w:r>
            <w:r>
              <w:rPr>
                <w:webHidden/>
              </w:rPr>
              <w:t>41</w:t>
            </w:r>
            <w:r>
              <w:rPr>
                <w:webHidden/>
              </w:rPr>
              <w:fldChar w:fldCharType="end"/>
            </w:r>
          </w:hyperlink>
        </w:p>
        <w:p w14:paraId="2052D472" w14:textId="5E8990DA" w:rsidR="00421AC7" w:rsidRDefault="00421AC7">
          <w:pPr>
            <w:pStyle w:val="32"/>
            <w:rPr>
              <w:rFonts w:asciiTheme="minorHAnsi" w:eastAsiaTheme="minorEastAsia" w:hAnsiTheme="minorHAnsi" w:cstheme="minorBidi"/>
              <w:kern w:val="2"/>
              <w:sz w:val="22"/>
              <w:szCs w:val="22"/>
              <w14:ligatures w14:val="standardContextual"/>
            </w:rPr>
          </w:pPr>
          <w:hyperlink w:anchor="_Toc183331759" w:history="1">
            <w:r w:rsidRPr="00FA59B0">
              <w:rPr>
                <w:rStyle w:val="aff0"/>
                <w:lang w:eastAsia="ar-SA"/>
              </w:rPr>
              <w:t>5.4 Описание величины потребления тепловой энергии в расчетных элементах территориального деления за отопительный период и за год в целом</w:t>
            </w:r>
            <w:r>
              <w:rPr>
                <w:webHidden/>
              </w:rPr>
              <w:tab/>
            </w:r>
            <w:r>
              <w:rPr>
                <w:webHidden/>
              </w:rPr>
              <w:fldChar w:fldCharType="begin"/>
            </w:r>
            <w:r>
              <w:rPr>
                <w:webHidden/>
              </w:rPr>
              <w:instrText xml:space="preserve"> PAGEREF _Toc183331759 \h </w:instrText>
            </w:r>
            <w:r>
              <w:rPr>
                <w:webHidden/>
              </w:rPr>
            </w:r>
            <w:r>
              <w:rPr>
                <w:webHidden/>
              </w:rPr>
              <w:fldChar w:fldCharType="separate"/>
            </w:r>
            <w:r>
              <w:rPr>
                <w:webHidden/>
              </w:rPr>
              <w:t>42</w:t>
            </w:r>
            <w:r>
              <w:rPr>
                <w:webHidden/>
              </w:rPr>
              <w:fldChar w:fldCharType="end"/>
            </w:r>
          </w:hyperlink>
        </w:p>
        <w:p w14:paraId="24ACD057" w14:textId="5CEB691D" w:rsidR="00421AC7" w:rsidRDefault="00421AC7">
          <w:pPr>
            <w:pStyle w:val="32"/>
            <w:rPr>
              <w:rFonts w:asciiTheme="minorHAnsi" w:eastAsiaTheme="minorEastAsia" w:hAnsiTheme="minorHAnsi" w:cstheme="minorBidi"/>
              <w:kern w:val="2"/>
              <w:sz w:val="22"/>
              <w:szCs w:val="22"/>
              <w14:ligatures w14:val="standardContextual"/>
            </w:rPr>
          </w:pPr>
          <w:hyperlink w:anchor="_Toc183331760" w:history="1">
            <w:r w:rsidRPr="00FA59B0">
              <w:rPr>
                <w:rStyle w:val="aff0"/>
                <w:lang w:eastAsia="ar-SA"/>
              </w:rPr>
              <w:t>5.5 Описание существующих нормативов потребления тепловой энергии для населения на отопление и горячее водоснабжение</w:t>
            </w:r>
            <w:r>
              <w:rPr>
                <w:webHidden/>
              </w:rPr>
              <w:tab/>
            </w:r>
            <w:r>
              <w:rPr>
                <w:webHidden/>
              </w:rPr>
              <w:fldChar w:fldCharType="begin"/>
            </w:r>
            <w:r>
              <w:rPr>
                <w:webHidden/>
              </w:rPr>
              <w:instrText xml:space="preserve"> PAGEREF _Toc183331760 \h </w:instrText>
            </w:r>
            <w:r>
              <w:rPr>
                <w:webHidden/>
              </w:rPr>
            </w:r>
            <w:r>
              <w:rPr>
                <w:webHidden/>
              </w:rPr>
              <w:fldChar w:fldCharType="separate"/>
            </w:r>
            <w:r>
              <w:rPr>
                <w:webHidden/>
              </w:rPr>
              <w:t>42</w:t>
            </w:r>
            <w:r>
              <w:rPr>
                <w:webHidden/>
              </w:rPr>
              <w:fldChar w:fldCharType="end"/>
            </w:r>
          </w:hyperlink>
        </w:p>
        <w:p w14:paraId="14C1528E" w14:textId="794BAA12" w:rsidR="00421AC7" w:rsidRDefault="00421AC7">
          <w:pPr>
            <w:pStyle w:val="32"/>
            <w:rPr>
              <w:rFonts w:asciiTheme="minorHAnsi" w:eastAsiaTheme="minorEastAsia" w:hAnsiTheme="minorHAnsi" w:cstheme="minorBidi"/>
              <w:kern w:val="2"/>
              <w:sz w:val="22"/>
              <w:szCs w:val="22"/>
              <w14:ligatures w14:val="standardContextual"/>
            </w:rPr>
          </w:pPr>
          <w:hyperlink w:anchor="_Toc183331761" w:history="1">
            <w:r w:rsidRPr="00FA59B0">
              <w:rPr>
                <w:rStyle w:val="aff0"/>
              </w:rPr>
              <w:t>5.6 Описание сравнения величины договорной и расчетной тепловой нагрузки по зоне действия каждого источника тепловой энергии</w:t>
            </w:r>
            <w:r>
              <w:rPr>
                <w:webHidden/>
              </w:rPr>
              <w:tab/>
            </w:r>
            <w:r>
              <w:rPr>
                <w:webHidden/>
              </w:rPr>
              <w:fldChar w:fldCharType="begin"/>
            </w:r>
            <w:r>
              <w:rPr>
                <w:webHidden/>
              </w:rPr>
              <w:instrText xml:space="preserve"> PAGEREF _Toc183331761 \h </w:instrText>
            </w:r>
            <w:r>
              <w:rPr>
                <w:webHidden/>
              </w:rPr>
            </w:r>
            <w:r>
              <w:rPr>
                <w:webHidden/>
              </w:rPr>
              <w:fldChar w:fldCharType="separate"/>
            </w:r>
            <w:r>
              <w:rPr>
                <w:webHidden/>
              </w:rPr>
              <w:t>43</w:t>
            </w:r>
            <w:r>
              <w:rPr>
                <w:webHidden/>
              </w:rPr>
              <w:fldChar w:fldCharType="end"/>
            </w:r>
          </w:hyperlink>
        </w:p>
        <w:p w14:paraId="5788C6DC" w14:textId="37A43512" w:rsidR="00421AC7" w:rsidRDefault="00421AC7">
          <w:pPr>
            <w:pStyle w:val="32"/>
            <w:rPr>
              <w:rFonts w:asciiTheme="minorHAnsi" w:eastAsiaTheme="minorEastAsia" w:hAnsiTheme="minorHAnsi" w:cstheme="minorBidi"/>
              <w:kern w:val="2"/>
              <w:sz w:val="22"/>
              <w:szCs w:val="22"/>
              <w14:ligatures w14:val="standardContextual"/>
            </w:rPr>
          </w:pPr>
          <w:hyperlink w:anchor="_Toc183331762" w:history="1">
            <w:r w:rsidRPr="00FA59B0">
              <w:rPr>
                <w:rStyle w:val="aff0"/>
              </w:rPr>
              <w:t>5.7 Изменения, произошедшие в тепловых нагрузках потребителей тепловой энергии, в том числе подключенных к тепловым сетям каждой системы теплоснабжения за период, предшествующий разработке (актуализации) схемы теплоснабжения</w:t>
            </w:r>
            <w:r>
              <w:rPr>
                <w:webHidden/>
              </w:rPr>
              <w:tab/>
            </w:r>
            <w:r>
              <w:rPr>
                <w:webHidden/>
              </w:rPr>
              <w:fldChar w:fldCharType="begin"/>
            </w:r>
            <w:r>
              <w:rPr>
                <w:webHidden/>
              </w:rPr>
              <w:instrText xml:space="preserve"> PAGEREF _Toc183331762 \h </w:instrText>
            </w:r>
            <w:r>
              <w:rPr>
                <w:webHidden/>
              </w:rPr>
            </w:r>
            <w:r>
              <w:rPr>
                <w:webHidden/>
              </w:rPr>
              <w:fldChar w:fldCharType="separate"/>
            </w:r>
            <w:r>
              <w:rPr>
                <w:webHidden/>
              </w:rPr>
              <w:t>43</w:t>
            </w:r>
            <w:r>
              <w:rPr>
                <w:webHidden/>
              </w:rPr>
              <w:fldChar w:fldCharType="end"/>
            </w:r>
          </w:hyperlink>
        </w:p>
        <w:p w14:paraId="3541C562" w14:textId="5D67EB0F"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763" w:history="1">
            <w:r w:rsidRPr="00FA59B0">
              <w:rPr>
                <w:rStyle w:val="aff0"/>
                <w:noProof/>
              </w:rPr>
              <w:t>Часть 6 Балансы тепловой мощности и тепловой нагрузки</w:t>
            </w:r>
            <w:r>
              <w:rPr>
                <w:noProof/>
                <w:webHidden/>
              </w:rPr>
              <w:tab/>
            </w:r>
            <w:r>
              <w:rPr>
                <w:noProof/>
                <w:webHidden/>
              </w:rPr>
              <w:fldChar w:fldCharType="begin"/>
            </w:r>
            <w:r>
              <w:rPr>
                <w:noProof/>
                <w:webHidden/>
              </w:rPr>
              <w:instrText xml:space="preserve"> PAGEREF _Toc183331763 \h </w:instrText>
            </w:r>
            <w:r>
              <w:rPr>
                <w:noProof/>
                <w:webHidden/>
              </w:rPr>
            </w:r>
            <w:r>
              <w:rPr>
                <w:noProof/>
                <w:webHidden/>
              </w:rPr>
              <w:fldChar w:fldCharType="separate"/>
            </w:r>
            <w:r>
              <w:rPr>
                <w:noProof/>
                <w:webHidden/>
              </w:rPr>
              <w:t>44</w:t>
            </w:r>
            <w:r>
              <w:rPr>
                <w:noProof/>
                <w:webHidden/>
              </w:rPr>
              <w:fldChar w:fldCharType="end"/>
            </w:r>
          </w:hyperlink>
        </w:p>
        <w:p w14:paraId="373E03D0" w14:textId="27EE942C" w:rsidR="00421AC7" w:rsidRDefault="00421AC7">
          <w:pPr>
            <w:pStyle w:val="32"/>
            <w:rPr>
              <w:rFonts w:asciiTheme="minorHAnsi" w:eastAsiaTheme="minorEastAsia" w:hAnsiTheme="minorHAnsi" w:cstheme="minorBidi"/>
              <w:kern w:val="2"/>
              <w:sz w:val="22"/>
              <w:szCs w:val="22"/>
              <w14:ligatures w14:val="standardContextual"/>
            </w:rPr>
          </w:pPr>
          <w:hyperlink w:anchor="_Toc183331764" w:history="1">
            <w:r w:rsidRPr="00FA59B0">
              <w:rPr>
                <w:rStyle w:val="aff0"/>
              </w:rPr>
              <w:t>6.1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 а в ценовых зонах теплоснабжения - по каждой системе теплоснабжения</w:t>
            </w:r>
            <w:r>
              <w:rPr>
                <w:webHidden/>
              </w:rPr>
              <w:tab/>
            </w:r>
            <w:r>
              <w:rPr>
                <w:webHidden/>
              </w:rPr>
              <w:fldChar w:fldCharType="begin"/>
            </w:r>
            <w:r>
              <w:rPr>
                <w:webHidden/>
              </w:rPr>
              <w:instrText xml:space="preserve"> PAGEREF _Toc183331764 \h </w:instrText>
            </w:r>
            <w:r>
              <w:rPr>
                <w:webHidden/>
              </w:rPr>
            </w:r>
            <w:r>
              <w:rPr>
                <w:webHidden/>
              </w:rPr>
              <w:fldChar w:fldCharType="separate"/>
            </w:r>
            <w:r>
              <w:rPr>
                <w:webHidden/>
              </w:rPr>
              <w:t>44</w:t>
            </w:r>
            <w:r>
              <w:rPr>
                <w:webHidden/>
              </w:rPr>
              <w:fldChar w:fldCharType="end"/>
            </w:r>
          </w:hyperlink>
        </w:p>
        <w:p w14:paraId="612519C7" w14:textId="5B0458DE" w:rsidR="00421AC7" w:rsidRDefault="00421AC7">
          <w:pPr>
            <w:pStyle w:val="32"/>
            <w:rPr>
              <w:rFonts w:asciiTheme="minorHAnsi" w:eastAsiaTheme="minorEastAsia" w:hAnsiTheme="minorHAnsi" w:cstheme="minorBidi"/>
              <w:kern w:val="2"/>
              <w:sz w:val="22"/>
              <w:szCs w:val="22"/>
              <w14:ligatures w14:val="standardContextual"/>
            </w:rPr>
          </w:pPr>
          <w:hyperlink w:anchor="_Toc183331765" w:history="1">
            <w:r w:rsidRPr="00FA59B0">
              <w:rPr>
                <w:rStyle w:val="aff0"/>
              </w:rPr>
              <w:t>6.2 Описание резервов и дефицитов тепловой мощности нетто по каждому источнику тепловой энергии, а в ценовых зонах теплоснабжения - по каждой системе теплоснабжения</w:t>
            </w:r>
            <w:r>
              <w:rPr>
                <w:webHidden/>
              </w:rPr>
              <w:tab/>
            </w:r>
            <w:r>
              <w:rPr>
                <w:webHidden/>
              </w:rPr>
              <w:fldChar w:fldCharType="begin"/>
            </w:r>
            <w:r>
              <w:rPr>
                <w:webHidden/>
              </w:rPr>
              <w:instrText xml:space="preserve"> PAGEREF _Toc183331765 \h </w:instrText>
            </w:r>
            <w:r>
              <w:rPr>
                <w:webHidden/>
              </w:rPr>
            </w:r>
            <w:r>
              <w:rPr>
                <w:webHidden/>
              </w:rPr>
              <w:fldChar w:fldCharType="separate"/>
            </w:r>
            <w:r>
              <w:rPr>
                <w:webHidden/>
              </w:rPr>
              <w:t>45</w:t>
            </w:r>
            <w:r>
              <w:rPr>
                <w:webHidden/>
              </w:rPr>
              <w:fldChar w:fldCharType="end"/>
            </w:r>
          </w:hyperlink>
        </w:p>
        <w:p w14:paraId="675AD19D" w14:textId="6FB6F49F" w:rsidR="00421AC7" w:rsidRDefault="00421AC7">
          <w:pPr>
            <w:pStyle w:val="32"/>
            <w:rPr>
              <w:rFonts w:asciiTheme="minorHAnsi" w:eastAsiaTheme="minorEastAsia" w:hAnsiTheme="minorHAnsi" w:cstheme="minorBidi"/>
              <w:kern w:val="2"/>
              <w:sz w:val="22"/>
              <w:szCs w:val="22"/>
              <w14:ligatures w14:val="standardContextual"/>
            </w:rPr>
          </w:pPr>
          <w:hyperlink w:anchor="_Toc183331766" w:history="1">
            <w:r w:rsidRPr="00FA59B0">
              <w:rPr>
                <w:rStyle w:val="aff0"/>
              </w:rPr>
              <w:t>6.3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r>
              <w:rPr>
                <w:webHidden/>
              </w:rPr>
              <w:tab/>
            </w:r>
            <w:r>
              <w:rPr>
                <w:webHidden/>
              </w:rPr>
              <w:fldChar w:fldCharType="begin"/>
            </w:r>
            <w:r>
              <w:rPr>
                <w:webHidden/>
              </w:rPr>
              <w:instrText xml:space="preserve"> PAGEREF _Toc183331766 \h </w:instrText>
            </w:r>
            <w:r>
              <w:rPr>
                <w:webHidden/>
              </w:rPr>
            </w:r>
            <w:r>
              <w:rPr>
                <w:webHidden/>
              </w:rPr>
              <w:fldChar w:fldCharType="separate"/>
            </w:r>
            <w:r>
              <w:rPr>
                <w:webHidden/>
              </w:rPr>
              <w:t>45</w:t>
            </w:r>
            <w:r>
              <w:rPr>
                <w:webHidden/>
              </w:rPr>
              <w:fldChar w:fldCharType="end"/>
            </w:r>
          </w:hyperlink>
        </w:p>
        <w:p w14:paraId="22286A93" w14:textId="36F7B479" w:rsidR="00421AC7" w:rsidRDefault="00421AC7">
          <w:pPr>
            <w:pStyle w:val="32"/>
            <w:rPr>
              <w:rFonts w:asciiTheme="minorHAnsi" w:eastAsiaTheme="minorEastAsia" w:hAnsiTheme="minorHAnsi" w:cstheme="minorBidi"/>
              <w:kern w:val="2"/>
              <w:sz w:val="22"/>
              <w:szCs w:val="22"/>
              <w14:ligatures w14:val="standardContextual"/>
            </w:rPr>
          </w:pPr>
          <w:hyperlink w:anchor="_Toc183331767" w:history="1">
            <w:r w:rsidRPr="00FA59B0">
              <w:rPr>
                <w:rStyle w:val="aff0"/>
              </w:rPr>
              <w:t>6.4 Описание причины возникновения дефицитов тепловой мощности и последствий влияния дефицитов на качество теплоснабжения</w:t>
            </w:r>
            <w:r>
              <w:rPr>
                <w:webHidden/>
              </w:rPr>
              <w:tab/>
            </w:r>
            <w:r>
              <w:rPr>
                <w:webHidden/>
              </w:rPr>
              <w:fldChar w:fldCharType="begin"/>
            </w:r>
            <w:r>
              <w:rPr>
                <w:webHidden/>
              </w:rPr>
              <w:instrText xml:space="preserve"> PAGEREF _Toc183331767 \h </w:instrText>
            </w:r>
            <w:r>
              <w:rPr>
                <w:webHidden/>
              </w:rPr>
            </w:r>
            <w:r>
              <w:rPr>
                <w:webHidden/>
              </w:rPr>
              <w:fldChar w:fldCharType="separate"/>
            </w:r>
            <w:r>
              <w:rPr>
                <w:webHidden/>
              </w:rPr>
              <w:t>45</w:t>
            </w:r>
            <w:r>
              <w:rPr>
                <w:webHidden/>
              </w:rPr>
              <w:fldChar w:fldCharType="end"/>
            </w:r>
          </w:hyperlink>
        </w:p>
        <w:p w14:paraId="038D4A85" w14:textId="12F60EA3" w:rsidR="00421AC7" w:rsidRDefault="00421AC7">
          <w:pPr>
            <w:pStyle w:val="32"/>
            <w:rPr>
              <w:rFonts w:asciiTheme="minorHAnsi" w:eastAsiaTheme="minorEastAsia" w:hAnsiTheme="minorHAnsi" w:cstheme="minorBidi"/>
              <w:kern w:val="2"/>
              <w:sz w:val="22"/>
              <w:szCs w:val="22"/>
              <w14:ligatures w14:val="standardContextual"/>
            </w:rPr>
          </w:pPr>
          <w:hyperlink w:anchor="_Toc183331768" w:history="1">
            <w:r w:rsidRPr="00FA59B0">
              <w:rPr>
                <w:rStyle w:val="aff0"/>
              </w:rPr>
              <w:t>6.5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Pr>
                <w:webHidden/>
              </w:rPr>
              <w:tab/>
            </w:r>
            <w:r>
              <w:rPr>
                <w:webHidden/>
              </w:rPr>
              <w:fldChar w:fldCharType="begin"/>
            </w:r>
            <w:r>
              <w:rPr>
                <w:webHidden/>
              </w:rPr>
              <w:instrText xml:space="preserve"> PAGEREF _Toc183331768 \h </w:instrText>
            </w:r>
            <w:r>
              <w:rPr>
                <w:webHidden/>
              </w:rPr>
            </w:r>
            <w:r>
              <w:rPr>
                <w:webHidden/>
              </w:rPr>
              <w:fldChar w:fldCharType="separate"/>
            </w:r>
            <w:r>
              <w:rPr>
                <w:webHidden/>
              </w:rPr>
              <w:t>46</w:t>
            </w:r>
            <w:r>
              <w:rPr>
                <w:webHidden/>
              </w:rPr>
              <w:fldChar w:fldCharType="end"/>
            </w:r>
          </w:hyperlink>
        </w:p>
        <w:p w14:paraId="5E707DDF" w14:textId="3B2506C5" w:rsidR="00421AC7" w:rsidRDefault="00421AC7">
          <w:pPr>
            <w:pStyle w:val="32"/>
            <w:rPr>
              <w:rFonts w:asciiTheme="minorHAnsi" w:eastAsiaTheme="minorEastAsia" w:hAnsiTheme="minorHAnsi" w:cstheme="minorBidi"/>
              <w:kern w:val="2"/>
              <w:sz w:val="22"/>
              <w:szCs w:val="22"/>
              <w14:ligatures w14:val="standardContextual"/>
            </w:rPr>
          </w:pPr>
          <w:hyperlink w:anchor="_Toc183331769" w:history="1">
            <w:r w:rsidRPr="00FA59B0">
              <w:rPr>
                <w:rStyle w:val="aff0"/>
              </w:rPr>
              <w:t>6.6 Изменения, произошедшие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за период, предшествующий разработке (актуализации) схемы теплоснабжения</w:t>
            </w:r>
            <w:r>
              <w:rPr>
                <w:webHidden/>
              </w:rPr>
              <w:tab/>
            </w:r>
            <w:r>
              <w:rPr>
                <w:webHidden/>
              </w:rPr>
              <w:fldChar w:fldCharType="begin"/>
            </w:r>
            <w:r>
              <w:rPr>
                <w:webHidden/>
              </w:rPr>
              <w:instrText xml:space="preserve"> PAGEREF _Toc183331769 \h </w:instrText>
            </w:r>
            <w:r>
              <w:rPr>
                <w:webHidden/>
              </w:rPr>
            </w:r>
            <w:r>
              <w:rPr>
                <w:webHidden/>
              </w:rPr>
              <w:fldChar w:fldCharType="separate"/>
            </w:r>
            <w:r>
              <w:rPr>
                <w:webHidden/>
              </w:rPr>
              <w:t>46</w:t>
            </w:r>
            <w:r>
              <w:rPr>
                <w:webHidden/>
              </w:rPr>
              <w:fldChar w:fldCharType="end"/>
            </w:r>
          </w:hyperlink>
        </w:p>
        <w:p w14:paraId="1C99BEA3" w14:textId="57098A17"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770" w:history="1">
            <w:r w:rsidRPr="00FA59B0">
              <w:rPr>
                <w:rStyle w:val="aff0"/>
                <w:noProof/>
              </w:rPr>
              <w:t>Часть 7 Балансы теплоносителя</w:t>
            </w:r>
            <w:r>
              <w:rPr>
                <w:noProof/>
                <w:webHidden/>
              </w:rPr>
              <w:tab/>
            </w:r>
            <w:r>
              <w:rPr>
                <w:noProof/>
                <w:webHidden/>
              </w:rPr>
              <w:fldChar w:fldCharType="begin"/>
            </w:r>
            <w:r>
              <w:rPr>
                <w:noProof/>
                <w:webHidden/>
              </w:rPr>
              <w:instrText xml:space="preserve"> PAGEREF _Toc183331770 \h </w:instrText>
            </w:r>
            <w:r>
              <w:rPr>
                <w:noProof/>
                <w:webHidden/>
              </w:rPr>
            </w:r>
            <w:r>
              <w:rPr>
                <w:noProof/>
                <w:webHidden/>
              </w:rPr>
              <w:fldChar w:fldCharType="separate"/>
            </w:r>
            <w:r>
              <w:rPr>
                <w:noProof/>
                <w:webHidden/>
              </w:rPr>
              <w:t>47</w:t>
            </w:r>
            <w:r>
              <w:rPr>
                <w:noProof/>
                <w:webHidden/>
              </w:rPr>
              <w:fldChar w:fldCharType="end"/>
            </w:r>
          </w:hyperlink>
        </w:p>
        <w:p w14:paraId="513338E6" w14:textId="674F0832" w:rsidR="00421AC7" w:rsidRDefault="00421AC7">
          <w:pPr>
            <w:pStyle w:val="32"/>
            <w:rPr>
              <w:rFonts w:asciiTheme="minorHAnsi" w:eastAsiaTheme="minorEastAsia" w:hAnsiTheme="minorHAnsi" w:cstheme="minorBidi"/>
              <w:kern w:val="2"/>
              <w:sz w:val="22"/>
              <w:szCs w:val="22"/>
              <w14:ligatures w14:val="standardContextual"/>
            </w:rPr>
          </w:pPr>
          <w:hyperlink w:anchor="_Toc183331771" w:history="1">
            <w:r w:rsidRPr="00FA59B0">
              <w:rPr>
                <w:rStyle w:val="aff0"/>
              </w:rPr>
              <w:t>7.1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Pr>
                <w:webHidden/>
              </w:rPr>
              <w:tab/>
            </w:r>
            <w:r>
              <w:rPr>
                <w:webHidden/>
              </w:rPr>
              <w:fldChar w:fldCharType="begin"/>
            </w:r>
            <w:r>
              <w:rPr>
                <w:webHidden/>
              </w:rPr>
              <w:instrText xml:space="preserve"> PAGEREF _Toc183331771 \h </w:instrText>
            </w:r>
            <w:r>
              <w:rPr>
                <w:webHidden/>
              </w:rPr>
            </w:r>
            <w:r>
              <w:rPr>
                <w:webHidden/>
              </w:rPr>
              <w:fldChar w:fldCharType="separate"/>
            </w:r>
            <w:r>
              <w:rPr>
                <w:webHidden/>
              </w:rPr>
              <w:t>47</w:t>
            </w:r>
            <w:r>
              <w:rPr>
                <w:webHidden/>
              </w:rPr>
              <w:fldChar w:fldCharType="end"/>
            </w:r>
          </w:hyperlink>
        </w:p>
        <w:p w14:paraId="351AA68C" w14:textId="6318DD3E" w:rsidR="00421AC7" w:rsidRDefault="00421AC7">
          <w:pPr>
            <w:pStyle w:val="32"/>
            <w:rPr>
              <w:rFonts w:asciiTheme="minorHAnsi" w:eastAsiaTheme="minorEastAsia" w:hAnsiTheme="minorHAnsi" w:cstheme="minorBidi"/>
              <w:kern w:val="2"/>
              <w:sz w:val="22"/>
              <w:szCs w:val="22"/>
              <w14:ligatures w14:val="standardContextual"/>
            </w:rPr>
          </w:pPr>
          <w:hyperlink w:anchor="_Toc183331772" w:history="1">
            <w:r w:rsidRPr="00FA59B0">
              <w:rPr>
                <w:rStyle w:val="aff0"/>
              </w:rPr>
              <w:t>7.2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r>
              <w:rPr>
                <w:webHidden/>
              </w:rPr>
              <w:tab/>
            </w:r>
            <w:r>
              <w:rPr>
                <w:webHidden/>
              </w:rPr>
              <w:fldChar w:fldCharType="begin"/>
            </w:r>
            <w:r>
              <w:rPr>
                <w:webHidden/>
              </w:rPr>
              <w:instrText xml:space="preserve"> PAGEREF _Toc183331772 \h </w:instrText>
            </w:r>
            <w:r>
              <w:rPr>
                <w:webHidden/>
              </w:rPr>
            </w:r>
            <w:r>
              <w:rPr>
                <w:webHidden/>
              </w:rPr>
              <w:fldChar w:fldCharType="separate"/>
            </w:r>
            <w:r>
              <w:rPr>
                <w:webHidden/>
              </w:rPr>
              <w:t>47</w:t>
            </w:r>
            <w:r>
              <w:rPr>
                <w:webHidden/>
              </w:rPr>
              <w:fldChar w:fldCharType="end"/>
            </w:r>
          </w:hyperlink>
        </w:p>
        <w:p w14:paraId="5A741E47" w14:textId="470ACBBD" w:rsidR="00421AC7" w:rsidRDefault="00421AC7">
          <w:pPr>
            <w:pStyle w:val="32"/>
            <w:rPr>
              <w:rFonts w:asciiTheme="minorHAnsi" w:eastAsiaTheme="minorEastAsia" w:hAnsiTheme="minorHAnsi" w:cstheme="minorBidi"/>
              <w:kern w:val="2"/>
              <w:sz w:val="22"/>
              <w:szCs w:val="22"/>
              <w14:ligatures w14:val="standardContextual"/>
            </w:rPr>
          </w:pPr>
          <w:hyperlink w:anchor="_Toc183331773" w:history="1">
            <w:r w:rsidRPr="00FA59B0">
              <w:rPr>
                <w:rStyle w:val="aff0"/>
              </w:rPr>
              <w:t>7.3 Изменения, произошедшие в балансах водоподготовительных установок источников тепловой энергии поселения за период, предшествующий разработке (актуализации) схемы теплоснабжения</w:t>
            </w:r>
            <w:r>
              <w:rPr>
                <w:webHidden/>
              </w:rPr>
              <w:tab/>
            </w:r>
            <w:r>
              <w:rPr>
                <w:webHidden/>
              </w:rPr>
              <w:fldChar w:fldCharType="begin"/>
            </w:r>
            <w:r>
              <w:rPr>
                <w:webHidden/>
              </w:rPr>
              <w:instrText xml:space="preserve"> PAGEREF _Toc183331773 \h </w:instrText>
            </w:r>
            <w:r>
              <w:rPr>
                <w:webHidden/>
              </w:rPr>
            </w:r>
            <w:r>
              <w:rPr>
                <w:webHidden/>
              </w:rPr>
              <w:fldChar w:fldCharType="separate"/>
            </w:r>
            <w:r>
              <w:rPr>
                <w:webHidden/>
              </w:rPr>
              <w:t>48</w:t>
            </w:r>
            <w:r>
              <w:rPr>
                <w:webHidden/>
              </w:rPr>
              <w:fldChar w:fldCharType="end"/>
            </w:r>
          </w:hyperlink>
        </w:p>
        <w:p w14:paraId="33BA6655" w14:textId="78F16E8B"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774" w:history="1">
            <w:r w:rsidRPr="00FA59B0">
              <w:rPr>
                <w:rStyle w:val="aff0"/>
                <w:noProof/>
              </w:rPr>
              <w:t>Часть 8 Топливные балансы источников тепловой энергии и система обеспечения топливом</w:t>
            </w:r>
            <w:r>
              <w:rPr>
                <w:noProof/>
                <w:webHidden/>
              </w:rPr>
              <w:tab/>
            </w:r>
            <w:r>
              <w:rPr>
                <w:noProof/>
                <w:webHidden/>
              </w:rPr>
              <w:fldChar w:fldCharType="begin"/>
            </w:r>
            <w:r>
              <w:rPr>
                <w:noProof/>
                <w:webHidden/>
              </w:rPr>
              <w:instrText xml:space="preserve"> PAGEREF _Toc183331774 \h </w:instrText>
            </w:r>
            <w:r>
              <w:rPr>
                <w:noProof/>
                <w:webHidden/>
              </w:rPr>
            </w:r>
            <w:r>
              <w:rPr>
                <w:noProof/>
                <w:webHidden/>
              </w:rPr>
              <w:fldChar w:fldCharType="separate"/>
            </w:r>
            <w:r>
              <w:rPr>
                <w:noProof/>
                <w:webHidden/>
              </w:rPr>
              <w:t>49</w:t>
            </w:r>
            <w:r>
              <w:rPr>
                <w:noProof/>
                <w:webHidden/>
              </w:rPr>
              <w:fldChar w:fldCharType="end"/>
            </w:r>
          </w:hyperlink>
        </w:p>
        <w:p w14:paraId="10F48ADF" w14:textId="1024001B" w:rsidR="00421AC7" w:rsidRDefault="00421AC7">
          <w:pPr>
            <w:pStyle w:val="32"/>
            <w:rPr>
              <w:rFonts w:asciiTheme="minorHAnsi" w:eastAsiaTheme="minorEastAsia" w:hAnsiTheme="minorHAnsi" w:cstheme="minorBidi"/>
              <w:kern w:val="2"/>
              <w:sz w:val="22"/>
              <w:szCs w:val="22"/>
              <w14:ligatures w14:val="standardContextual"/>
            </w:rPr>
          </w:pPr>
          <w:hyperlink w:anchor="_Toc183331775" w:history="1">
            <w:r w:rsidRPr="00FA59B0">
              <w:rPr>
                <w:rStyle w:val="aff0"/>
              </w:rPr>
              <w:t>8.1 Описание видов и количества используемого основного топлива для каждого источника тепловой энергии</w:t>
            </w:r>
            <w:r>
              <w:rPr>
                <w:webHidden/>
              </w:rPr>
              <w:tab/>
            </w:r>
            <w:r>
              <w:rPr>
                <w:webHidden/>
              </w:rPr>
              <w:fldChar w:fldCharType="begin"/>
            </w:r>
            <w:r>
              <w:rPr>
                <w:webHidden/>
              </w:rPr>
              <w:instrText xml:space="preserve"> PAGEREF _Toc183331775 \h </w:instrText>
            </w:r>
            <w:r>
              <w:rPr>
                <w:webHidden/>
              </w:rPr>
            </w:r>
            <w:r>
              <w:rPr>
                <w:webHidden/>
              </w:rPr>
              <w:fldChar w:fldCharType="separate"/>
            </w:r>
            <w:r>
              <w:rPr>
                <w:webHidden/>
              </w:rPr>
              <w:t>49</w:t>
            </w:r>
            <w:r>
              <w:rPr>
                <w:webHidden/>
              </w:rPr>
              <w:fldChar w:fldCharType="end"/>
            </w:r>
          </w:hyperlink>
        </w:p>
        <w:p w14:paraId="10804523" w14:textId="261D2238" w:rsidR="00421AC7" w:rsidRDefault="00421AC7">
          <w:pPr>
            <w:pStyle w:val="32"/>
            <w:rPr>
              <w:rFonts w:asciiTheme="minorHAnsi" w:eastAsiaTheme="minorEastAsia" w:hAnsiTheme="minorHAnsi" w:cstheme="minorBidi"/>
              <w:kern w:val="2"/>
              <w:sz w:val="22"/>
              <w:szCs w:val="22"/>
              <w14:ligatures w14:val="standardContextual"/>
            </w:rPr>
          </w:pPr>
          <w:hyperlink w:anchor="_Toc183331776" w:history="1">
            <w:r w:rsidRPr="00FA59B0">
              <w:rPr>
                <w:rStyle w:val="aff0"/>
              </w:rPr>
              <w:t>8.2 Описание видов резервного и аварийного топлива и возможности их обеспечения в соответствии с нормативными требованиями</w:t>
            </w:r>
            <w:r>
              <w:rPr>
                <w:webHidden/>
              </w:rPr>
              <w:tab/>
            </w:r>
            <w:r>
              <w:rPr>
                <w:webHidden/>
              </w:rPr>
              <w:fldChar w:fldCharType="begin"/>
            </w:r>
            <w:r>
              <w:rPr>
                <w:webHidden/>
              </w:rPr>
              <w:instrText xml:space="preserve"> PAGEREF _Toc183331776 \h </w:instrText>
            </w:r>
            <w:r>
              <w:rPr>
                <w:webHidden/>
              </w:rPr>
            </w:r>
            <w:r>
              <w:rPr>
                <w:webHidden/>
              </w:rPr>
              <w:fldChar w:fldCharType="separate"/>
            </w:r>
            <w:r>
              <w:rPr>
                <w:webHidden/>
              </w:rPr>
              <w:t>49</w:t>
            </w:r>
            <w:r>
              <w:rPr>
                <w:webHidden/>
              </w:rPr>
              <w:fldChar w:fldCharType="end"/>
            </w:r>
          </w:hyperlink>
        </w:p>
        <w:p w14:paraId="23E90511" w14:textId="7C87E7E0" w:rsidR="00421AC7" w:rsidRDefault="00421AC7">
          <w:pPr>
            <w:pStyle w:val="32"/>
            <w:rPr>
              <w:rFonts w:asciiTheme="minorHAnsi" w:eastAsiaTheme="minorEastAsia" w:hAnsiTheme="minorHAnsi" w:cstheme="minorBidi"/>
              <w:kern w:val="2"/>
              <w:sz w:val="22"/>
              <w:szCs w:val="22"/>
              <w14:ligatures w14:val="standardContextual"/>
            </w:rPr>
          </w:pPr>
          <w:hyperlink w:anchor="_Toc183331777" w:history="1">
            <w:r w:rsidRPr="00FA59B0">
              <w:rPr>
                <w:rStyle w:val="aff0"/>
              </w:rPr>
              <w:t>8.3 Описание особенностей характеристик видов топлива в зависимости от мест поставки</w:t>
            </w:r>
            <w:r>
              <w:rPr>
                <w:webHidden/>
              </w:rPr>
              <w:tab/>
            </w:r>
            <w:r>
              <w:rPr>
                <w:webHidden/>
              </w:rPr>
              <w:fldChar w:fldCharType="begin"/>
            </w:r>
            <w:r>
              <w:rPr>
                <w:webHidden/>
              </w:rPr>
              <w:instrText xml:space="preserve"> PAGEREF _Toc183331777 \h </w:instrText>
            </w:r>
            <w:r>
              <w:rPr>
                <w:webHidden/>
              </w:rPr>
            </w:r>
            <w:r>
              <w:rPr>
                <w:webHidden/>
              </w:rPr>
              <w:fldChar w:fldCharType="separate"/>
            </w:r>
            <w:r>
              <w:rPr>
                <w:webHidden/>
              </w:rPr>
              <w:t>49</w:t>
            </w:r>
            <w:r>
              <w:rPr>
                <w:webHidden/>
              </w:rPr>
              <w:fldChar w:fldCharType="end"/>
            </w:r>
          </w:hyperlink>
        </w:p>
        <w:p w14:paraId="3D741D3D" w14:textId="3605CB72" w:rsidR="00421AC7" w:rsidRDefault="00421AC7">
          <w:pPr>
            <w:pStyle w:val="32"/>
            <w:rPr>
              <w:rFonts w:asciiTheme="minorHAnsi" w:eastAsiaTheme="minorEastAsia" w:hAnsiTheme="minorHAnsi" w:cstheme="minorBidi"/>
              <w:kern w:val="2"/>
              <w:sz w:val="22"/>
              <w:szCs w:val="22"/>
              <w14:ligatures w14:val="standardContextual"/>
            </w:rPr>
          </w:pPr>
          <w:hyperlink w:anchor="_Toc183331778" w:history="1">
            <w:r w:rsidRPr="00FA59B0">
              <w:rPr>
                <w:rStyle w:val="aff0"/>
              </w:rPr>
              <w:t>8.4 Описание использования местных видов топлива</w:t>
            </w:r>
            <w:r>
              <w:rPr>
                <w:webHidden/>
              </w:rPr>
              <w:tab/>
            </w:r>
            <w:r>
              <w:rPr>
                <w:webHidden/>
              </w:rPr>
              <w:fldChar w:fldCharType="begin"/>
            </w:r>
            <w:r>
              <w:rPr>
                <w:webHidden/>
              </w:rPr>
              <w:instrText xml:space="preserve"> PAGEREF _Toc183331778 \h </w:instrText>
            </w:r>
            <w:r>
              <w:rPr>
                <w:webHidden/>
              </w:rPr>
            </w:r>
            <w:r>
              <w:rPr>
                <w:webHidden/>
              </w:rPr>
              <w:fldChar w:fldCharType="separate"/>
            </w:r>
            <w:r>
              <w:rPr>
                <w:webHidden/>
              </w:rPr>
              <w:t>49</w:t>
            </w:r>
            <w:r>
              <w:rPr>
                <w:webHidden/>
              </w:rPr>
              <w:fldChar w:fldCharType="end"/>
            </w:r>
          </w:hyperlink>
        </w:p>
        <w:p w14:paraId="2A92929D" w14:textId="3936BA5F" w:rsidR="00421AC7" w:rsidRDefault="00421AC7">
          <w:pPr>
            <w:pStyle w:val="32"/>
            <w:rPr>
              <w:rFonts w:asciiTheme="minorHAnsi" w:eastAsiaTheme="minorEastAsia" w:hAnsiTheme="minorHAnsi" w:cstheme="minorBidi"/>
              <w:kern w:val="2"/>
              <w:sz w:val="22"/>
              <w:szCs w:val="22"/>
              <w14:ligatures w14:val="standardContextual"/>
            </w:rPr>
          </w:pPr>
          <w:hyperlink w:anchor="_Toc183331779" w:history="1">
            <w:r w:rsidRPr="00FA59B0">
              <w:rPr>
                <w:rStyle w:val="aff0"/>
              </w:rPr>
              <w:t>8.5 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Pr>
                <w:webHidden/>
              </w:rPr>
              <w:tab/>
            </w:r>
            <w:r>
              <w:rPr>
                <w:webHidden/>
              </w:rPr>
              <w:fldChar w:fldCharType="begin"/>
            </w:r>
            <w:r>
              <w:rPr>
                <w:webHidden/>
              </w:rPr>
              <w:instrText xml:space="preserve"> PAGEREF _Toc183331779 \h </w:instrText>
            </w:r>
            <w:r>
              <w:rPr>
                <w:webHidden/>
              </w:rPr>
            </w:r>
            <w:r>
              <w:rPr>
                <w:webHidden/>
              </w:rPr>
              <w:fldChar w:fldCharType="separate"/>
            </w:r>
            <w:r>
              <w:rPr>
                <w:webHidden/>
              </w:rPr>
              <w:t>50</w:t>
            </w:r>
            <w:r>
              <w:rPr>
                <w:webHidden/>
              </w:rPr>
              <w:fldChar w:fldCharType="end"/>
            </w:r>
          </w:hyperlink>
        </w:p>
        <w:p w14:paraId="540F68A0" w14:textId="2E5A7DD6" w:rsidR="00421AC7" w:rsidRDefault="00421AC7">
          <w:pPr>
            <w:pStyle w:val="32"/>
            <w:rPr>
              <w:rFonts w:asciiTheme="minorHAnsi" w:eastAsiaTheme="minorEastAsia" w:hAnsiTheme="minorHAnsi" w:cstheme="minorBidi"/>
              <w:kern w:val="2"/>
              <w:sz w:val="22"/>
              <w:szCs w:val="22"/>
              <w14:ligatures w14:val="standardContextual"/>
            </w:rPr>
          </w:pPr>
          <w:hyperlink w:anchor="_Toc183331780" w:history="1">
            <w:r w:rsidRPr="00FA59B0">
              <w:rPr>
                <w:rStyle w:val="aff0"/>
              </w:rPr>
              <w:t>8.6 Описание преобладающего в поселении вида топлива, определяемого по совокупности всех систем теплоснабжения, находящихся в муниципальном образовании</w:t>
            </w:r>
            <w:r>
              <w:rPr>
                <w:webHidden/>
              </w:rPr>
              <w:tab/>
            </w:r>
            <w:r>
              <w:rPr>
                <w:webHidden/>
              </w:rPr>
              <w:fldChar w:fldCharType="begin"/>
            </w:r>
            <w:r>
              <w:rPr>
                <w:webHidden/>
              </w:rPr>
              <w:instrText xml:space="preserve"> PAGEREF _Toc183331780 \h </w:instrText>
            </w:r>
            <w:r>
              <w:rPr>
                <w:webHidden/>
              </w:rPr>
            </w:r>
            <w:r>
              <w:rPr>
                <w:webHidden/>
              </w:rPr>
              <w:fldChar w:fldCharType="separate"/>
            </w:r>
            <w:r>
              <w:rPr>
                <w:webHidden/>
              </w:rPr>
              <w:t>50</w:t>
            </w:r>
            <w:r>
              <w:rPr>
                <w:webHidden/>
              </w:rPr>
              <w:fldChar w:fldCharType="end"/>
            </w:r>
          </w:hyperlink>
        </w:p>
        <w:p w14:paraId="6E2DA8ED" w14:textId="241A6B4B" w:rsidR="00421AC7" w:rsidRDefault="00421AC7">
          <w:pPr>
            <w:pStyle w:val="32"/>
            <w:rPr>
              <w:rFonts w:asciiTheme="minorHAnsi" w:eastAsiaTheme="minorEastAsia" w:hAnsiTheme="minorHAnsi" w:cstheme="minorBidi"/>
              <w:kern w:val="2"/>
              <w:sz w:val="22"/>
              <w:szCs w:val="22"/>
              <w14:ligatures w14:val="standardContextual"/>
            </w:rPr>
          </w:pPr>
          <w:hyperlink w:anchor="_Toc183331781" w:history="1">
            <w:r w:rsidRPr="00FA59B0">
              <w:rPr>
                <w:rStyle w:val="aff0"/>
              </w:rPr>
              <w:t>8.7 Описание приоритетного направления развития топливного баланса поселения</w:t>
            </w:r>
            <w:r>
              <w:rPr>
                <w:webHidden/>
              </w:rPr>
              <w:tab/>
            </w:r>
            <w:r>
              <w:rPr>
                <w:webHidden/>
              </w:rPr>
              <w:fldChar w:fldCharType="begin"/>
            </w:r>
            <w:r>
              <w:rPr>
                <w:webHidden/>
              </w:rPr>
              <w:instrText xml:space="preserve"> PAGEREF _Toc183331781 \h </w:instrText>
            </w:r>
            <w:r>
              <w:rPr>
                <w:webHidden/>
              </w:rPr>
            </w:r>
            <w:r>
              <w:rPr>
                <w:webHidden/>
              </w:rPr>
              <w:fldChar w:fldCharType="separate"/>
            </w:r>
            <w:r>
              <w:rPr>
                <w:webHidden/>
              </w:rPr>
              <w:t>50</w:t>
            </w:r>
            <w:r>
              <w:rPr>
                <w:webHidden/>
              </w:rPr>
              <w:fldChar w:fldCharType="end"/>
            </w:r>
          </w:hyperlink>
        </w:p>
        <w:p w14:paraId="68B66E07" w14:textId="6CC3BB45" w:rsidR="00421AC7" w:rsidRDefault="00421AC7">
          <w:pPr>
            <w:pStyle w:val="32"/>
            <w:rPr>
              <w:rFonts w:asciiTheme="minorHAnsi" w:eastAsiaTheme="minorEastAsia" w:hAnsiTheme="minorHAnsi" w:cstheme="minorBidi"/>
              <w:kern w:val="2"/>
              <w:sz w:val="22"/>
              <w:szCs w:val="22"/>
              <w14:ligatures w14:val="standardContextual"/>
            </w:rPr>
          </w:pPr>
          <w:hyperlink w:anchor="_Toc183331782" w:history="1">
            <w:r w:rsidRPr="00FA59B0">
              <w:rPr>
                <w:rStyle w:val="aff0"/>
              </w:rPr>
              <w:t>8.8 Изменения, произошедшие в топливных балансах источников тепловой энергии системе обеспечения топливом поселения за период, предшествующий разработке (актуализации) схемы теплоснабжения</w:t>
            </w:r>
            <w:r>
              <w:rPr>
                <w:webHidden/>
              </w:rPr>
              <w:tab/>
            </w:r>
            <w:r>
              <w:rPr>
                <w:webHidden/>
              </w:rPr>
              <w:fldChar w:fldCharType="begin"/>
            </w:r>
            <w:r>
              <w:rPr>
                <w:webHidden/>
              </w:rPr>
              <w:instrText xml:space="preserve"> PAGEREF _Toc183331782 \h </w:instrText>
            </w:r>
            <w:r>
              <w:rPr>
                <w:webHidden/>
              </w:rPr>
            </w:r>
            <w:r>
              <w:rPr>
                <w:webHidden/>
              </w:rPr>
              <w:fldChar w:fldCharType="separate"/>
            </w:r>
            <w:r>
              <w:rPr>
                <w:webHidden/>
              </w:rPr>
              <w:t>50</w:t>
            </w:r>
            <w:r>
              <w:rPr>
                <w:webHidden/>
              </w:rPr>
              <w:fldChar w:fldCharType="end"/>
            </w:r>
          </w:hyperlink>
        </w:p>
        <w:p w14:paraId="39A7EBF8" w14:textId="1AEE2A92"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783" w:history="1">
            <w:r w:rsidRPr="00FA59B0">
              <w:rPr>
                <w:rStyle w:val="aff0"/>
                <w:noProof/>
              </w:rPr>
              <w:t>Часть 9 Надежность теплоснабжения</w:t>
            </w:r>
            <w:r>
              <w:rPr>
                <w:noProof/>
                <w:webHidden/>
              </w:rPr>
              <w:tab/>
            </w:r>
            <w:r>
              <w:rPr>
                <w:noProof/>
                <w:webHidden/>
              </w:rPr>
              <w:fldChar w:fldCharType="begin"/>
            </w:r>
            <w:r>
              <w:rPr>
                <w:noProof/>
                <w:webHidden/>
              </w:rPr>
              <w:instrText xml:space="preserve"> PAGEREF _Toc183331783 \h </w:instrText>
            </w:r>
            <w:r>
              <w:rPr>
                <w:noProof/>
                <w:webHidden/>
              </w:rPr>
            </w:r>
            <w:r>
              <w:rPr>
                <w:noProof/>
                <w:webHidden/>
              </w:rPr>
              <w:fldChar w:fldCharType="separate"/>
            </w:r>
            <w:r>
              <w:rPr>
                <w:noProof/>
                <w:webHidden/>
              </w:rPr>
              <w:t>51</w:t>
            </w:r>
            <w:r>
              <w:rPr>
                <w:noProof/>
                <w:webHidden/>
              </w:rPr>
              <w:fldChar w:fldCharType="end"/>
            </w:r>
          </w:hyperlink>
        </w:p>
        <w:p w14:paraId="7A14525F" w14:textId="27FA0CC4" w:rsidR="00421AC7" w:rsidRDefault="00421AC7">
          <w:pPr>
            <w:pStyle w:val="32"/>
            <w:rPr>
              <w:rFonts w:asciiTheme="minorHAnsi" w:eastAsiaTheme="minorEastAsia" w:hAnsiTheme="minorHAnsi" w:cstheme="minorBidi"/>
              <w:kern w:val="2"/>
              <w:sz w:val="22"/>
              <w:szCs w:val="22"/>
              <w14:ligatures w14:val="standardContextual"/>
            </w:rPr>
          </w:pPr>
          <w:hyperlink w:anchor="_Toc183331784" w:history="1">
            <w:r w:rsidRPr="00FA59B0">
              <w:rPr>
                <w:rStyle w:val="aff0"/>
              </w:rPr>
              <w:t>9.1 Поток отказов (частота отказов) участков тепловых сетей</w:t>
            </w:r>
            <w:r>
              <w:rPr>
                <w:webHidden/>
              </w:rPr>
              <w:tab/>
            </w:r>
            <w:r>
              <w:rPr>
                <w:webHidden/>
              </w:rPr>
              <w:fldChar w:fldCharType="begin"/>
            </w:r>
            <w:r>
              <w:rPr>
                <w:webHidden/>
              </w:rPr>
              <w:instrText xml:space="preserve"> PAGEREF _Toc183331784 \h </w:instrText>
            </w:r>
            <w:r>
              <w:rPr>
                <w:webHidden/>
              </w:rPr>
            </w:r>
            <w:r>
              <w:rPr>
                <w:webHidden/>
              </w:rPr>
              <w:fldChar w:fldCharType="separate"/>
            </w:r>
            <w:r>
              <w:rPr>
                <w:webHidden/>
              </w:rPr>
              <w:t>56</w:t>
            </w:r>
            <w:r>
              <w:rPr>
                <w:webHidden/>
              </w:rPr>
              <w:fldChar w:fldCharType="end"/>
            </w:r>
          </w:hyperlink>
        </w:p>
        <w:p w14:paraId="78A8F913" w14:textId="52EEABB6" w:rsidR="00421AC7" w:rsidRDefault="00421AC7">
          <w:pPr>
            <w:pStyle w:val="32"/>
            <w:rPr>
              <w:rFonts w:asciiTheme="minorHAnsi" w:eastAsiaTheme="minorEastAsia" w:hAnsiTheme="minorHAnsi" w:cstheme="minorBidi"/>
              <w:kern w:val="2"/>
              <w:sz w:val="22"/>
              <w:szCs w:val="22"/>
              <w14:ligatures w14:val="standardContextual"/>
            </w:rPr>
          </w:pPr>
          <w:hyperlink w:anchor="_Toc183331785" w:history="1">
            <w:r w:rsidRPr="00FA59B0">
              <w:rPr>
                <w:rStyle w:val="aff0"/>
              </w:rPr>
              <w:t>9.2 Частота отключений потребителей</w:t>
            </w:r>
            <w:r>
              <w:rPr>
                <w:webHidden/>
              </w:rPr>
              <w:tab/>
            </w:r>
            <w:r>
              <w:rPr>
                <w:webHidden/>
              </w:rPr>
              <w:fldChar w:fldCharType="begin"/>
            </w:r>
            <w:r>
              <w:rPr>
                <w:webHidden/>
              </w:rPr>
              <w:instrText xml:space="preserve"> PAGEREF _Toc183331785 \h </w:instrText>
            </w:r>
            <w:r>
              <w:rPr>
                <w:webHidden/>
              </w:rPr>
            </w:r>
            <w:r>
              <w:rPr>
                <w:webHidden/>
              </w:rPr>
              <w:fldChar w:fldCharType="separate"/>
            </w:r>
            <w:r>
              <w:rPr>
                <w:webHidden/>
              </w:rPr>
              <w:t>56</w:t>
            </w:r>
            <w:r>
              <w:rPr>
                <w:webHidden/>
              </w:rPr>
              <w:fldChar w:fldCharType="end"/>
            </w:r>
          </w:hyperlink>
        </w:p>
        <w:p w14:paraId="056843C5" w14:textId="2D066A35" w:rsidR="00421AC7" w:rsidRDefault="00421AC7">
          <w:pPr>
            <w:pStyle w:val="32"/>
            <w:rPr>
              <w:rFonts w:asciiTheme="minorHAnsi" w:eastAsiaTheme="minorEastAsia" w:hAnsiTheme="minorHAnsi" w:cstheme="minorBidi"/>
              <w:kern w:val="2"/>
              <w:sz w:val="22"/>
              <w:szCs w:val="22"/>
              <w14:ligatures w14:val="standardContextual"/>
            </w:rPr>
          </w:pPr>
          <w:hyperlink w:anchor="_Toc183331786" w:history="1">
            <w:r w:rsidRPr="00FA59B0">
              <w:rPr>
                <w:rStyle w:val="aff0"/>
              </w:rPr>
              <w:t>9.3 Поток (частота) и время восстановления теплоснабжения потребителей после отключений</w:t>
            </w:r>
            <w:r>
              <w:rPr>
                <w:webHidden/>
              </w:rPr>
              <w:tab/>
            </w:r>
            <w:r>
              <w:rPr>
                <w:webHidden/>
              </w:rPr>
              <w:fldChar w:fldCharType="begin"/>
            </w:r>
            <w:r>
              <w:rPr>
                <w:webHidden/>
              </w:rPr>
              <w:instrText xml:space="preserve"> PAGEREF _Toc183331786 \h </w:instrText>
            </w:r>
            <w:r>
              <w:rPr>
                <w:webHidden/>
              </w:rPr>
            </w:r>
            <w:r>
              <w:rPr>
                <w:webHidden/>
              </w:rPr>
              <w:fldChar w:fldCharType="separate"/>
            </w:r>
            <w:r>
              <w:rPr>
                <w:webHidden/>
              </w:rPr>
              <w:t>56</w:t>
            </w:r>
            <w:r>
              <w:rPr>
                <w:webHidden/>
              </w:rPr>
              <w:fldChar w:fldCharType="end"/>
            </w:r>
          </w:hyperlink>
        </w:p>
        <w:p w14:paraId="0BFC8568" w14:textId="2A8D7582" w:rsidR="00421AC7" w:rsidRDefault="00421AC7">
          <w:pPr>
            <w:pStyle w:val="32"/>
            <w:rPr>
              <w:rFonts w:asciiTheme="minorHAnsi" w:eastAsiaTheme="minorEastAsia" w:hAnsiTheme="minorHAnsi" w:cstheme="minorBidi"/>
              <w:kern w:val="2"/>
              <w:sz w:val="22"/>
              <w:szCs w:val="22"/>
              <w14:ligatures w14:val="standardContextual"/>
            </w:rPr>
          </w:pPr>
          <w:hyperlink w:anchor="_Toc183331787" w:history="1">
            <w:r w:rsidRPr="00FA59B0">
              <w:rPr>
                <w:rStyle w:val="aff0"/>
              </w:rPr>
              <w:t>9.4 Графические материалы (карты-схемы тепловых сетей и зон ненормативной надежности и безопасности теплоснабжения)</w:t>
            </w:r>
            <w:r>
              <w:rPr>
                <w:webHidden/>
              </w:rPr>
              <w:tab/>
            </w:r>
            <w:r>
              <w:rPr>
                <w:webHidden/>
              </w:rPr>
              <w:fldChar w:fldCharType="begin"/>
            </w:r>
            <w:r>
              <w:rPr>
                <w:webHidden/>
              </w:rPr>
              <w:instrText xml:space="preserve"> PAGEREF _Toc183331787 \h </w:instrText>
            </w:r>
            <w:r>
              <w:rPr>
                <w:webHidden/>
              </w:rPr>
            </w:r>
            <w:r>
              <w:rPr>
                <w:webHidden/>
              </w:rPr>
              <w:fldChar w:fldCharType="separate"/>
            </w:r>
            <w:r>
              <w:rPr>
                <w:webHidden/>
              </w:rPr>
              <w:t>56</w:t>
            </w:r>
            <w:r>
              <w:rPr>
                <w:webHidden/>
              </w:rPr>
              <w:fldChar w:fldCharType="end"/>
            </w:r>
          </w:hyperlink>
        </w:p>
        <w:p w14:paraId="71969A08" w14:textId="3AF3EC25" w:rsidR="00421AC7" w:rsidRDefault="00421AC7">
          <w:pPr>
            <w:pStyle w:val="32"/>
            <w:rPr>
              <w:rFonts w:asciiTheme="minorHAnsi" w:eastAsiaTheme="minorEastAsia" w:hAnsiTheme="minorHAnsi" w:cstheme="minorBidi"/>
              <w:kern w:val="2"/>
              <w:sz w:val="22"/>
              <w:szCs w:val="22"/>
              <w14:ligatures w14:val="standardContextual"/>
            </w:rPr>
          </w:pPr>
          <w:hyperlink w:anchor="_Toc183331788" w:history="1">
            <w:r w:rsidRPr="00FA59B0">
              <w:rPr>
                <w:rStyle w:val="aff0"/>
              </w:rPr>
              <w:t xml:space="preserve">9.5 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w:t>
            </w:r>
            <w:r w:rsidRPr="00FA59B0">
              <w:rPr>
                <w:rStyle w:val="aff0"/>
              </w:rPr>
              <w:lastRenderedPageBreak/>
              <w:t>постановлением Правительства Российской Федерации от 17.10.2015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Pr>
                <w:webHidden/>
              </w:rPr>
              <w:tab/>
            </w:r>
            <w:r>
              <w:rPr>
                <w:webHidden/>
              </w:rPr>
              <w:fldChar w:fldCharType="begin"/>
            </w:r>
            <w:r>
              <w:rPr>
                <w:webHidden/>
              </w:rPr>
              <w:instrText xml:space="preserve"> PAGEREF _Toc183331788 \h </w:instrText>
            </w:r>
            <w:r>
              <w:rPr>
                <w:webHidden/>
              </w:rPr>
            </w:r>
            <w:r>
              <w:rPr>
                <w:webHidden/>
              </w:rPr>
              <w:fldChar w:fldCharType="separate"/>
            </w:r>
            <w:r>
              <w:rPr>
                <w:webHidden/>
              </w:rPr>
              <w:t>56</w:t>
            </w:r>
            <w:r>
              <w:rPr>
                <w:webHidden/>
              </w:rPr>
              <w:fldChar w:fldCharType="end"/>
            </w:r>
          </w:hyperlink>
        </w:p>
        <w:p w14:paraId="39A00809" w14:textId="0CFC940E" w:rsidR="00421AC7" w:rsidRDefault="00421AC7">
          <w:pPr>
            <w:pStyle w:val="32"/>
            <w:rPr>
              <w:rFonts w:asciiTheme="minorHAnsi" w:eastAsiaTheme="minorEastAsia" w:hAnsiTheme="minorHAnsi" w:cstheme="minorBidi"/>
              <w:kern w:val="2"/>
              <w:sz w:val="22"/>
              <w:szCs w:val="22"/>
              <w14:ligatures w14:val="standardContextual"/>
            </w:rPr>
          </w:pPr>
          <w:hyperlink w:anchor="_Toc183331789" w:history="1">
            <w:r w:rsidRPr="00FA59B0">
              <w:rPr>
                <w:rStyle w:val="aff0"/>
              </w:rPr>
              <w:t>9.6 Результаты анализа времени восстановления теплоснабжения потребителей, отключенных в результате аварийных ситуаций при теплоснабжении, указанных в подпункте 9.5 настоящей Части</w:t>
            </w:r>
            <w:r>
              <w:rPr>
                <w:webHidden/>
              </w:rPr>
              <w:tab/>
            </w:r>
            <w:r>
              <w:rPr>
                <w:webHidden/>
              </w:rPr>
              <w:fldChar w:fldCharType="begin"/>
            </w:r>
            <w:r>
              <w:rPr>
                <w:webHidden/>
              </w:rPr>
              <w:instrText xml:space="preserve"> PAGEREF _Toc183331789 \h </w:instrText>
            </w:r>
            <w:r>
              <w:rPr>
                <w:webHidden/>
              </w:rPr>
            </w:r>
            <w:r>
              <w:rPr>
                <w:webHidden/>
              </w:rPr>
              <w:fldChar w:fldCharType="separate"/>
            </w:r>
            <w:r>
              <w:rPr>
                <w:webHidden/>
              </w:rPr>
              <w:t>57</w:t>
            </w:r>
            <w:r>
              <w:rPr>
                <w:webHidden/>
              </w:rPr>
              <w:fldChar w:fldCharType="end"/>
            </w:r>
          </w:hyperlink>
        </w:p>
        <w:p w14:paraId="4B612719" w14:textId="116A2D18" w:rsidR="00421AC7" w:rsidRDefault="00421AC7">
          <w:pPr>
            <w:pStyle w:val="32"/>
            <w:rPr>
              <w:rFonts w:asciiTheme="minorHAnsi" w:eastAsiaTheme="minorEastAsia" w:hAnsiTheme="minorHAnsi" w:cstheme="minorBidi"/>
              <w:kern w:val="2"/>
              <w:sz w:val="22"/>
              <w:szCs w:val="22"/>
              <w14:ligatures w14:val="standardContextual"/>
            </w:rPr>
          </w:pPr>
          <w:hyperlink w:anchor="_Toc183331790" w:history="1">
            <w:r w:rsidRPr="00FA59B0">
              <w:rPr>
                <w:rStyle w:val="aff0"/>
              </w:rPr>
              <w:t>9.7 Изменения, произошедшие в надежности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разработке (актуализации) схемы теплоснабжения</w:t>
            </w:r>
            <w:r>
              <w:rPr>
                <w:webHidden/>
              </w:rPr>
              <w:tab/>
            </w:r>
            <w:r>
              <w:rPr>
                <w:webHidden/>
              </w:rPr>
              <w:fldChar w:fldCharType="begin"/>
            </w:r>
            <w:r>
              <w:rPr>
                <w:webHidden/>
              </w:rPr>
              <w:instrText xml:space="preserve"> PAGEREF _Toc183331790 \h </w:instrText>
            </w:r>
            <w:r>
              <w:rPr>
                <w:webHidden/>
              </w:rPr>
            </w:r>
            <w:r>
              <w:rPr>
                <w:webHidden/>
              </w:rPr>
              <w:fldChar w:fldCharType="separate"/>
            </w:r>
            <w:r>
              <w:rPr>
                <w:webHidden/>
              </w:rPr>
              <w:t>57</w:t>
            </w:r>
            <w:r>
              <w:rPr>
                <w:webHidden/>
              </w:rPr>
              <w:fldChar w:fldCharType="end"/>
            </w:r>
          </w:hyperlink>
        </w:p>
        <w:p w14:paraId="6925BE26" w14:textId="6A54E1DC"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791" w:history="1">
            <w:r w:rsidRPr="00FA59B0">
              <w:rPr>
                <w:rStyle w:val="aff0"/>
                <w:noProof/>
              </w:rPr>
              <w:t>Часть 10 Технико-экономические показатели теплоснабжающих и теплосетевых организаций</w:t>
            </w:r>
            <w:r>
              <w:rPr>
                <w:noProof/>
                <w:webHidden/>
              </w:rPr>
              <w:tab/>
            </w:r>
            <w:r>
              <w:rPr>
                <w:noProof/>
                <w:webHidden/>
              </w:rPr>
              <w:fldChar w:fldCharType="begin"/>
            </w:r>
            <w:r>
              <w:rPr>
                <w:noProof/>
                <w:webHidden/>
              </w:rPr>
              <w:instrText xml:space="preserve"> PAGEREF _Toc183331791 \h </w:instrText>
            </w:r>
            <w:r>
              <w:rPr>
                <w:noProof/>
                <w:webHidden/>
              </w:rPr>
            </w:r>
            <w:r>
              <w:rPr>
                <w:noProof/>
                <w:webHidden/>
              </w:rPr>
              <w:fldChar w:fldCharType="separate"/>
            </w:r>
            <w:r>
              <w:rPr>
                <w:noProof/>
                <w:webHidden/>
              </w:rPr>
              <w:t>58</w:t>
            </w:r>
            <w:r>
              <w:rPr>
                <w:noProof/>
                <w:webHidden/>
              </w:rPr>
              <w:fldChar w:fldCharType="end"/>
            </w:r>
          </w:hyperlink>
        </w:p>
        <w:p w14:paraId="67FCB05D" w14:textId="73339F9B" w:rsidR="00421AC7" w:rsidRDefault="00421AC7">
          <w:pPr>
            <w:pStyle w:val="32"/>
            <w:rPr>
              <w:rFonts w:asciiTheme="minorHAnsi" w:eastAsiaTheme="minorEastAsia" w:hAnsiTheme="minorHAnsi" w:cstheme="minorBidi"/>
              <w:kern w:val="2"/>
              <w:sz w:val="22"/>
              <w:szCs w:val="22"/>
              <w14:ligatures w14:val="standardContextual"/>
            </w:rPr>
          </w:pPr>
          <w:hyperlink w:anchor="_Toc183331792" w:history="1">
            <w:r w:rsidRPr="00FA59B0">
              <w:rPr>
                <w:rStyle w:val="aff0"/>
              </w:rPr>
              <w:t>10.1 Описание показателей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и органами регулирования</w:t>
            </w:r>
            <w:r>
              <w:rPr>
                <w:webHidden/>
              </w:rPr>
              <w:tab/>
            </w:r>
            <w:r>
              <w:rPr>
                <w:webHidden/>
              </w:rPr>
              <w:fldChar w:fldCharType="begin"/>
            </w:r>
            <w:r>
              <w:rPr>
                <w:webHidden/>
              </w:rPr>
              <w:instrText xml:space="preserve"> PAGEREF _Toc183331792 \h </w:instrText>
            </w:r>
            <w:r>
              <w:rPr>
                <w:webHidden/>
              </w:rPr>
            </w:r>
            <w:r>
              <w:rPr>
                <w:webHidden/>
              </w:rPr>
              <w:fldChar w:fldCharType="separate"/>
            </w:r>
            <w:r>
              <w:rPr>
                <w:webHidden/>
              </w:rPr>
              <w:t>58</w:t>
            </w:r>
            <w:r>
              <w:rPr>
                <w:webHidden/>
              </w:rPr>
              <w:fldChar w:fldCharType="end"/>
            </w:r>
          </w:hyperlink>
        </w:p>
        <w:p w14:paraId="6406C396" w14:textId="6A0181CD" w:rsidR="00421AC7" w:rsidRDefault="00421AC7">
          <w:pPr>
            <w:pStyle w:val="32"/>
            <w:rPr>
              <w:rFonts w:asciiTheme="minorHAnsi" w:eastAsiaTheme="minorEastAsia" w:hAnsiTheme="minorHAnsi" w:cstheme="minorBidi"/>
              <w:kern w:val="2"/>
              <w:sz w:val="22"/>
              <w:szCs w:val="22"/>
              <w14:ligatures w14:val="standardContextual"/>
            </w:rPr>
          </w:pPr>
          <w:hyperlink w:anchor="_Toc183331793" w:history="1">
            <w:r w:rsidRPr="00FA59B0">
              <w:rPr>
                <w:rStyle w:val="aff0"/>
              </w:rPr>
              <w:t>10.2 Изменения, произошедшие в технико-экономических показателях теплоснабжающих и теплосетевых организаций системы теплоснабжения поселения, в период, предшествующий разработке (актуализации) схемы теплоснабжения</w:t>
            </w:r>
            <w:r>
              <w:rPr>
                <w:webHidden/>
              </w:rPr>
              <w:tab/>
            </w:r>
            <w:r>
              <w:rPr>
                <w:webHidden/>
              </w:rPr>
              <w:fldChar w:fldCharType="begin"/>
            </w:r>
            <w:r>
              <w:rPr>
                <w:webHidden/>
              </w:rPr>
              <w:instrText xml:space="preserve"> PAGEREF _Toc183331793 \h </w:instrText>
            </w:r>
            <w:r>
              <w:rPr>
                <w:webHidden/>
              </w:rPr>
            </w:r>
            <w:r>
              <w:rPr>
                <w:webHidden/>
              </w:rPr>
              <w:fldChar w:fldCharType="separate"/>
            </w:r>
            <w:r>
              <w:rPr>
                <w:webHidden/>
              </w:rPr>
              <w:t>59</w:t>
            </w:r>
            <w:r>
              <w:rPr>
                <w:webHidden/>
              </w:rPr>
              <w:fldChar w:fldCharType="end"/>
            </w:r>
          </w:hyperlink>
        </w:p>
        <w:p w14:paraId="728A4F98" w14:textId="5A6A7009"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794" w:history="1">
            <w:r w:rsidRPr="00FA59B0">
              <w:rPr>
                <w:rStyle w:val="aff0"/>
                <w:noProof/>
              </w:rPr>
              <w:t>Часть 11 Цены (тарифы) в сфере теплоснабжения</w:t>
            </w:r>
            <w:r>
              <w:rPr>
                <w:noProof/>
                <w:webHidden/>
              </w:rPr>
              <w:tab/>
            </w:r>
            <w:r>
              <w:rPr>
                <w:noProof/>
                <w:webHidden/>
              </w:rPr>
              <w:fldChar w:fldCharType="begin"/>
            </w:r>
            <w:r>
              <w:rPr>
                <w:noProof/>
                <w:webHidden/>
              </w:rPr>
              <w:instrText xml:space="preserve"> PAGEREF _Toc183331794 \h </w:instrText>
            </w:r>
            <w:r>
              <w:rPr>
                <w:noProof/>
                <w:webHidden/>
              </w:rPr>
            </w:r>
            <w:r>
              <w:rPr>
                <w:noProof/>
                <w:webHidden/>
              </w:rPr>
              <w:fldChar w:fldCharType="separate"/>
            </w:r>
            <w:r>
              <w:rPr>
                <w:noProof/>
                <w:webHidden/>
              </w:rPr>
              <w:t>60</w:t>
            </w:r>
            <w:r>
              <w:rPr>
                <w:noProof/>
                <w:webHidden/>
              </w:rPr>
              <w:fldChar w:fldCharType="end"/>
            </w:r>
          </w:hyperlink>
        </w:p>
        <w:p w14:paraId="3F1C6EF5" w14:textId="4401C788" w:rsidR="00421AC7" w:rsidRDefault="00421AC7">
          <w:pPr>
            <w:pStyle w:val="32"/>
            <w:rPr>
              <w:rFonts w:asciiTheme="minorHAnsi" w:eastAsiaTheme="minorEastAsia" w:hAnsiTheme="minorHAnsi" w:cstheme="minorBidi"/>
              <w:kern w:val="2"/>
              <w:sz w:val="22"/>
              <w:szCs w:val="22"/>
              <w14:ligatures w14:val="standardContextual"/>
            </w:rPr>
          </w:pPr>
          <w:hyperlink w:anchor="_Toc183331795" w:history="1">
            <w:r w:rsidRPr="00FA59B0">
              <w:rPr>
                <w:rStyle w:val="aff0"/>
              </w:rPr>
              <w:t>11.1 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r>
              <w:rPr>
                <w:webHidden/>
              </w:rPr>
              <w:tab/>
            </w:r>
            <w:r>
              <w:rPr>
                <w:webHidden/>
              </w:rPr>
              <w:fldChar w:fldCharType="begin"/>
            </w:r>
            <w:r>
              <w:rPr>
                <w:webHidden/>
              </w:rPr>
              <w:instrText xml:space="preserve"> PAGEREF _Toc183331795 \h </w:instrText>
            </w:r>
            <w:r>
              <w:rPr>
                <w:webHidden/>
              </w:rPr>
            </w:r>
            <w:r>
              <w:rPr>
                <w:webHidden/>
              </w:rPr>
              <w:fldChar w:fldCharType="separate"/>
            </w:r>
            <w:r>
              <w:rPr>
                <w:webHidden/>
              </w:rPr>
              <w:t>60</w:t>
            </w:r>
            <w:r>
              <w:rPr>
                <w:webHidden/>
              </w:rPr>
              <w:fldChar w:fldCharType="end"/>
            </w:r>
          </w:hyperlink>
        </w:p>
        <w:p w14:paraId="40D986D8" w14:textId="08A98EA6" w:rsidR="00421AC7" w:rsidRDefault="00421AC7">
          <w:pPr>
            <w:pStyle w:val="32"/>
            <w:rPr>
              <w:rFonts w:asciiTheme="minorHAnsi" w:eastAsiaTheme="minorEastAsia" w:hAnsiTheme="minorHAnsi" w:cstheme="minorBidi"/>
              <w:kern w:val="2"/>
              <w:sz w:val="22"/>
              <w:szCs w:val="22"/>
              <w14:ligatures w14:val="standardContextual"/>
            </w:rPr>
          </w:pPr>
          <w:hyperlink w:anchor="_Toc183331796" w:history="1">
            <w:r w:rsidRPr="00FA59B0">
              <w:rPr>
                <w:rStyle w:val="aff0"/>
              </w:rPr>
              <w:t>11.2 Описание структуры цен (тарифов), установленных на момент разработки схемы теплоснабжения</w:t>
            </w:r>
            <w:r>
              <w:rPr>
                <w:webHidden/>
              </w:rPr>
              <w:tab/>
            </w:r>
            <w:r>
              <w:rPr>
                <w:webHidden/>
              </w:rPr>
              <w:fldChar w:fldCharType="begin"/>
            </w:r>
            <w:r>
              <w:rPr>
                <w:webHidden/>
              </w:rPr>
              <w:instrText xml:space="preserve"> PAGEREF _Toc183331796 \h </w:instrText>
            </w:r>
            <w:r>
              <w:rPr>
                <w:webHidden/>
              </w:rPr>
            </w:r>
            <w:r>
              <w:rPr>
                <w:webHidden/>
              </w:rPr>
              <w:fldChar w:fldCharType="separate"/>
            </w:r>
            <w:r>
              <w:rPr>
                <w:webHidden/>
              </w:rPr>
              <w:t>61</w:t>
            </w:r>
            <w:r>
              <w:rPr>
                <w:webHidden/>
              </w:rPr>
              <w:fldChar w:fldCharType="end"/>
            </w:r>
          </w:hyperlink>
        </w:p>
        <w:p w14:paraId="7416DE23" w14:textId="0763EA82" w:rsidR="00421AC7" w:rsidRDefault="00421AC7">
          <w:pPr>
            <w:pStyle w:val="32"/>
            <w:rPr>
              <w:rFonts w:asciiTheme="minorHAnsi" w:eastAsiaTheme="minorEastAsia" w:hAnsiTheme="minorHAnsi" w:cstheme="minorBidi"/>
              <w:kern w:val="2"/>
              <w:sz w:val="22"/>
              <w:szCs w:val="22"/>
              <w14:ligatures w14:val="standardContextual"/>
            </w:rPr>
          </w:pPr>
          <w:hyperlink w:anchor="_Toc183331797" w:history="1">
            <w:r w:rsidRPr="00FA59B0">
              <w:rPr>
                <w:rStyle w:val="aff0"/>
              </w:rPr>
              <w:t>11.3 Описание платы за подключение к системе теплоснабжения</w:t>
            </w:r>
            <w:r>
              <w:rPr>
                <w:webHidden/>
              </w:rPr>
              <w:tab/>
            </w:r>
            <w:r>
              <w:rPr>
                <w:webHidden/>
              </w:rPr>
              <w:fldChar w:fldCharType="begin"/>
            </w:r>
            <w:r>
              <w:rPr>
                <w:webHidden/>
              </w:rPr>
              <w:instrText xml:space="preserve"> PAGEREF _Toc183331797 \h </w:instrText>
            </w:r>
            <w:r>
              <w:rPr>
                <w:webHidden/>
              </w:rPr>
            </w:r>
            <w:r>
              <w:rPr>
                <w:webHidden/>
              </w:rPr>
              <w:fldChar w:fldCharType="separate"/>
            </w:r>
            <w:r>
              <w:rPr>
                <w:webHidden/>
              </w:rPr>
              <w:t>61</w:t>
            </w:r>
            <w:r>
              <w:rPr>
                <w:webHidden/>
              </w:rPr>
              <w:fldChar w:fldCharType="end"/>
            </w:r>
          </w:hyperlink>
        </w:p>
        <w:p w14:paraId="2C54E478" w14:textId="70A06871" w:rsidR="00421AC7" w:rsidRDefault="00421AC7">
          <w:pPr>
            <w:pStyle w:val="32"/>
            <w:rPr>
              <w:rFonts w:asciiTheme="minorHAnsi" w:eastAsiaTheme="minorEastAsia" w:hAnsiTheme="minorHAnsi" w:cstheme="minorBidi"/>
              <w:kern w:val="2"/>
              <w:sz w:val="22"/>
              <w:szCs w:val="22"/>
              <w14:ligatures w14:val="standardContextual"/>
            </w:rPr>
          </w:pPr>
          <w:hyperlink w:anchor="_Toc183331798" w:history="1">
            <w:r w:rsidRPr="00FA59B0">
              <w:rPr>
                <w:rStyle w:val="aff0"/>
              </w:rPr>
              <w:t>11.4 Описание платы за услуги по поддержанию резервной тепловой мощности, в том числе для социально значимых категорий потребителей</w:t>
            </w:r>
            <w:r>
              <w:rPr>
                <w:webHidden/>
              </w:rPr>
              <w:tab/>
            </w:r>
            <w:r>
              <w:rPr>
                <w:webHidden/>
              </w:rPr>
              <w:fldChar w:fldCharType="begin"/>
            </w:r>
            <w:r>
              <w:rPr>
                <w:webHidden/>
              </w:rPr>
              <w:instrText xml:space="preserve"> PAGEREF _Toc183331798 \h </w:instrText>
            </w:r>
            <w:r>
              <w:rPr>
                <w:webHidden/>
              </w:rPr>
            </w:r>
            <w:r>
              <w:rPr>
                <w:webHidden/>
              </w:rPr>
              <w:fldChar w:fldCharType="separate"/>
            </w:r>
            <w:r>
              <w:rPr>
                <w:webHidden/>
              </w:rPr>
              <w:t>62</w:t>
            </w:r>
            <w:r>
              <w:rPr>
                <w:webHidden/>
              </w:rPr>
              <w:fldChar w:fldCharType="end"/>
            </w:r>
          </w:hyperlink>
        </w:p>
        <w:p w14:paraId="4FCD9DE5" w14:textId="27CE821A" w:rsidR="00421AC7" w:rsidRDefault="00421AC7">
          <w:pPr>
            <w:pStyle w:val="32"/>
            <w:rPr>
              <w:rFonts w:asciiTheme="minorHAnsi" w:eastAsiaTheme="minorEastAsia" w:hAnsiTheme="minorHAnsi" w:cstheme="minorBidi"/>
              <w:kern w:val="2"/>
              <w:sz w:val="22"/>
              <w:szCs w:val="22"/>
              <w14:ligatures w14:val="standardContextual"/>
            </w:rPr>
          </w:pPr>
          <w:hyperlink w:anchor="_Toc183331799" w:history="1">
            <w:r w:rsidRPr="00FA59B0">
              <w:rPr>
                <w:rStyle w:val="aff0"/>
              </w:rPr>
              <w:t>11.5 Описание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r>
              <w:rPr>
                <w:webHidden/>
              </w:rPr>
              <w:tab/>
            </w:r>
            <w:r>
              <w:rPr>
                <w:webHidden/>
              </w:rPr>
              <w:fldChar w:fldCharType="begin"/>
            </w:r>
            <w:r>
              <w:rPr>
                <w:webHidden/>
              </w:rPr>
              <w:instrText xml:space="preserve"> PAGEREF _Toc183331799 \h </w:instrText>
            </w:r>
            <w:r>
              <w:rPr>
                <w:webHidden/>
              </w:rPr>
            </w:r>
            <w:r>
              <w:rPr>
                <w:webHidden/>
              </w:rPr>
              <w:fldChar w:fldCharType="separate"/>
            </w:r>
            <w:r>
              <w:rPr>
                <w:webHidden/>
              </w:rPr>
              <w:t>63</w:t>
            </w:r>
            <w:r>
              <w:rPr>
                <w:webHidden/>
              </w:rPr>
              <w:fldChar w:fldCharType="end"/>
            </w:r>
          </w:hyperlink>
        </w:p>
        <w:p w14:paraId="1E2F2CEA" w14:textId="52E5D626" w:rsidR="00421AC7" w:rsidRDefault="00421AC7">
          <w:pPr>
            <w:pStyle w:val="32"/>
            <w:rPr>
              <w:rFonts w:asciiTheme="minorHAnsi" w:eastAsiaTheme="minorEastAsia" w:hAnsiTheme="minorHAnsi" w:cstheme="minorBidi"/>
              <w:kern w:val="2"/>
              <w:sz w:val="22"/>
              <w:szCs w:val="22"/>
              <w14:ligatures w14:val="standardContextual"/>
            </w:rPr>
          </w:pPr>
          <w:hyperlink w:anchor="_Toc183331800" w:history="1">
            <w:r w:rsidRPr="00FA59B0">
              <w:rPr>
                <w:rStyle w:val="aff0"/>
              </w:rPr>
              <w:t>11.6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r>
              <w:rPr>
                <w:webHidden/>
              </w:rPr>
              <w:tab/>
            </w:r>
            <w:r>
              <w:rPr>
                <w:webHidden/>
              </w:rPr>
              <w:fldChar w:fldCharType="begin"/>
            </w:r>
            <w:r>
              <w:rPr>
                <w:webHidden/>
              </w:rPr>
              <w:instrText xml:space="preserve"> PAGEREF _Toc183331800 \h </w:instrText>
            </w:r>
            <w:r>
              <w:rPr>
                <w:webHidden/>
              </w:rPr>
            </w:r>
            <w:r>
              <w:rPr>
                <w:webHidden/>
              </w:rPr>
              <w:fldChar w:fldCharType="separate"/>
            </w:r>
            <w:r>
              <w:rPr>
                <w:webHidden/>
              </w:rPr>
              <w:t>63</w:t>
            </w:r>
            <w:r>
              <w:rPr>
                <w:webHidden/>
              </w:rPr>
              <w:fldChar w:fldCharType="end"/>
            </w:r>
          </w:hyperlink>
        </w:p>
        <w:p w14:paraId="12DAD4DE" w14:textId="7E4BBD38" w:rsidR="00421AC7" w:rsidRDefault="00421AC7">
          <w:pPr>
            <w:pStyle w:val="32"/>
            <w:rPr>
              <w:rFonts w:asciiTheme="minorHAnsi" w:eastAsiaTheme="minorEastAsia" w:hAnsiTheme="minorHAnsi" w:cstheme="minorBidi"/>
              <w:kern w:val="2"/>
              <w:sz w:val="22"/>
              <w:szCs w:val="22"/>
              <w14:ligatures w14:val="standardContextual"/>
            </w:rPr>
          </w:pPr>
          <w:hyperlink w:anchor="_Toc183331801" w:history="1">
            <w:r w:rsidRPr="00FA59B0">
              <w:rPr>
                <w:rStyle w:val="aff0"/>
              </w:rPr>
              <w:t>11.7 Изменения в утвержденных ценах (тарифах) в сфере теплоснабжения, устанавливаемых органами исполнительной власти субъекта Российской Федерации, зафиксированных за период, предшествующий разработке (актуализации) схемы теплоснабжения</w:t>
            </w:r>
            <w:r>
              <w:rPr>
                <w:webHidden/>
              </w:rPr>
              <w:tab/>
            </w:r>
            <w:r>
              <w:rPr>
                <w:webHidden/>
              </w:rPr>
              <w:fldChar w:fldCharType="begin"/>
            </w:r>
            <w:r>
              <w:rPr>
                <w:webHidden/>
              </w:rPr>
              <w:instrText xml:space="preserve"> PAGEREF _Toc183331801 \h </w:instrText>
            </w:r>
            <w:r>
              <w:rPr>
                <w:webHidden/>
              </w:rPr>
            </w:r>
            <w:r>
              <w:rPr>
                <w:webHidden/>
              </w:rPr>
              <w:fldChar w:fldCharType="separate"/>
            </w:r>
            <w:r>
              <w:rPr>
                <w:webHidden/>
              </w:rPr>
              <w:t>64</w:t>
            </w:r>
            <w:r>
              <w:rPr>
                <w:webHidden/>
              </w:rPr>
              <w:fldChar w:fldCharType="end"/>
            </w:r>
          </w:hyperlink>
        </w:p>
        <w:p w14:paraId="7025038A" w14:textId="7BF40E99"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02" w:history="1">
            <w:r w:rsidRPr="00FA59B0">
              <w:rPr>
                <w:rStyle w:val="aff0"/>
                <w:noProof/>
              </w:rPr>
              <w:t>Часть 12 Описание существующих технических и технологических проблем в системах теплоснабжения поселения</w:t>
            </w:r>
            <w:r>
              <w:rPr>
                <w:noProof/>
                <w:webHidden/>
              </w:rPr>
              <w:tab/>
            </w:r>
            <w:r>
              <w:rPr>
                <w:noProof/>
                <w:webHidden/>
              </w:rPr>
              <w:fldChar w:fldCharType="begin"/>
            </w:r>
            <w:r>
              <w:rPr>
                <w:noProof/>
                <w:webHidden/>
              </w:rPr>
              <w:instrText xml:space="preserve"> PAGEREF _Toc183331802 \h </w:instrText>
            </w:r>
            <w:r>
              <w:rPr>
                <w:noProof/>
                <w:webHidden/>
              </w:rPr>
            </w:r>
            <w:r>
              <w:rPr>
                <w:noProof/>
                <w:webHidden/>
              </w:rPr>
              <w:fldChar w:fldCharType="separate"/>
            </w:r>
            <w:r>
              <w:rPr>
                <w:noProof/>
                <w:webHidden/>
              </w:rPr>
              <w:t>65</w:t>
            </w:r>
            <w:r>
              <w:rPr>
                <w:noProof/>
                <w:webHidden/>
              </w:rPr>
              <w:fldChar w:fldCharType="end"/>
            </w:r>
          </w:hyperlink>
        </w:p>
        <w:p w14:paraId="5705BC7E" w14:textId="57CFE435" w:rsidR="00421AC7" w:rsidRDefault="00421AC7">
          <w:pPr>
            <w:pStyle w:val="32"/>
            <w:rPr>
              <w:rFonts w:asciiTheme="minorHAnsi" w:eastAsiaTheme="minorEastAsia" w:hAnsiTheme="minorHAnsi" w:cstheme="minorBidi"/>
              <w:kern w:val="2"/>
              <w:sz w:val="22"/>
              <w:szCs w:val="22"/>
              <w14:ligatures w14:val="standardContextual"/>
            </w:rPr>
          </w:pPr>
          <w:hyperlink w:anchor="_Toc183331803" w:history="1">
            <w:r w:rsidRPr="00FA59B0">
              <w:rPr>
                <w:rStyle w:val="aff0"/>
              </w:rPr>
              <w:t>12.1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Pr>
                <w:webHidden/>
              </w:rPr>
              <w:tab/>
            </w:r>
            <w:r>
              <w:rPr>
                <w:webHidden/>
              </w:rPr>
              <w:fldChar w:fldCharType="begin"/>
            </w:r>
            <w:r>
              <w:rPr>
                <w:webHidden/>
              </w:rPr>
              <w:instrText xml:space="preserve"> PAGEREF _Toc183331803 \h </w:instrText>
            </w:r>
            <w:r>
              <w:rPr>
                <w:webHidden/>
              </w:rPr>
            </w:r>
            <w:r>
              <w:rPr>
                <w:webHidden/>
              </w:rPr>
              <w:fldChar w:fldCharType="separate"/>
            </w:r>
            <w:r>
              <w:rPr>
                <w:webHidden/>
              </w:rPr>
              <w:t>65</w:t>
            </w:r>
            <w:r>
              <w:rPr>
                <w:webHidden/>
              </w:rPr>
              <w:fldChar w:fldCharType="end"/>
            </w:r>
          </w:hyperlink>
        </w:p>
        <w:p w14:paraId="121D1541" w14:textId="3B9B29FB" w:rsidR="00421AC7" w:rsidRDefault="00421AC7">
          <w:pPr>
            <w:pStyle w:val="32"/>
            <w:rPr>
              <w:rFonts w:asciiTheme="minorHAnsi" w:eastAsiaTheme="minorEastAsia" w:hAnsiTheme="minorHAnsi" w:cstheme="minorBidi"/>
              <w:kern w:val="2"/>
              <w:sz w:val="22"/>
              <w:szCs w:val="22"/>
              <w14:ligatures w14:val="standardContextual"/>
            </w:rPr>
          </w:pPr>
          <w:hyperlink w:anchor="_Toc183331804" w:history="1">
            <w:r w:rsidRPr="00FA59B0">
              <w:rPr>
                <w:rStyle w:val="aff0"/>
              </w:rPr>
              <w:t>12.2 Описание существующих проблем организации надежного теплоснабжения поселения (перечень причин, приводящих к снижению надежности теплоснабжения, включая проблемы в работе теплопотребляющих установок потребителей)</w:t>
            </w:r>
            <w:r>
              <w:rPr>
                <w:webHidden/>
              </w:rPr>
              <w:tab/>
            </w:r>
            <w:r>
              <w:rPr>
                <w:webHidden/>
              </w:rPr>
              <w:fldChar w:fldCharType="begin"/>
            </w:r>
            <w:r>
              <w:rPr>
                <w:webHidden/>
              </w:rPr>
              <w:instrText xml:space="preserve"> PAGEREF _Toc183331804 \h </w:instrText>
            </w:r>
            <w:r>
              <w:rPr>
                <w:webHidden/>
              </w:rPr>
            </w:r>
            <w:r>
              <w:rPr>
                <w:webHidden/>
              </w:rPr>
              <w:fldChar w:fldCharType="separate"/>
            </w:r>
            <w:r>
              <w:rPr>
                <w:webHidden/>
              </w:rPr>
              <w:t>65</w:t>
            </w:r>
            <w:r>
              <w:rPr>
                <w:webHidden/>
              </w:rPr>
              <w:fldChar w:fldCharType="end"/>
            </w:r>
          </w:hyperlink>
        </w:p>
        <w:p w14:paraId="00C50C2D" w14:textId="4DD6AEC9" w:rsidR="00421AC7" w:rsidRDefault="00421AC7">
          <w:pPr>
            <w:pStyle w:val="32"/>
            <w:rPr>
              <w:rFonts w:asciiTheme="minorHAnsi" w:eastAsiaTheme="minorEastAsia" w:hAnsiTheme="minorHAnsi" w:cstheme="minorBidi"/>
              <w:kern w:val="2"/>
              <w:sz w:val="22"/>
              <w:szCs w:val="22"/>
              <w14:ligatures w14:val="standardContextual"/>
            </w:rPr>
          </w:pPr>
          <w:hyperlink w:anchor="_Toc183331805" w:history="1">
            <w:r w:rsidRPr="00FA59B0">
              <w:rPr>
                <w:rStyle w:val="aff0"/>
              </w:rPr>
              <w:t>12.3 Описание существующих проблем развития систем теплоснабжения</w:t>
            </w:r>
            <w:r>
              <w:rPr>
                <w:webHidden/>
              </w:rPr>
              <w:tab/>
            </w:r>
            <w:r>
              <w:rPr>
                <w:webHidden/>
              </w:rPr>
              <w:fldChar w:fldCharType="begin"/>
            </w:r>
            <w:r>
              <w:rPr>
                <w:webHidden/>
              </w:rPr>
              <w:instrText xml:space="preserve"> PAGEREF _Toc183331805 \h </w:instrText>
            </w:r>
            <w:r>
              <w:rPr>
                <w:webHidden/>
              </w:rPr>
            </w:r>
            <w:r>
              <w:rPr>
                <w:webHidden/>
              </w:rPr>
              <w:fldChar w:fldCharType="separate"/>
            </w:r>
            <w:r>
              <w:rPr>
                <w:webHidden/>
              </w:rPr>
              <w:t>65</w:t>
            </w:r>
            <w:r>
              <w:rPr>
                <w:webHidden/>
              </w:rPr>
              <w:fldChar w:fldCharType="end"/>
            </w:r>
          </w:hyperlink>
        </w:p>
        <w:p w14:paraId="2270B83F" w14:textId="772F825E" w:rsidR="00421AC7" w:rsidRDefault="00421AC7">
          <w:pPr>
            <w:pStyle w:val="32"/>
            <w:rPr>
              <w:rFonts w:asciiTheme="minorHAnsi" w:eastAsiaTheme="minorEastAsia" w:hAnsiTheme="minorHAnsi" w:cstheme="minorBidi"/>
              <w:kern w:val="2"/>
              <w:sz w:val="22"/>
              <w:szCs w:val="22"/>
              <w14:ligatures w14:val="standardContextual"/>
            </w:rPr>
          </w:pPr>
          <w:hyperlink w:anchor="_Toc183331806" w:history="1">
            <w:r w:rsidRPr="00FA59B0">
              <w:rPr>
                <w:rStyle w:val="aff0"/>
              </w:rPr>
              <w:t>12.4 Описание существующих проблем надежного и эффективного снабжения топливом действующих систем теплоснабжения</w:t>
            </w:r>
            <w:r>
              <w:rPr>
                <w:webHidden/>
              </w:rPr>
              <w:tab/>
            </w:r>
            <w:r>
              <w:rPr>
                <w:webHidden/>
              </w:rPr>
              <w:fldChar w:fldCharType="begin"/>
            </w:r>
            <w:r>
              <w:rPr>
                <w:webHidden/>
              </w:rPr>
              <w:instrText xml:space="preserve"> PAGEREF _Toc183331806 \h </w:instrText>
            </w:r>
            <w:r>
              <w:rPr>
                <w:webHidden/>
              </w:rPr>
            </w:r>
            <w:r>
              <w:rPr>
                <w:webHidden/>
              </w:rPr>
              <w:fldChar w:fldCharType="separate"/>
            </w:r>
            <w:r>
              <w:rPr>
                <w:webHidden/>
              </w:rPr>
              <w:t>65</w:t>
            </w:r>
            <w:r>
              <w:rPr>
                <w:webHidden/>
              </w:rPr>
              <w:fldChar w:fldCharType="end"/>
            </w:r>
          </w:hyperlink>
        </w:p>
        <w:p w14:paraId="59590E92" w14:textId="7B345A4E" w:rsidR="00421AC7" w:rsidRDefault="00421AC7">
          <w:pPr>
            <w:pStyle w:val="32"/>
            <w:rPr>
              <w:rFonts w:asciiTheme="minorHAnsi" w:eastAsiaTheme="minorEastAsia" w:hAnsiTheme="minorHAnsi" w:cstheme="minorBidi"/>
              <w:kern w:val="2"/>
              <w:sz w:val="22"/>
              <w:szCs w:val="22"/>
              <w14:ligatures w14:val="standardContextual"/>
            </w:rPr>
          </w:pPr>
          <w:hyperlink w:anchor="_Toc183331807" w:history="1">
            <w:r w:rsidRPr="00FA59B0">
              <w:rPr>
                <w:rStyle w:val="aff0"/>
              </w:rPr>
              <w:t>12.5 Анализ предписаний надзорных органов об устранении нарушений, влияющих на безопасность и надежность системы теплоснабжения</w:t>
            </w:r>
            <w:r>
              <w:rPr>
                <w:webHidden/>
              </w:rPr>
              <w:tab/>
            </w:r>
            <w:r>
              <w:rPr>
                <w:webHidden/>
              </w:rPr>
              <w:fldChar w:fldCharType="begin"/>
            </w:r>
            <w:r>
              <w:rPr>
                <w:webHidden/>
              </w:rPr>
              <w:instrText xml:space="preserve"> PAGEREF _Toc183331807 \h </w:instrText>
            </w:r>
            <w:r>
              <w:rPr>
                <w:webHidden/>
              </w:rPr>
            </w:r>
            <w:r>
              <w:rPr>
                <w:webHidden/>
              </w:rPr>
              <w:fldChar w:fldCharType="separate"/>
            </w:r>
            <w:r>
              <w:rPr>
                <w:webHidden/>
              </w:rPr>
              <w:t>65</w:t>
            </w:r>
            <w:r>
              <w:rPr>
                <w:webHidden/>
              </w:rPr>
              <w:fldChar w:fldCharType="end"/>
            </w:r>
          </w:hyperlink>
        </w:p>
        <w:p w14:paraId="4890D988" w14:textId="534CCF44" w:rsidR="00421AC7" w:rsidRDefault="00421AC7">
          <w:pPr>
            <w:pStyle w:val="32"/>
            <w:rPr>
              <w:rFonts w:asciiTheme="minorHAnsi" w:eastAsiaTheme="minorEastAsia" w:hAnsiTheme="minorHAnsi" w:cstheme="minorBidi"/>
              <w:kern w:val="2"/>
              <w:sz w:val="22"/>
              <w:szCs w:val="22"/>
              <w14:ligatures w14:val="standardContextual"/>
            </w:rPr>
          </w:pPr>
          <w:hyperlink w:anchor="_Toc183331808" w:history="1">
            <w:r w:rsidRPr="00FA59B0">
              <w:rPr>
                <w:rStyle w:val="aff0"/>
              </w:rPr>
              <w:t>12.6 Изменения технических и технологических проблем в системах теплоснабжения поселения, произошедших в период, предшествующий разработке (актуализации) схемы теплоснабжения</w:t>
            </w:r>
            <w:r>
              <w:rPr>
                <w:webHidden/>
              </w:rPr>
              <w:tab/>
            </w:r>
            <w:r>
              <w:rPr>
                <w:webHidden/>
              </w:rPr>
              <w:fldChar w:fldCharType="begin"/>
            </w:r>
            <w:r>
              <w:rPr>
                <w:webHidden/>
              </w:rPr>
              <w:instrText xml:space="preserve"> PAGEREF _Toc183331808 \h </w:instrText>
            </w:r>
            <w:r>
              <w:rPr>
                <w:webHidden/>
              </w:rPr>
            </w:r>
            <w:r>
              <w:rPr>
                <w:webHidden/>
              </w:rPr>
              <w:fldChar w:fldCharType="separate"/>
            </w:r>
            <w:r>
              <w:rPr>
                <w:webHidden/>
              </w:rPr>
              <w:t>65</w:t>
            </w:r>
            <w:r>
              <w:rPr>
                <w:webHidden/>
              </w:rPr>
              <w:fldChar w:fldCharType="end"/>
            </w:r>
          </w:hyperlink>
        </w:p>
        <w:p w14:paraId="77F61A82" w14:textId="3FE52C7D" w:rsidR="00421AC7" w:rsidRDefault="00421AC7">
          <w:pPr>
            <w:pStyle w:val="14"/>
            <w:rPr>
              <w:rFonts w:asciiTheme="minorHAnsi" w:eastAsiaTheme="minorEastAsia" w:hAnsiTheme="minorHAnsi" w:cstheme="minorBidi"/>
              <w:kern w:val="2"/>
              <w:sz w:val="22"/>
              <w:szCs w:val="22"/>
              <w14:ligatures w14:val="standardContextual"/>
            </w:rPr>
          </w:pPr>
          <w:hyperlink w:anchor="_Toc183331809" w:history="1">
            <w:r w:rsidRPr="00FA59B0">
              <w:rPr>
                <w:rStyle w:val="aff0"/>
              </w:rPr>
              <w:t>ГЛАВА 2 Существующее и перспективное потребление тепловой энергии на цели теплоснабжения</w:t>
            </w:r>
            <w:r>
              <w:rPr>
                <w:webHidden/>
              </w:rPr>
              <w:tab/>
            </w:r>
            <w:r>
              <w:rPr>
                <w:webHidden/>
              </w:rPr>
              <w:fldChar w:fldCharType="begin"/>
            </w:r>
            <w:r>
              <w:rPr>
                <w:webHidden/>
              </w:rPr>
              <w:instrText xml:space="preserve"> PAGEREF _Toc183331809 \h </w:instrText>
            </w:r>
            <w:r>
              <w:rPr>
                <w:webHidden/>
              </w:rPr>
            </w:r>
            <w:r>
              <w:rPr>
                <w:webHidden/>
              </w:rPr>
              <w:fldChar w:fldCharType="separate"/>
            </w:r>
            <w:r>
              <w:rPr>
                <w:webHidden/>
              </w:rPr>
              <w:t>67</w:t>
            </w:r>
            <w:r>
              <w:rPr>
                <w:webHidden/>
              </w:rPr>
              <w:fldChar w:fldCharType="end"/>
            </w:r>
          </w:hyperlink>
        </w:p>
        <w:p w14:paraId="3763E0D7" w14:textId="32B9FD52"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10" w:history="1">
            <w:r w:rsidRPr="00FA59B0">
              <w:rPr>
                <w:rStyle w:val="aff0"/>
                <w:noProof/>
              </w:rPr>
              <w:t>2.1 Данные базового уровня потребления тепла на цели теплоснабжения</w:t>
            </w:r>
            <w:r>
              <w:rPr>
                <w:noProof/>
                <w:webHidden/>
              </w:rPr>
              <w:tab/>
            </w:r>
            <w:r>
              <w:rPr>
                <w:noProof/>
                <w:webHidden/>
              </w:rPr>
              <w:fldChar w:fldCharType="begin"/>
            </w:r>
            <w:r>
              <w:rPr>
                <w:noProof/>
                <w:webHidden/>
              </w:rPr>
              <w:instrText xml:space="preserve"> PAGEREF _Toc183331810 \h </w:instrText>
            </w:r>
            <w:r>
              <w:rPr>
                <w:noProof/>
                <w:webHidden/>
              </w:rPr>
            </w:r>
            <w:r>
              <w:rPr>
                <w:noProof/>
                <w:webHidden/>
              </w:rPr>
              <w:fldChar w:fldCharType="separate"/>
            </w:r>
            <w:r>
              <w:rPr>
                <w:noProof/>
                <w:webHidden/>
              </w:rPr>
              <w:t>67</w:t>
            </w:r>
            <w:r>
              <w:rPr>
                <w:noProof/>
                <w:webHidden/>
              </w:rPr>
              <w:fldChar w:fldCharType="end"/>
            </w:r>
          </w:hyperlink>
        </w:p>
        <w:p w14:paraId="0DB57C70" w14:textId="4E8A6129"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11" w:history="1">
            <w:r w:rsidRPr="00FA59B0">
              <w:rPr>
                <w:rStyle w:val="aff0"/>
                <w:noProof/>
              </w:rPr>
              <w:t>2.2 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Pr>
                <w:noProof/>
                <w:webHidden/>
              </w:rPr>
              <w:tab/>
            </w:r>
            <w:r>
              <w:rPr>
                <w:noProof/>
                <w:webHidden/>
              </w:rPr>
              <w:fldChar w:fldCharType="begin"/>
            </w:r>
            <w:r>
              <w:rPr>
                <w:noProof/>
                <w:webHidden/>
              </w:rPr>
              <w:instrText xml:space="preserve"> PAGEREF _Toc183331811 \h </w:instrText>
            </w:r>
            <w:r>
              <w:rPr>
                <w:noProof/>
                <w:webHidden/>
              </w:rPr>
            </w:r>
            <w:r>
              <w:rPr>
                <w:noProof/>
                <w:webHidden/>
              </w:rPr>
              <w:fldChar w:fldCharType="separate"/>
            </w:r>
            <w:r>
              <w:rPr>
                <w:noProof/>
                <w:webHidden/>
              </w:rPr>
              <w:t>67</w:t>
            </w:r>
            <w:r>
              <w:rPr>
                <w:noProof/>
                <w:webHidden/>
              </w:rPr>
              <w:fldChar w:fldCharType="end"/>
            </w:r>
          </w:hyperlink>
        </w:p>
        <w:p w14:paraId="0673907C" w14:textId="4D8682E6"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12" w:history="1">
            <w:r w:rsidRPr="00FA59B0">
              <w:rPr>
                <w:rStyle w:val="aff0"/>
                <w:noProof/>
              </w:rPr>
              <w:t>2.3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Pr>
                <w:noProof/>
                <w:webHidden/>
              </w:rPr>
              <w:tab/>
            </w:r>
            <w:r>
              <w:rPr>
                <w:noProof/>
                <w:webHidden/>
              </w:rPr>
              <w:fldChar w:fldCharType="begin"/>
            </w:r>
            <w:r>
              <w:rPr>
                <w:noProof/>
                <w:webHidden/>
              </w:rPr>
              <w:instrText xml:space="preserve"> PAGEREF _Toc183331812 \h </w:instrText>
            </w:r>
            <w:r>
              <w:rPr>
                <w:noProof/>
                <w:webHidden/>
              </w:rPr>
            </w:r>
            <w:r>
              <w:rPr>
                <w:noProof/>
                <w:webHidden/>
              </w:rPr>
              <w:fldChar w:fldCharType="separate"/>
            </w:r>
            <w:r>
              <w:rPr>
                <w:noProof/>
                <w:webHidden/>
              </w:rPr>
              <w:t>67</w:t>
            </w:r>
            <w:r>
              <w:rPr>
                <w:noProof/>
                <w:webHidden/>
              </w:rPr>
              <w:fldChar w:fldCharType="end"/>
            </w:r>
          </w:hyperlink>
        </w:p>
        <w:p w14:paraId="1A7A9694" w14:textId="756F9E0F"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13" w:history="1">
            <w:r w:rsidRPr="00FA59B0">
              <w:rPr>
                <w:rStyle w:val="aff0"/>
                <w:noProof/>
              </w:rPr>
              <w:t>2.4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Pr>
                <w:noProof/>
                <w:webHidden/>
              </w:rPr>
              <w:tab/>
            </w:r>
            <w:r>
              <w:rPr>
                <w:noProof/>
                <w:webHidden/>
              </w:rPr>
              <w:fldChar w:fldCharType="begin"/>
            </w:r>
            <w:r>
              <w:rPr>
                <w:noProof/>
                <w:webHidden/>
              </w:rPr>
              <w:instrText xml:space="preserve"> PAGEREF _Toc183331813 \h </w:instrText>
            </w:r>
            <w:r>
              <w:rPr>
                <w:noProof/>
                <w:webHidden/>
              </w:rPr>
            </w:r>
            <w:r>
              <w:rPr>
                <w:noProof/>
                <w:webHidden/>
              </w:rPr>
              <w:fldChar w:fldCharType="separate"/>
            </w:r>
            <w:r>
              <w:rPr>
                <w:noProof/>
                <w:webHidden/>
              </w:rPr>
              <w:t>69</w:t>
            </w:r>
            <w:r>
              <w:rPr>
                <w:noProof/>
                <w:webHidden/>
              </w:rPr>
              <w:fldChar w:fldCharType="end"/>
            </w:r>
          </w:hyperlink>
        </w:p>
        <w:p w14:paraId="6BEF61B6" w14:textId="61FAB851"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14" w:history="1">
            <w:r w:rsidRPr="00FA59B0">
              <w:rPr>
                <w:rStyle w:val="aff0"/>
                <w:noProof/>
              </w:rPr>
              <w:t>2.5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r>
              <w:rPr>
                <w:noProof/>
                <w:webHidden/>
              </w:rPr>
              <w:tab/>
            </w:r>
            <w:r>
              <w:rPr>
                <w:noProof/>
                <w:webHidden/>
              </w:rPr>
              <w:fldChar w:fldCharType="begin"/>
            </w:r>
            <w:r>
              <w:rPr>
                <w:noProof/>
                <w:webHidden/>
              </w:rPr>
              <w:instrText xml:space="preserve"> PAGEREF _Toc183331814 \h </w:instrText>
            </w:r>
            <w:r>
              <w:rPr>
                <w:noProof/>
                <w:webHidden/>
              </w:rPr>
            </w:r>
            <w:r>
              <w:rPr>
                <w:noProof/>
                <w:webHidden/>
              </w:rPr>
              <w:fldChar w:fldCharType="separate"/>
            </w:r>
            <w:r>
              <w:rPr>
                <w:noProof/>
                <w:webHidden/>
              </w:rPr>
              <w:t>70</w:t>
            </w:r>
            <w:r>
              <w:rPr>
                <w:noProof/>
                <w:webHidden/>
              </w:rPr>
              <w:fldChar w:fldCharType="end"/>
            </w:r>
          </w:hyperlink>
        </w:p>
        <w:p w14:paraId="59847AED" w14:textId="79ACB7DD"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15" w:history="1">
            <w:r w:rsidRPr="00FA59B0">
              <w:rPr>
                <w:rStyle w:val="aff0"/>
                <w:noProof/>
              </w:rPr>
              <w:t>2.6 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Pr>
                <w:noProof/>
                <w:webHidden/>
              </w:rPr>
              <w:tab/>
            </w:r>
            <w:r>
              <w:rPr>
                <w:noProof/>
                <w:webHidden/>
              </w:rPr>
              <w:fldChar w:fldCharType="begin"/>
            </w:r>
            <w:r>
              <w:rPr>
                <w:noProof/>
                <w:webHidden/>
              </w:rPr>
              <w:instrText xml:space="preserve"> PAGEREF _Toc183331815 \h </w:instrText>
            </w:r>
            <w:r>
              <w:rPr>
                <w:noProof/>
                <w:webHidden/>
              </w:rPr>
            </w:r>
            <w:r>
              <w:rPr>
                <w:noProof/>
                <w:webHidden/>
              </w:rPr>
              <w:fldChar w:fldCharType="separate"/>
            </w:r>
            <w:r>
              <w:rPr>
                <w:noProof/>
                <w:webHidden/>
              </w:rPr>
              <w:t>70</w:t>
            </w:r>
            <w:r>
              <w:rPr>
                <w:noProof/>
                <w:webHidden/>
              </w:rPr>
              <w:fldChar w:fldCharType="end"/>
            </w:r>
          </w:hyperlink>
        </w:p>
        <w:p w14:paraId="4A6CC105" w14:textId="08758CC7"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16" w:history="1">
            <w:r w:rsidRPr="00FA59B0">
              <w:rPr>
                <w:rStyle w:val="aff0"/>
                <w:rFonts w:eastAsia="Microsoft YaHei"/>
                <w:noProof/>
              </w:rPr>
              <w:t>2.7 Состав изменений, выполненных в доработанной и (или) актуализированной схеме теплоснабжения</w:t>
            </w:r>
            <w:r>
              <w:rPr>
                <w:noProof/>
                <w:webHidden/>
              </w:rPr>
              <w:tab/>
            </w:r>
            <w:r>
              <w:rPr>
                <w:noProof/>
                <w:webHidden/>
              </w:rPr>
              <w:fldChar w:fldCharType="begin"/>
            </w:r>
            <w:r>
              <w:rPr>
                <w:noProof/>
                <w:webHidden/>
              </w:rPr>
              <w:instrText xml:space="preserve"> PAGEREF _Toc183331816 \h </w:instrText>
            </w:r>
            <w:r>
              <w:rPr>
                <w:noProof/>
                <w:webHidden/>
              </w:rPr>
            </w:r>
            <w:r>
              <w:rPr>
                <w:noProof/>
                <w:webHidden/>
              </w:rPr>
              <w:fldChar w:fldCharType="separate"/>
            </w:r>
            <w:r>
              <w:rPr>
                <w:noProof/>
                <w:webHidden/>
              </w:rPr>
              <w:t>70</w:t>
            </w:r>
            <w:r>
              <w:rPr>
                <w:noProof/>
                <w:webHidden/>
              </w:rPr>
              <w:fldChar w:fldCharType="end"/>
            </w:r>
          </w:hyperlink>
        </w:p>
        <w:p w14:paraId="4935BE5F" w14:textId="23BEC768" w:rsidR="00421AC7" w:rsidRDefault="00421AC7">
          <w:pPr>
            <w:pStyle w:val="14"/>
            <w:rPr>
              <w:rFonts w:asciiTheme="minorHAnsi" w:eastAsiaTheme="minorEastAsia" w:hAnsiTheme="minorHAnsi" w:cstheme="minorBidi"/>
              <w:kern w:val="2"/>
              <w:sz w:val="22"/>
              <w:szCs w:val="22"/>
              <w14:ligatures w14:val="standardContextual"/>
            </w:rPr>
          </w:pPr>
          <w:hyperlink w:anchor="_Toc183331817" w:history="1">
            <w:r w:rsidRPr="00FA59B0">
              <w:rPr>
                <w:rStyle w:val="aff0"/>
              </w:rPr>
              <w:t>ГЛАВА 3 Электронная модель системы теплоснабжения поселения</w:t>
            </w:r>
            <w:r>
              <w:rPr>
                <w:webHidden/>
              </w:rPr>
              <w:tab/>
            </w:r>
            <w:r>
              <w:rPr>
                <w:webHidden/>
              </w:rPr>
              <w:fldChar w:fldCharType="begin"/>
            </w:r>
            <w:r>
              <w:rPr>
                <w:webHidden/>
              </w:rPr>
              <w:instrText xml:space="preserve"> PAGEREF _Toc183331817 \h </w:instrText>
            </w:r>
            <w:r>
              <w:rPr>
                <w:webHidden/>
              </w:rPr>
            </w:r>
            <w:r>
              <w:rPr>
                <w:webHidden/>
              </w:rPr>
              <w:fldChar w:fldCharType="separate"/>
            </w:r>
            <w:r>
              <w:rPr>
                <w:webHidden/>
              </w:rPr>
              <w:t>71</w:t>
            </w:r>
            <w:r>
              <w:rPr>
                <w:webHidden/>
              </w:rPr>
              <w:fldChar w:fldCharType="end"/>
            </w:r>
          </w:hyperlink>
        </w:p>
        <w:p w14:paraId="2DD52F62" w14:textId="3E2B3EF3" w:rsidR="00421AC7" w:rsidRDefault="00421AC7">
          <w:pPr>
            <w:pStyle w:val="14"/>
            <w:rPr>
              <w:rFonts w:asciiTheme="minorHAnsi" w:eastAsiaTheme="minorEastAsia" w:hAnsiTheme="minorHAnsi" w:cstheme="minorBidi"/>
              <w:kern w:val="2"/>
              <w:sz w:val="22"/>
              <w:szCs w:val="22"/>
              <w14:ligatures w14:val="standardContextual"/>
            </w:rPr>
          </w:pPr>
          <w:hyperlink w:anchor="_Toc183331818" w:history="1">
            <w:r w:rsidRPr="00FA59B0">
              <w:rPr>
                <w:rStyle w:val="aff0"/>
              </w:rPr>
              <w:t>ГЛАВА 4 Существующие и перспективные балансы тепловой мощности источников тепловой энергии и тепловой нагрузки потребителей</w:t>
            </w:r>
            <w:r>
              <w:rPr>
                <w:webHidden/>
              </w:rPr>
              <w:tab/>
            </w:r>
            <w:r>
              <w:rPr>
                <w:webHidden/>
              </w:rPr>
              <w:fldChar w:fldCharType="begin"/>
            </w:r>
            <w:r>
              <w:rPr>
                <w:webHidden/>
              </w:rPr>
              <w:instrText xml:space="preserve"> PAGEREF _Toc183331818 \h </w:instrText>
            </w:r>
            <w:r>
              <w:rPr>
                <w:webHidden/>
              </w:rPr>
            </w:r>
            <w:r>
              <w:rPr>
                <w:webHidden/>
              </w:rPr>
              <w:fldChar w:fldCharType="separate"/>
            </w:r>
            <w:r>
              <w:rPr>
                <w:webHidden/>
              </w:rPr>
              <w:t>72</w:t>
            </w:r>
            <w:r>
              <w:rPr>
                <w:webHidden/>
              </w:rPr>
              <w:fldChar w:fldCharType="end"/>
            </w:r>
          </w:hyperlink>
        </w:p>
        <w:p w14:paraId="66879984" w14:textId="650B50A2"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19" w:history="1">
            <w:r w:rsidRPr="00FA59B0">
              <w:rPr>
                <w:rStyle w:val="aff0"/>
                <w:noProof/>
              </w:rPr>
              <w:t xml:space="preserve">4.1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 а в ценовых зонах теплоснабжения -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системе теплоснабжения с </w:t>
            </w:r>
            <w:r w:rsidRPr="00FA59B0">
              <w:rPr>
                <w:rStyle w:val="aff0"/>
                <w:noProof/>
              </w:rPr>
              <w:lastRenderedPageBreak/>
              <w:t>указанием сведений о значениях существующей и перспективной тепловой мощности источников тепловой энергии, находящихся в государственной или муниципальной собственности и являющихся объектами концессионных соглашений или договоров аренды</w:t>
            </w:r>
            <w:r>
              <w:rPr>
                <w:noProof/>
                <w:webHidden/>
              </w:rPr>
              <w:tab/>
            </w:r>
            <w:r>
              <w:rPr>
                <w:noProof/>
                <w:webHidden/>
              </w:rPr>
              <w:fldChar w:fldCharType="begin"/>
            </w:r>
            <w:r>
              <w:rPr>
                <w:noProof/>
                <w:webHidden/>
              </w:rPr>
              <w:instrText xml:space="preserve"> PAGEREF _Toc183331819 \h </w:instrText>
            </w:r>
            <w:r>
              <w:rPr>
                <w:noProof/>
                <w:webHidden/>
              </w:rPr>
            </w:r>
            <w:r>
              <w:rPr>
                <w:noProof/>
                <w:webHidden/>
              </w:rPr>
              <w:fldChar w:fldCharType="separate"/>
            </w:r>
            <w:r>
              <w:rPr>
                <w:noProof/>
                <w:webHidden/>
              </w:rPr>
              <w:t>72</w:t>
            </w:r>
            <w:r>
              <w:rPr>
                <w:noProof/>
                <w:webHidden/>
              </w:rPr>
              <w:fldChar w:fldCharType="end"/>
            </w:r>
          </w:hyperlink>
        </w:p>
        <w:p w14:paraId="7B1951C3" w14:textId="0A26F4D3"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20" w:history="1">
            <w:r w:rsidRPr="00FA59B0">
              <w:rPr>
                <w:rStyle w:val="aff0"/>
                <w:noProof/>
              </w:rPr>
              <w:t>4.2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r>
              <w:rPr>
                <w:noProof/>
                <w:webHidden/>
              </w:rPr>
              <w:tab/>
            </w:r>
            <w:r>
              <w:rPr>
                <w:noProof/>
                <w:webHidden/>
              </w:rPr>
              <w:fldChar w:fldCharType="begin"/>
            </w:r>
            <w:r>
              <w:rPr>
                <w:noProof/>
                <w:webHidden/>
              </w:rPr>
              <w:instrText xml:space="preserve"> PAGEREF _Toc183331820 \h </w:instrText>
            </w:r>
            <w:r>
              <w:rPr>
                <w:noProof/>
                <w:webHidden/>
              </w:rPr>
            </w:r>
            <w:r>
              <w:rPr>
                <w:noProof/>
                <w:webHidden/>
              </w:rPr>
              <w:fldChar w:fldCharType="separate"/>
            </w:r>
            <w:r>
              <w:rPr>
                <w:noProof/>
                <w:webHidden/>
              </w:rPr>
              <w:t>73</w:t>
            </w:r>
            <w:r>
              <w:rPr>
                <w:noProof/>
                <w:webHidden/>
              </w:rPr>
              <w:fldChar w:fldCharType="end"/>
            </w:r>
          </w:hyperlink>
        </w:p>
        <w:p w14:paraId="1562ACDD" w14:textId="2716C494"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21" w:history="1">
            <w:r w:rsidRPr="00FA59B0">
              <w:rPr>
                <w:rStyle w:val="aff0"/>
                <w:noProof/>
              </w:rPr>
              <w:t>4.3 Выводы о резервах (дефицитах) существующей системы теплоснабжения при обеспечении перспективной тепловой нагрузки потребителей</w:t>
            </w:r>
            <w:r>
              <w:rPr>
                <w:noProof/>
                <w:webHidden/>
              </w:rPr>
              <w:tab/>
            </w:r>
            <w:r>
              <w:rPr>
                <w:noProof/>
                <w:webHidden/>
              </w:rPr>
              <w:fldChar w:fldCharType="begin"/>
            </w:r>
            <w:r>
              <w:rPr>
                <w:noProof/>
                <w:webHidden/>
              </w:rPr>
              <w:instrText xml:space="preserve"> PAGEREF _Toc183331821 \h </w:instrText>
            </w:r>
            <w:r>
              <w:rPr>
                <w:noProof/>
                <w:webHidden/>
              </w:rPr>
            </w:r>
            <w:r>
              <w:rPr>
                <w:noProof/>
                <w:webHidden/>
              </w:rPr>
              <w:fldChar w:fldCharType="separate"/>
            </w:r>
            <w:r>
              <w:rPr>
                <w:noProof/>
                <w:webHidden/>
              </w:rPr>
              <w:t>73</w:t>
            </w:r>
            <w:r>
              <w:rPr>
                <w:noProof/>
                <w:webHidden/>
              </w:rPr>
              <w:fldChar w:fldCharType="end"/>
            </w:r>
          </w:hyperlink>
        </w:p>
        <w:p w14:paraId="058E5A0E" w14:textId="16737981"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22" w:history="1">
            <w:r w:rsidRPr="00FA59B0">
              <w:rPr>
                <w:rStyle w:val="aff0"/>
                <w:rFonts w:eastAsia="Microsoft YaHei"/>
                <w:noProof/>
              </w:rPr>
              <w:t>4.4 Состав изменений, выполненных в доработанной и (или) актуализированной схеме теплоснабжения</w:t>
            </w:r>
            <w:r>
              <w:rPr>
                <w:noProof/>
                <w:webHidden/>
              </w:rPr>
              <w:tab/>
            </w:r>
            <w:r>
              <w:rPr>
                <w:noProof/>
                <w:webHidden/>
              </w:rPr>
              <w:fldChar w:fldCharType="begin"/>
            </w:r>
            <w:r>
              <w:rPr>
                <w:noProof/>
                <w:webHidden/>
              </w:rPr>
              <w:instrText xml:space="preserve"> PAGEREF _Toc183331822 \h </w:instrText>
            </w:r>
            <w:r>
              <w:rPr>
                <w:noProof/>
                <w:webHidden/>
              </w:rPr>
            </w:r>
            <w:r>
              <w:rPr>
                <w:noProof/>
                <w:webHidden/>
              </w:rPr>
              <w:fldChar w:fldCharType="separate"/>
            </w:r>
            <w:r>
              <w:rPr>
                <w:noProof/>
                <w:webHidden/>
              </w:rPr>
              <w:t>74</w:t>
            </w:r>
            <w:r>
              <w:rPr>
                <w:noProof/>
                <w:webHidden/>
              </w:rPr>
              <w:fldChar w:fldCharType="end"/>
            </w:r>
          </w:hyperlink>
        </w:p>
        <w:p w14:paraId="41216E4D" w14:textId="661F60D5" w:rsidR="00421AC7" w:rsidRDefault="00421AC7">
          <w:pPr>
            <w:pStyle w:val="14"/>
            <w:rPr>
              <w:rFonts w:asciiTheme="minorHAnsi" w:eastAsiaTheme="minorEastAsia" w:hAnsiTheme="minorHAnsi" w:cstheme="minorBidi"/>
              <w:kern w:val="2"/>
              <w:sz w:val="22"/>
              <w:szCs w:val="22"/>
              <w14:ligatures w14:val="standardContextual"/>
            </w:rPr>
          </w:pPr>
          <w:hyperlink w:anchor="_Toc183331823" w:history="1">
            <w:r w:rsidRPr="00FA59B0">
              <w:rPr>
                <w:rStyle w:val="aff0"/>
              </w:rPr>
              <w:t xml:space="preserve">ГЛАВА 5 </w:t>
            </w:r>
            <w:r w:rsidRPr="00FA59B0">
              <w:rPr>
                <w:rStyle w:val="aff0"/>
                <w:shd w:val="clear" w:color="auto" w:fill="FFFFFF"/>
              </w:rPr>
              <w:t>Мастер-план развития систем теплоснабжения поселения</w:t>
            </w:r>
            <w:r>
              <w:rPr>
                <w:webHidden/>
              </w:rPr>
              <w:tab/>
            </w:r>
            <w:r>
              <w:rPr>
                <w:webHidden/>
              </w:rPr>
              <w:fldChar w:fldCharType="begin"/>
            </w:r>
            <w:r>
              <w:rPr>
                <w:webHidden/>
              </w:rPr>
              <w:instrText xml:space="preserve"> PAGEREF _Toc183331823 \h </w:instrText>
            </w:r>
            <w:r>
              <w:rPr>
                <w:webHidden/>
              </w:rPr>
            </w:r>
            <w:r>
              <w:rPr>
                <w:webHidden/>
              </w:rPr>
              <w:fldChar w:fldCharType="separate"/>
            </w:r>
            <w:r>
              <w:rPr>
                <w:webHidden/>
              </w:rPr>
              <w:t>75</w:t>
            </w:r>
            <w:r>
              <w:rPr>
                <w:webHidden/>
              </w:rPr>
              <w:fldChar w:fldCharType="end"/>
            </w:r>
          </w:hyperlink>
        </w:p>
        <w:p w14:paraId="3A91680C" w14:textId="4B215F00"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24" w:history="1">
            <w:r w:rsidRPr="00FA59B0">
              <w:rPr>
                <w:rStyle w:val="aff0"/>
                <w:noProof/>
              </w:rPr>
              <w:t>5.1 Описание вариантов (не менее двух) перспективного развития систем теплоснабжения поселения</w:t>
            </w:r>
            <w:r>
              <w:rPr>
                <w:noProof/>
                <w:webHidden/>
              </w:rPr>
              <w:tab/>
            </w:r>
            <w:r>
              <w:rPr>
                <w:noProof/>
                <w:webHidden/>
              </w:rPr>
              <w:fldChar w:fldCharType="begin"/>
            </w:r>
            <w:r>
              <w:rPr>
                <w:noProof/>
                <w:webHidden/>
              </w:rPr>
              <w:instrText xml:space="preserve"> PAGEREF _Toc183331824 \h </w:instrText>
            </w:r>
            <w:r>
              <w:rPr>
                <w:noProof/>
                <w:webHidden/>
              </w:rPr>
            </w:r>
            <w:r>
              <w:rPr>
                <w:noProof/>
                <w:webHidden/>
              </w:rPr>
              <w:fldChar w:fldCharType="separate"/>
            </w:r>
            <w:r>
              <w:rPr>
                <w:noProof/>
                <w:webHidden/>
              </w:rPr>
              <w:t>75</w:t>
            </w:r>
            <w:r>
              <w:rPr>
                <w:noProof/>
                <w:webHidden/>
              </w:rPr>
              <w:fldChar w:fldCharType="end"/>
            </w:r>
          </w:hyperlink>
        </w:p>
        <w:p w14:paraId="775179A9" w14:textId="5C26D56A"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25" w:history="1">
            <w:r w:rsidRPr="00FA59B0">
              <w:rPr>
                <w:rStyle w:val="aff0"/>
                <w:noProof/>
              </w:rPr>
              <w:t>5.2 Технико-экономическое сравнение вариантов перспективного развития систем теплоснабжения поселения</w:t>
            </w:r>
            <w:r>
              <w:rPr>
                <w:noProof/>
                <w:webHidden/>
              </w:rPr>
              <w:tab/>
            </w:r>
            <w:r>
              <w:rPr>
                <w:noProof/>
                <w:webHidden/>
              </w:rPr>
              <w:fldChar w:fldCharType="begin"/>
            </w:r>
            <w:r>
              <w:rPr>
                <w:noProof/>
                <w:webHidden/>
              </w:rPr>
              <w:instrText xml:space="preserve"> PAGEREF _Toc183331825 \h </w:instrText>
            </w:r>
            <w:r>
              <w:rPr>
                <w:noProof/>
                <w:webHidden/>
              </w:rPr>
            </w:r>
            <w:r>
              <w:rPr>
                <w:noProof/>
                <w:webHidden/>
              </w:rPr>
              <w:fldChar w:fldCharType="separate"/>
            </w:r>
            <w:r>
              <w:rPr>
                <w:noProof/>
                <w:webHidden/>
              </w:rPr>
              <w:t>76</w:t>
            </w:r>
            <w:r>
              <w:rPr>
                <w:noProof/>
                <w:webHidden/>
              </w:rPr>
              <w:fldChar w:fldCharType="end"/>
            </w:r>
          </w:hyperlink>
        </w:p>
        <w:p w14:paraId="0BB5386A" w14:textId="3BD34363"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26" w:history="1">
            <w:r w:rsidRPr="00FA59B0">
              <w:rPr>
                <w:rStyle w:val="aff0"/>
                <w:noProof/>
              </w:rPr>
              <w:t>5.3 Обоснование выбора приоритетного варианта перспективного развития систем теплоснабжения поселения на основе анализа ценовых (тарифных) последствий для потребителей, а в ценовых зонах теплоснабжения - на основе анализа ценовых (тарифных) последствий для потребителей, возникших при осуществлении регулируемых видов деятельности, и индикаторов развития систем теплоснабжения поселения</w:t>
            </w:r>
            <w:r>
              <w:rPr>
                <w:noProof/>
                <w:webHidden/>
              </w:rPr>
              <w:tab/>
            </w:r>
            <w:r>
              <w:rPr>
                <w:noProof/>
                <w:webHidden/>
              </w:rPr>
              <w:fldChar w:fldCharType="begin"/>
            </w:r>
            <w:r>
              <w:rPr>
                <w:noProof/>
                <w:webHidden/>
              </w:rPr>
              <w:instrText xml:space="preserve"> PAGEREF _Toc183331826 \h </w:instrText>
            </w:r>
            <w:r>
              <w:rPr>
                <w:noProof/>
                <w:webHidden/>
              </w:rPr>
            </w:r>
            <w:r>
              <w:rPr>
                <w:noProof/>
                <w:webHidden/>
              </w:rPr>
              <w:fldChar w:fldCharType="separate"/>
            </w:r>
            <w:r>
              <w:rPr>
                <w:noProof/>
                <w:webHidden/>
              </w:rPr>
              <w:t>77</w:t>
            </w:r>
            <w:r>
              <w:rPr>
                <w:noProof/>
                <w:webHidden/>
              </w:rPr>
              <w:fldChar w:fldCharType="end"/>
            </w:r>
          </w:hyperlink>
        </w:p>
        <w:p w14:paraId="42420343" w14:textId="014D1EB3"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27" w:history="1">
            <w:r w:rsidRPr="00FA59B0">
              <w:rPr>
                <w:rStyle w:val="aff0"/>
                <w:rFonts w:eastAsia="Microsoft YaHei"/>
                <w:noProof/>
              </w:rPr>
              <w:t>5.4 Состав изменений, выполненных в доработанной и (или) актуализированной схеме теплоснабжения</w:t>
            </w:r>
            <w:r>
              <w:rPr>
                <w:noProof/>
                <w:webHidden/>
              </w:rPr>
              <w:tab/>
            </w:r>
            <w:r>
              <w:rPr>
                <w:noProof/>
                <w:webHidden/>
              </w:rPr>
              <w:fldChar w:fldCharType="begin"/>
            </w:r>
            <w:r>
              <w:rPr>
                <w:noProof/>
                <w:webHidden/>
              </w:rPr>
              <w:instrText xml:space="preserve"> PAGEREF _Toc183331827 \h </w:instrText>
            </w:r>
            <w:r>
              <w:rPr>
                <w:noProof/>
                <w:webHidden/>
              </w:rPr>
            </w:r>
            <w:r>
              <w:rPr>
                <w:noProof/>
                <w:webHidden/>
              </w:rPr>
              <w:fldChar w:fldCharType="separate"/>
            </w:r>
            <w:r>
              <w:rPr>
                <w:noProof/>
                <w:webHidden/>
              </w:rPr>
              <w:t>77</w:t>
            </w:r>
            <w:r>
              <w:rPr>
                <w:noProof/>
                <w:webHidden/>
              </w:rPr>
              <w:fldChar w:fldCharType="end"/>
            </w:r>
          </w:hyperlink>
        </w:p>
        <w:p w14:paraId="7984097D" w14:textId="612471C5" w:rsidR="00421AC7" w:rsidRDefault="00421AC7">
          <w:pPr>
            <w:pStyle w:val="14"/>
            <w:rPr>
              <w:rFonts w:asciiTheme="minorHAnsi" w:eastAsiaTheme="minorEastAsia" w:hAnsiTheme="minorHAnsi" w:cstheme="minorBidi"/>
              <w:kern w:val="2"/>
              <w:sz w:val="22"/>
              <w:szCs w:val="22"/>
              <w14:ligatures w14:val="standardContextual"/>
            </w:rPr>
          </w:pPr>
          <w:hyperlink w:anchor="_Toc183331828" w:history="1">
            <w:r w:rsidRPr="00FA59B0">
              <w:rPr>
                <w:rStyle w:val="aff0"/>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Pr>
                <w:webHidden/>
              </w:rPr>
              <w:tab/>
            </w:r>
            <w:r>
              <w:rPr>
                <w:webHidden/>
              </w:rPr>
              <w:fldChar w:fldCharType="begin"/>
            </w:r>
            <w:r>
              <w:rPr>
                <w:webHidden/>
              </w:rPr>
              <w:instrText xml:space="preserve"> PAGEREF _Toc183331828 \h </w:instrText>
            </w:r>
            <w:r>
              <w:rPr>
                <w:webHidden/>
              </w:rPr>
            </w:r>
            <w:r>
              <w:rPr>
                <w:webHidden/>
              </w:rPr>
              <w:fldChar w:fldCharType="separate"/>
            </w:r>
            <w:r>
              <w:rPr>
                <w:webHidden/>
              </w:rPr>
              <w:t>78</w:t>
            </w:r>
            <w:r>
              <w:rPr>
                <w:webHidden/>
              </w:rPr>
              <w:fldChar w:fldCharType="end"/>
            </w:r>
          </w:hyperlink>
        </w:p>
        <w:p w14:paraId="596CECAE" w14:textId="2D9E01F5"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29" w:history="1">
            <w:r w:rsidRPr="00FA59B0">
              <w:rPr>
                <w:rStyle w:val="aff0"/>
                <w:noProof/>
              </w:rPr>
              <w:t>6.1 Расчетная величина нормативных потерь (в ценовых зонах теплоснабжения - расчетную величину плановых потерь, определяемых в соответствии с методическими указаниями по актуализации схем теплоснабжения) теплоносителя в тепловых сетях в зонах действия источников тепловой энергии</w:t>
            </w:r>
            <w:r>
              <w:rPr>
                <w:noProof/>
                <w:webHidden/>
              </w:rPr>
              <w:tab/>
            </w:r>
            <w:r>
              <w:rPr>
                <w:noProof/>
                <w:webHidden/>
              </w:rPr>
              <w:fldChar w:fldCharType="begin"/>
            </w:r>
            <w:r>
              <w:rPr>
                <w:noProof/>
                <w:webHidden/>
              </w:rPr>
              <w:instrText xml:space="preserve"> PAGEREF _Toc183331829 \h </w:instrText>
            </w:r>
            <w:r>
              <w:rPr>
                <w:noProof/>
                <w:webHidden/>
              </w:rPr>
            </w:r>
            <w:r>
              <w:rPr>
                <w:noProof/>
                <w:webHidden/>
              </w:rPr>
              <w:fldChar w:fldCharType="separate"/>
            </w:r>
            <w:r>
              <w:rPr>
                <w:noProof/>
                <w:webHidden/>
              </w:rPr>
              <w:t>78</w:t>
            </w:r>
            <w:r>
              <w:rPr>
                <w:noProof/>
                <w:webHidden/>
              </w:rPr>
              <w:fldChar w:fldCharType="end"/>
            </w:r>
          </w:hyperlink>
        </w:p>
        <w:p w14:paraId="42C0BB2F" w14:textId="7E118F29"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30" w:history="1">
            <w:r w:rsidRPr="00FA59B0">
              <w:rPr>
                <w:rStyle w:val="aff0"/>
                <w:noProof/>
              </w:rPr>
              <w:t>6.2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Pr>
                <w:noProof/>
                <w:webHidden/>
              </w:rPr>
              <w:tab/>
            </w:r>
            <w:r>
              <w:rPr>
                <w:noProof/>
                <w:webHidden/>
              </w:rPr>
              <w:fldChar w:fldCharType="begin"/>
            </w:r>
            <w:r>
              <w:rPr>
                <w:noProof/>
                <w:webHidden/>
              </w:rPr>
              <w:instrText xml:space="preserve"> PAGEREF _Toc183331830 \h </w:instrText>
            </w:r>
            <w:r>
              <w:rPr>
                <w:noProof/>
                <w:webHidden/>
              </w:rPr>
            </w:r>
            <w:r>
              <w:rPr>
                <w:noProof/>
                <w:webHidden/>
              </w:rPr>
              <w:fldChar w:fldCharType="separate"/>
            </w:r>
            <w:r>
              <w:rPr>
                <w:noProof/>
                <w:webHidden/>
              </w:rPr>
              <w:t>79</w:t>
            </w:r>
            <w:r>
              <w:rPr>
                <w:noProof/>
                <w:webHidden/>
              </w:rPr>
              <w:fldChar w:fldCharType="end"/>
            </w:r>
          </w:hyperlink>
        </w:p>
        <w:p w14:paraId="76D9CA18" w14:textId="1FCF3AD6"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31" w:history="1">
            <w:r w:rsidRPr="00FA59B0">
              <w:rPr>
                <w:rStyle w:val="aff0"/>
                <w:noProof/>
              </w:rPr>
              <w:t>6.3 Сведения о наличии баков-аккумуляторов</w:t>
            </w:r>
            <w:r>
              <w:rPr>
                <w:noProof/>
                <w:webHidden/>
              </w:rPr>
              <w:tab/>
            </w:r>
            <w:r>
              <w:rPr>
                <w:noProof/>
                <w:webHidden/>
              </w:rPr>
              <w:fldChar w:fldCharType="begin"/>
            </w:r>
            <w:r>
              <w:rPr>
                <w:noProof/>
                <w:webHidden/>
              </w:rPr>
              <w:instrText xml:space="preserve"> PAGEREF _Toc183331831 \h </w:instrText>
            </w:r>
            <w:r>
              <w:rPr>
                <w:noProof/>
                <w:webHidden/>
              </w:rPr>
            </w:r>
            <w:r>
              <w:rPr>
                <w:noProof/>
                <w:webHidden/>
              </w:rPr>
              <w:fldChar w:fldCharType="separate"/>
            </w:r>
            <w:r>
              <w:rPr>
                <w:noProof/>
                <w:webHidden/>
              </w:rPr>
              <w:t>79</w:t>
            </w:r>
            <w:r>
              <w:rPr>
                <w:noProof/>
                <w:webHidden/>
              </w:rPr>
              <w:fldChar w:fldCharType="end"/>
            </w:r>
          </w:hyperlink>
        </w:p>
        <w:p w14:paraId="1C2AFAA0" w14:textId="270E7AA8"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32" w:history="1">
            <w:r w:rsidRPr="00FA59B0">
              <w:rPr>
                <w:rStyle w:val="aff0"/>
                <w:noProof/>
              </w:rPr>
              <w:t>6.4 Нормативный и фактический (для эксплуатационного и аварийного режимов) часовой расход подпиточной воды в зонах действия источников тепловой энергии</w:t>
            </w:r>
            <w:r>
              <w:rPr>
                <w:noProof/>
                <w:webHidden/>
              </w:rPr>
              <w:tab/>
            </w:r>
            <w:r>
              <w:rPr>
                <w:noProof/>
                <w:webHidden/>
              </w:rPr>
              <w:fldChar w:fldCharType="begin"/>
            </w:r>
            <w:r>
              <w:rPr>
                <w:noProof/>
                <w:webHidden/>
              </w:rPr>
              <w:instrText xml:space="preserve"> PAGEREF _Toc183331832 \h </w:instrText>
            </w:r>
            <w:r>
              <w:rPr>
                <w:noProof/>
                <w:webHidden/>
              </w:rPr>
            </w:r>
            <w:r>
              <w:rPr>
                <w:noProof/>
                <w:webHidden/>
              </w:rPr>
              <w:fldChar w:fldCharType="separate"/>
            </w:r>
            <w:r>
              <w:rPr>
                <w:noProof/>
                <w:webHidden/>
              </w:rPr>
              <w:t>79</w:t>
            </w:r>
            <w:r>
              <w:rPr>
                <w:noProof/>
                <w:webHidden/>
              </w:rPr>
              <w:fldChar w:fldCharType="end"/>
            </w:r>
          </w:hyperlink>
        </w:p>
        <w:p w14:paraId="37DD8200" w14:textId="6B818F7D"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33" w:history="1">
            <w:r w:rsidRPr="00FA59B0">
              <w:rPr>
                <w:rStyle w:val="aff0"/>
                <w:noProof/>
              </w:rPr>
              <w:t>6.5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r>
              <w:rPr>
                <w:noProof/>
                <w:webHidden/>
              </w:rPr>
              <w:tab/>
            </w:r>
            <w:r>
              <w:rPr>
                <w:noProof/>
                <w:webHidden/>
              </w:rPr>
              <w:fldChar w:fldCharType="begin"/>
            </w:r>
            <w:r>
              <w:rPr>
                <w:noProof/>
                <w:webHidden/>
              </w:rPr>
              <w:instrText xml:space="preserve"> PAGEREF _Toc183331833 \h </w:instrText>
            </w:r>
            <w:r>
              <w:rPr>
                <w:noProof/>
                <w:webHidden/>
              </w:rPr>
            </w:r>
            <w:r>
              <w:rPr>
                <w:noProof/>
                <w:webHidden/>
              </w:rPr>
              <w:fldChar w:fldCharType="separate"/>
            </w:r>
            <w:r>
              <w:rPr>
                <w:noProof/>
                <w:webHidden/>
              </w:rPr>
              <w:t>80</w:t>
            </w:r>
            <w:r>
              <w:rPr>
                <w:noProof/>
                <w:webHidden/>
              </w:rPr>
              <w:fldChar w:fldCharType="end"/>
            </w:r>
          </w:hyperlink>
        </w:p>
        <w:p w14:paraId="47D1047B" w14:textId="6EBC2DEF"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34" w:history="1">
            <w:r w:rsidRPr="00FA59B0">
              <w:rPr>
                <w:rStyle w:val="aff0"/>
                <w:rFonts w:eastAsia="Microsoft YaHei"/>
                <w:noProof/>
              </w:rPr>
              <w:t>6.6 Состав изменений, выполненных в доработанной и (или) актуализированной схеме теплоснабжения</w:t>
            </w:r>
            <w:r>
              <w:rPr>
                <w:noProof/>
                <w:webHidden/>
              </w:rPr>
              <w:tab/>
            </w:r>
            <w:r>
              <w:rPr>
                <w:noProof/>
                <w:webHidden/>
              </w:rPr>
              <w:fldChar w:fldCharType="begin"/>
            </w:r>
            <w:r>
              <w:rPr>
                <w:noProof/>
                <w:webHidden/>
              </w:rPr>
              <w:instrText xml:space="preserve"> PAGEREF _Toc183331834 \h </w:instrText>
            </w:r>
            <w:r>
              <w:rPr>
                <w:noProof/>
                <w:webHidden/>
              </w:rPr>
            </w:r>
            <w:r>
              <w:rPr>
                <w:noProof/>
                <w:webHidden/>
              </w:rPr>
              <w:fldChar w:fldCharType="separate"/>
            </w:r>
            <w:r>
              <w:rPr>
                <w:noProof/>
                <w:webHidden/>
              </w:rPr>
              <w:t>80</w:t>
            </w:r>
            <w:r>
              <w:rPr>
                <w:noProof/>
                <w:webHidden/>
              </w:rPr>
              <w:fldChar w:fldCharType="end"/>
            </w:r>
          </w:hyperlink>
        </w:p>
        <w:p w14:paraId="38A5AB4A" w14:textId="107F94E7" w:rsidR="00421AC7" w:rsidRDefault="00421AC7">
          <w:pPr>
            <w:pStyle w:val="14"/>
            <w:rPr>
              <w:rFonts w:asciiTheme="minorHAnsi" w:eastAsiaTheme="minorEastAsia" w:hAnsiTheme="minorHAnsi" w:cstheme="minorBidi"/>
              <w:kern w:val="2"/>
              <w:sz w:val="22"/>
              <w:szCs w:val="22"/>
              <w14:ligatures w14:val="standardContextual"/>
            </w:rPr>
          </w:pPr>
          <w:hyperlink w:anchor="_Toc183331835" w:history="1">
            <w:r w:rsidRPr="00FA59B0">
              <w:rPr>
                <w:rStyle w:val="aff0"/>
              </w:rPr>
              <w:t>ГЛАВА 7 Предложения по строительству, реконструкции, техническому перевооружению и (или) модернизации источников тепловой энергии</w:t>
            </w:r>
            <w:r>
              <w:rPr>
                <w:webHidden/>
              </w:rPr>
              <w:tab/>
            </w:r>
            <w:r>
              <w:rPr>
                <w:webHidden/>
              </w:rPr>
              <w:fldChar w:fldCharType="begin"/>
            </w:r>
            <w:r>
              <w:rPr>
                <w:webHidden/>
              </w:rPr>
              <w:instrText xml:space="preserve"> PAGEREF _Toc183331835 \h </w:instrText>
            </w:r>
            <w:r>
              <w:rPr>
                <w:webHidden/>
              </w:rPr>
            </w:r>
            <w:r>
              <w:rPr>
                <w:webHidden/>
              </w:rPr>
              <w:fldChar w:fldCharType="separate"/>
            </w:r>
            <w:r>
              <w:rPr>
                <w:webHidden/>
              </w:rPr>
              <w:t>81</w:t>
            </w:r>
            <w:r>
              <w:rPr>
                <w:webHidden/>
              </w:rPr>
              <w:fldChar w:fldCharType="end"/>
            </w:r>
          </w:hyperlink>
        </w:p>
        <w:p w14:paraId="46A91019" w14:textId="408D016E"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36" w:history="1">
            <w:r w:rsidRPr="00FA59B0">
              <w:rPr>
                <w:rStyle w:val="aff0"/>
                <w:noProof/>
              </w:rPr>
              <w:t xml:space="preserve">7.1 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w:t>
            </w:r>
            <w:r w:rsidRPr="00FA59B0">
              <w:rPr>
                <w:rStyle w:val="aff0"/>
                <w:noProof/>
              </w:rPr>
              <w:lastRenderedPageBreak/>
              <w:t>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расчет которых выполняется в порядке, установленном методическими указаниями по разработке схем теплоснабжения (утв. Приказом Минэнерго России от 05.03.2019 № 212 «Об утверждении Методических указаний по разработке схем теплоснабжения»)</w:t>
            </w:r>
            <w:r>
              <w:rPr>
                <w:noProof/>
                <w:webHidden/>
              </w:rPr>
              <w:tab/>
            </w:r>
            <w:r>
              <w:rPr>
                <w:noProof/>
                <w:webHidden/>
              </w:rPr>
              <w:fldChar w:fldCharType="begin"/>
            </w:r>
            <w:r>
              <w:rPr>
                <w:noProof/>
                <w:webHidden/>
              </w:rPr>
              <w:instrText xml:space="preserve"> PAGEREF _Toc183331836 \h </w:instrText>
            </w:r>
            <w:r>
              <w:rPr>
                <w:noProof/>
                <w:webHidden/>
              </w:rPr>
            </w:r>
            <w:r>
              <w:rPr>
                <w:noProof/>
                <w:webHidden/>
              </w:rPr>
              <w:fldChar w:fldCharType="separate"/>
            </w:r>
            <w:r>
              <w:rPr>
                <w:noProof/>
                <w:webHidden/>
              </w:rPr>
              <w:t>81</w:t>
            </w:r>
            <w:r>
              <w:rPr>
                <w:noProof/>
                <w:webHidden/>
              </w:rPr>
              <w:fldChar w:fldCharType="end"/>
            </w:r>
          </w:hyperlink>
        </w:p>
        <w:p w14:paraId="5EDB5D3B" w14:textId="0840D81A"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37" w:history="1">
            <w:r w:rsidRPr="00FA59B0">
              <w:rPr>
                <w:rStyle w:val="aff0"/>
                <w:noProof/>
              </w:rPr>
              <w:t>7.2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Pr>
                <w:noProof/>
                <w:webHidden/>
              </w:rPr>
              <w:tab/>
            </w:r>
            <w:r>
              <w:rPr>
                <w:noProof/>
                <w:webHidden/>
              </w:rPr>
              <w:fldChar w:fldCharType="begin"/>
            </w:r>
            <w:r>
              <w:rPr>
                <w:noProof/>
                <w:webHidden/>
              </w:rPr>
              <w:instrText xml:space="preserve"> PAGEREF _Toc183331837 \h </w:instrText>
            </w:r>
            <w:r>
              <w:rPr>
                <w:noProof/>
                <w:webHidden/>
              </w:rPr>
            </w:r>
            <w:r>
              <w:rPr>
                <w:noProof/>
                <w:webHidden/>
              </w:rPr>
              <w:fldChar w:fldCharType="separate"/>
            </w:r>
            <w:r>
              <w:rPr>
                <w:noProof/>
                <w:webHidden/>
              </w:rPr>
              <w:t>83</w:t>
            </w:r>
            <w:r>
              <w:rPr>
                <w:noProof/>
                <w:webHidden/>
              </w:rPr>
              <w:fldChar w:fldCharType="end"/>
            </w:r>
          </w:hyperlink>
        </w:p>
        <w:p w14:paraId="20948B95" w14:textId="451690F9"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38" w:history="1">
            <w:r w:rsidRPr="00FA59B0">
              <w:rPr>
                <w:rStyle w:val="aff0"/>
                <w:noProof/>
              </w:rPr>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 (утв. Приказом Минэнерго России от 05.03.2019 № 212 «Об утверждении Методических указаний по разработке схем теплоснабжения»)</w:t>
            </w:r>
            <w:r>
              <w:rPr>
                <w:noProof/>
                <w:webHidden/>
              </w:rPr>
              <w:tab/>
            </w:r>
            <w:r>
              <w:rPr>
                <w:noProof/>
                <w:webHidden/>
              </w:rPr>
              <w:fldChar w:fldCharType="begin"/>
            </w:r>
            <w:r>
              <w:rPr>
                <w:noProof/>
                <w:webHidden/>
              </w:rPr>
              <w:instrText xml:space="preserve"> PAGEREF _Toc183331838 \h </w:instrText>
            </w:r>
            <w:r>
              <w:rPr>
                <w:noProof/>
                <w:webHidden/>
              </w:rPr>
            </w:r>
            <w:r>
              <w:rPr>
                <w:noProof/>
                <w:webHidden/>
              </w:rPr>
              <w:fldChar w:fldCharType="separate"/>
            </w:r>
            <w:r>
              <w:rPr>
                <w:noProof/>
                <w:webHidden/>
              </w:rPr>
              <w:t>83</w:t>
            </w:r>
            <w:r>
              <w:rPr>
                <w:noProof/>
                <w:webHidden/>
              </w:rPr>
              <w:fldChar w:fldCharType="end"/>
            </w:r>
          </w:hyperlink>
        </w:p>
        <w:p w14:paraId="7DBBA339" w14:textId="7DCA437B"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39" w:history="1">
            <w:r w:rsidRPr="00FA59B0">
              <w:rPr>
                <w:rStyle w:val="aff0"/>
                <w:noProof/>
              </w:rPr>
              <w:t>7.4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 (утв. Приказом Минэнерго России от 05.03.2019 № 212 «Об утверждении Методических указаний по разработке схем теплоснабжения»)</w:t>
            </w:r>
            <w:r>
              <w:rPr>
                <w:noProof/>
                <w:webHidden/>
              </w:rPr>
              <w:tab/>
            </w:r>
            <w:r>
              <w:rPr>
                <w:noProof/>
                <w:webHidden/>
              </w:rPr>
              <w:fldChar w:fldCharType="begin"/>
            </w:r>
            <w:r>
              <w:rPr>
                <w:noProof/>
                <w:webHidden/>
              </w:rPr>
              <w:instrText xml:space="preserve"> PAGEREF _Toc183331839 \h </w:instrText>
            </w:r>
            <w:r>
              <w:rPr>
                <w:noProof/>
                <w:webHidden/>
              </w:rPr>
            </w:r>
            <w:r>
              <w:rPr>
                <w:noProof/>
                <w:webHidden/>
              </w:rPr>
              <w:fldChar w:fldCharType="separate"/>
            </w:r>
            <w:r>
              <w:rPr>
                <w:noProof/>
                <w:webHidden/>
              </w:rPr>
              <w:t>84</w:t>
            </w:r>
            <w:r>
              <w:rPr>
                <w:noProof/>
                <w:webHidden/>
              </w:rPr>
              <w:fldChar w:fldCharType="end"/>
            </w:r>
          </w:hyperlink>
        </w:p>
        <w:p w14:paraId="2271C895" w14:textId="3CE84EBF"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40" w:history="1">
            <w:r w:rsidRPr="00FA59B0">
              <w:rPr>
                <w:rStyle w:val="aff0"/>
                <w:noProof/>
              </w:rPr>
              <w:t>7.5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 (утв. Приказом Минэнерго России от 05.03.2019 № 212 «Об утверждении Методических указаний по разработке схем теплоснабжения»)</w:t>
            </w:r>
            <w:r>
              <w:rPr>
                <w:noProof/>
                <w:webHidden/>
              </w:rPr>
              <w:tab/>
            </w:r>
            <w:r>
              <w:rPr>
                <w:noProof/>
                <w:webHidden/>
              </w:rPr>
              <w:fldChar w:fldCharType="begin"/>
            </w:r>
            <w:r>
              <w:rPr>
                <w:noProof/>
                <w:webHidden/>
              </w:rPr>
              <w:instrText xml:space="preserve"> PAGEREF _Toc183331840 \h </w:instrText>
            </w:r>
            <w:r>
              <w:rPr>
                <w:noProof/>
                <w:webHidden/>
              </w:rPr>
            </w:r>
            <w:r>
              <w:rPr>
                <w:noProof/>
                <w:webHidden/>
              </w:rPr>
              <w:fldChar w:fldCharType="separate"/>
            </w:r>
            <w:r>
              <w:rPr>
                <w:noProof/>
                <w:webHidden/>
              </w:rPr>
              <w:t>84</w:t>
            </w:r>
            <w:r>
              <w:rPr>
                <w:noProof/>
                <w:webHidden/>
              </w:rPr>
              <w:fldChar w:fldCharType="end"/>
            </w:r>
          </w:hyperlink>
        </w:p>
        <w:p w14:paraId="0228ADCF" w14:textId="4060F090"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41" w:history="1">
            <w:r w:rsidRPr="00FA59B0">
              <w:rPr>
                <w:rStyle w:val="aff0"/>
                <w:noProof/>
              </w:rPr>
              <w:t>7.6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Pr>
                <w:noProof/>
                <w:webHidden/>
              </w:rPr>
              <w:tab/>
            </w:r>
            <w:r>
              <w:rPr>
                <w:noProof/>
                <w:webHidden/>
              </w:rPr>
              <w:fldChar w:fldCharType="begin"/>
            </w:r>
            <w:r>
              <w:rPr>
                <w:noProof/>
                <w:webHidden/>
              </w:rPr>
              <w:instrText xml:space="preserve"> PAGEREF _Toc183331841 \h </w:instrText>
            </w:r>
            <w:r>
              <w:rPr>
                <w:noProof/>
                <w:webHidden/>
              </w:rPr>
            </w:r>
            <w:r>
              <w:rPr>
                <w:noProof/>
                <w:webHidden/>
              </w:rPr>
              <w:fldChar w:fldCharType="separate"/>
            </w:r>
            <w:r>
              <w:rPr>
                <w:noProof/>
                <w:webHidden/>
              </w:rPr>
              <w:t>84</w:t>
            </w:r>
            <w:r>
              <w:rPr>
                <w:noProof/>
                <w:webHidden/>
              </w:rPr>
              <w:fldChar w:fldCharType="end"/>
            </w:r>
          </w:hyperlink>
        </w:p>
        <w:p w14:paraId="6DA0A215" w14:textId="43634938"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42" w:history="1">
            <w:r w:rsidRPr="00FA59B0">
              <w:rPr>
                <w:rStyle w:val="aff0"/>
                <w:noProof/>
              </w:rPr>
              <w:t>7.7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Pr>
                <w:noProof/>
                <w:webHidden/>
              </w:rPr>
              <w:tab/>
            </w:r>
            <w:r>
              <w:rPr>
                <w:noProof/>
                <w:webHidden/>
              </w:rPr>
              <w:fldChar w:fldCharType="begin"/>
            </w:r>
            <w:r>
              <w:rPr>
                <w:noProof/>
                <w:webHidden/>
              </w:rPr>
              <w:instrText xml:space="preserve"> PAGEREF _Toc183331842 \h </w:instrText>
            </w:r>
            <w:r>
              <w:rPr>
                <w:noProof/>
                <w:webHidden/>
              </w:rPr>
            </w:r>
            <w:r>
              <w:rPr>
                <w:noProof/>
                <w:webHidden/>
              </w:rPr>
              <w:fldChar w:fldCharType="separate"/>
            </w:r>
            <w:r>
              <w:rPr>
                <w:noProof/>
                <w:webHidden/>
              </w:rPr>
              <w:t>84</w:t>
            </w:r>
            <w:r>
              <w:rPr>
                <w:noProof/>
                <w:webHidden/>
              </w:rPr>
              <w:fldChar w:fldCharType="end"/>
            </w:r>
          </w:hyperlink>
        </w:p>
        <w:p w14:paraId="4676EF33" w14:textId="4EDA9266"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43" w:history="1">
            <w:r w:rsidRPr="00FA59B0">
              <w:rPr>
                <w:rStyle w:val="aff0"/>
                <w:noProof/>
              </w:rPr>
              <w:t>7.8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Pr>
                <w:noProof/>
                <w:webHidden/>
              </w:rPr>
              <w:tab/>
            </w:r>
            <w:r>
              <w:rPr>
                <w:noProof/>
                <w:webHidden/>
              </w:rPr>
              <w:fldChar w:fldCharType="begin"/>
            </w:r>
            <w:r>
              <w:rPr>
                <w:noProof/>
                <w:webHidden/>
              </w:rPr>
              <w:instrText xml:space="preserve"> PAGEREF _Toc183331843 \h </w:instrText>
            </w:r>
            <w:r>
              <w:rPr>
                <w:noProof/>
                <w:webHidden/>
              </w:rPr>
            </w:r>
            <w:r>
              <w:rPr>
                <w:noProof/>
                <w:webHidden/>
              </w:rPr>
              <w:fldChar w:fldCharType="separate"/>
            </w:r>
            <w:r>
              <w:rPr>
                <w:noProof/>
                <w:webHidden/>
              </w:rPr>
              <w:t>86</w:t>
            </w:r>
            <w:r>
              <w:rPr>
                <w:noProof/>
                <w:webHidden/>
              </w:rPr>
              <w:fldChar w:fldCharType="end"/>
            </w:r>
          </w:hyperlink>
        </w:p>
        <w:p w14:paraId="5BC353C3" w14:textId="200EE5C4"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44" w:history="1">
            <w:r w:rsidRPr="00FA59B0">
              <w:rPr>
                <w:rStyle w:val="aff0"/>
                <w:noProof/>
              </w:rPr>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Pr>
                <w:noProof/>
                <w:webHidden/>
              </w:rPr>
              <w:tab/>
            </w:r>
            <w:r>
              <w:rPr>
                <w:noProof/>
                <w:webHidden/>
              </w:rPr>
              <w:fldChar w:fldCharType="begin"/>
            </w:r>
            <w:r>
              <w:rPr>
                <w:noProof/>
                <w:webHidden/>
              </w:rPr>
              <w:instrText xml:space="preserve"> PAGEREF _Toc183331844 \h </w:instrText>
            </w:r>
            <w:r>
              <w:rPr>
                <w:noProof/>
                <w:webHidden/>
              </w:rPr>
            </w:r>
            <w:r>
              <w:rPr>
                <w:noProof/>
                <w:webHidden/>
              </w:rPr>
              <w:fldChar w:fldCharType="separate"/>
            </w:r>
            <w:r>
              <w:rPr>
                <w:noProof/>
                <w:webHidden/>
              </w:rPr>
              <w:t>87</w:t>
            </w:r>
            <w:r>
              <w:rPr>
                <w:noProof/>
                <w:webHidden/>
              </w:rPr>
              <w:fldChar w:fldCharType="end"/>
            </w:r>
          </w:hyperlink>
        </w:p>
        <w:p w14:paraId="6F7150AE" w14:textId="2752A1D6"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45" w:history="1">
            <w:r w:rsidRPr="00FA59B0">
              <w:rPr>
                <w:rStyle w:val="aff0"/>
                <w:noProof/>
              </w:rPr>
              <w:t>7.10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Pr>
                <w:noProof/>
                <w:webHidden/>
              </w:rPr>
              <w:tab/>
            </w:r>
            <w:r>
              <w:rPr>
                <w:noProof/>
                <w:webHidden/>
              </w:rPr>
              <w:fldChar w:fldCharType="begin"/>
            </w:r>
            <w:r>
              <w:rPr>
                <w:noProof/>
                <w:webHidden/>
              </w:rPr>
              <w:instrText xml:space="preserve"> PAGEREF _Toc183331845 \h </w:instrText>
            </w:r>
            <w:r>
              <w:rPr>
                <w:noProof/>
                <w:webHidden/>
              </w:rPr>
            </w:r>
            <w:r>
              <w:rPr>
                <w:noProof/>
                <w:webHidden/>
              </w:rPr>
              <w:fldChar w:fldCharType="separate"/>
            </w:r>
            <w:r>
              <w:rPr>
                <w:noProof/>
                <w:webHidden/>
              </w:rPr>
              <w:t>87</w:t>
            </w:r>
            <w:r>
              <w:rPr>
                <w:noProof/>
                <w:webHidden/>
              </w:rPr>
              <w:fldChar w:fldCharType="end"/>
            </w:r>
          </w:hyperlink>
        </w:p>
        <w:p w14:paraId="6931122D" w14:textId="3034F688"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46" w:history="1">
            <w:r w:rsidRPr="00FA59B0">
              <w:rPr>
                <w:rStyle w:val="aff0"/>
                <w:noProof/>
              </w:rPr>
              <w:t>7.11 Обоснование организации индивидуального теплоснабжения в зонах застройки поселения малоэтажными жилыми зданиями</w:t>
            </w:r>
            <w:r>
              <w:rPr>
                <w:noProof/>
                <w:webHidden/>
              </w:rPr>
              <w:tab/>
            </w:r>
            <w:r>
              <w:rPr>
                <w:noProof/>
                <w:webHidden/>
              </w:rPr>
              <w:fldChar w:fldCharType="begin"/>
            </w:r>
            <w:r>
              <w:rPr>
                <w:noProof/>
                <w:webHidden/>
              </w:rPr>
              <w:instrText xml:space="preserve"> PAGEREF _Toc183331846 \h </w:instrText>
            </w:r>
            <w:r>
              <w:rPr>
                <w:noProof/>
                <w:webHidden/>
              </w:rPr>
            </w:r>
            <w:r>
              <w:rPr>
                <w:noProof/>
                <w:webHidden/>
              </w:rPr>
              <w:fldChar w:fldCharType="separate"/>
            </w:r>
            <w:r>
              <w:rPr>
                <w:noProof/>
                <w:webHidden/>
              </w:rPr>
              <w:t>87</w:t>
            </w:r>
            <w:r>
              <w:rPr>
                <w:noProof/>
                <w:webHidden/>
              </w:rPr>
              <w:fldChar w:fldCharType="end"/>
            </w:r>
          </w:hyperlink>
        </w:p>
        <w:p w14:paraId="1A934901" w14:textId="3C2C87CB"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47" w:history="1">
            <w:r w:rsidRPr="00FA59B0">
              <w:rPr>
                <w:rStyle w:val="aff0"/>
                <w:noProof/>
              </w:rPr>
              <w:t>7.12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w:t>
            </w:r>
            <w:r>
              <w:rPr>
                <w:noProof/>
                <w:webHidden/>
              </w:rPr>
              <w:tab/>
            </w:r>
            <w:r>
              <w:rPr>
                <w:noProof/>
                <w:webHidden/>
              </w:rPr>
              <w:fldChar w:fldCharType="begin"/>
            </w:r>
            <w:r>
              <w:rPr>
                <w:noProof/>
                <w:webHidden/>
              </w:rPr>
              <w:instrText xml:space="preserve"> PAGEREF _Toc183331847 \h </w:instrText>
            </w:r>
            <w:r>
              <w:rPr>
                <w:noProof/>
                <w:webHidden/>
              </w:rPr>
            </w:r>
            <w:r>
              <w:rPr>
                <w:noProof/>
                <w:webHidden/>
              </w:rPr>
              <w:fldChar w:fldCharType="separate"/>
            </w:r>
            <w:r>
              <w:rPr>
                <w:noProof/>
                <w:webHidden/>
              </w:rPr>
              <w:t>87</w:t>
            </w:r>
            <w:r>
              <w:rPr>
                <w:noProof/>
                <w:webHidden/>
              </w:rPr>
              <w:fldChar w:fldCharType="end"/>
            </w:r>
          </w:hyperlink>
        </w:p>
        <w:p w14:paraId="1F645A1F" w14:textId="6D0AADCE"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48" w:history="1">
            <w:r w:rsidRPr="00FA59B0">
              <w:rPr>
                <w:rStyle w:val="aff0"/>
                <w:noProof/>
              </w:rPr>
              <w:t>7.13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Pr>
                <w:noProof/>
                <w:webHidden/>
              </w:rPr>
              <w:tab/>
            </w:r>
            <w:r>
              <w:rPr>
                <w:noProof/>
                <w:webHidden/>
              </w:rPr>
              <w:fldChar w:fldCharType="begin"/>
            </w:r>
            <w:r>
              <w:rPr>
                <w:noProof/>
                <w:webHidden/>
              </w:rPr>
              <w:instrText xml:space="preserve"> PAGEREF _Toc183331848 \h </w:instrText>
            </w:r>
            <w:r>
              <w:rPr>
                <w:noProof/>
                <w:webHidden/>
              </w:rPr>
            </w:r>
            <w:r>
              <w:rPr>
                <w:noProof/>
                <w:webHidden/>
              </w:rPr>
              <w:fldChar w:fldCharType="separate"/>
            </w:r>
            <w:r>
              <w:rPr>
                <w:noProof/>
                <w:webHidden/>
              </w:rPr>
              <w:t>88</w:t>
            </w:r>
            <w:r>
              <w:rPr>
                <w:noProof/>
                <w:webHidden/>
              </w:rPr>
              <w:fldChar w:fldCharType="end"/>
            </w:r>
          </w:hyperlink>
        </w:p>
        <w:p w14:paraId="67E217EC" w14:textId="44AD1B68"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49" w:history="1">
            <w:r w:rsidRPr="00FA59B0">
              <w:rPr>
                <w:rStyle w:val="aff0"/>
                <w:noProof/>
              </w:rPr>
              <w:t>7.14 Обоснование организации теплоснабжения в производственных зонах на территории поселения</w:t>
            </w:r>
            <w:r>
              <w:rPr>
                <w:noProof/>
                <w:webHidden/>
              </w:rPr>
              <w:tab/>
            </w:r>
            <w:r>
              <w:rPr>
                <w:noProof/>
                <w:webHidden/>
              </w:rPr>
              <w:fldChar w:fldCharType="begin"/>
            </w:r>
            <w:r>
              <w:rPr>
                <w:noProof/>
                <w:webHidden/>
              </w:rPr>
              <w:instrText xml:space="preserve"> PAGEREF _Toc183331849 \h </w:instrText>
            </w:r>
            <w:r>
              <w:rPr>
                <w:noProof/>
                <w:webHidden/>
              </w:rPr>
            </w:r>
            <w:r>
              <w:rPr>
                <w:noProof/>
                <w:webHidden/>
              </w:rPr>
              <w:fldChar w:fldCharType="separate"/>
            </w:r>
            <w:r>
              <w:rPr>
                <w:noProof/>
                <w:webHidden/>
              </w:rPr>
              <w:t>88</w:t>
            </w:r>
            <w:r>
              <w:rPr>
                <w:noProof/>
                <w:webHidden/>
              </w:rPr>
              <w:fldChar w:fldCharType="end"/>
            </w:r>
          </w:hyperlink>
        </w:p>
        <w:p w14:paraId="67BCAF92" w14:textId="283905C0"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50" w:history="1">
            <w:r w:rsidRPr="00FA59B0">
              <w:rPr>
                <w:rStyle w:val="aff0"/>
                <w:noProof/>
              </w:rPr>
              <w:t>7.15 Результаты расчетов радиуса эффективного теплоснабжения</w:t>
            </w:r>
            <w:r>
              <w:rPr>
                <w:noProof/>
                <w:webHidden/>
              </w:rPr>
              <w:tab/>
            </w:r>
            <w:r>
              <w:rPr>
                <w:noProof/>
                <w:webHidden/>
              </w:rPr>
              <w:fldChar w:fldCharType="begin"/>
            </w:r>
            <w:r>
              <w:rPr>
                <w:noProof/>
                <w:webHidden/>
              </w:rPr>
              <w:instrText xml:space="preserve"> PAGEREF _Toc183331850 \h </w:instrText>
            </w:r>
            <w:r>
              <w:rPr>
                <w:noProof/>
                <w:webHidden/>
              </w:rPr>
            </w:r>
            <w:r>
              <w:rPr>
                <w:noProof/>
                <w:webHidden/>
              </w:rPr>
              <w:fldChar w:fldCharType="separate"/>
            </w:r>
            <w:r>
              <w:rPr>
                <w:noProof/>
                <w:webHidden/>
              </w:rPr>
              <w:t>89</w:t>
            </w:r>
            <w:r>
              <w:rPr>
                <w:noProof/>
                <w:webHidden/>
              </w:rPr>
              <w:fldChar w:fldCharType="end"/>
            </w:r>
          </w:hyperlink>
        </w:p>
        <w:p w14:paraId="4CA85106" w14:textId="28532089"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51" w:history="1">
            <w:r w:rsidRPr="00FA59B0">
              <w:rPr>
                <w:rStyle w:val="aff0"/>
                <w:rFonts w:eastAsia="Microsoft YaHei"/>
                <w:noProof/>
              </w:rPr>
              <w:t>7.16 Состав изменений, выполненных в доработанной и (или) актуализированной схеме теплоснабжения</w:t>
            </w:r>
            <w:r>
              <w:rPr>
                <w:noProof/>
                <w:webHidden/>
              </w:rPr>
              <w:tab/>
            </w:r>
            <w:r>
              <w:rPr>
                <w:noProof/>
                <w:webHidden/>
              </w:rPr>
              <w:fldChar w:fldCharType="begin"/>
            </w:r>
            <w:r>
              <w:rPr>
                <w:noProof/>
                <w:webHidden/>
              </w:rPr>
              <w:instrText xml:space="preserve"> PAGEREF _Toc183331851 \h </w:instrText>
            </w:r>
            <w:r>
              <w:rPr>
                <w:noProof/>
                <w:webHidden/>
              </w:rPr>
            </w:r>
            <w:r>
              <w:rPr>
                <w:noProof/>
                <w:webHidden/>
              </w:rPr>
              <w:fldChar w:fldCharType="separate"/>
            </w:r>
            <w:r>
              <w:rPr>
                <w:noProof/>
                <w:webHidden/>
              </w:rPr>
              <w:t>90</w:t>
            </w:r>
            <w:r>
              <w:rPr>
                <w:noProof/>
                <w:webHidden/>
              </w:rPr>
              <w:fldChar w:fldCharType="end"/>
            </w:r>
          </w:hyperlink>
        </w:p>
        <w:p w14:paraId="70393CFA" w14:textId="0FB1E9D8" w:rsidR="00421AC7" w:rsidRDefault="00421AC7">
          <w:pPr>
            <w:pStyle w:val="14"/>
            <w:rPr>
              <w:rFonts w:asciiTheme="minorHAnsi" w:eastAsiaTheme="minorEastAsia" w:hAnsiTheme="minorHAnsi" w:cstheme="minorBidi"/>
              <w:kern w:val="2"/>
              <w:sz w:val="22"/>
              <w:szCs w:val="22"/>
              <w14:ligatures w14:val="standardContextual"/>
            </w:rPr>
          </w:pPr>
          <w:hyperlink w:anchor="_Toc183331852" w:history="1">
            <w:r w:rsidRPr="00FA59B0">
              <w:rPr>
                <w:rStyle w:val="aff0"/>
              </w:rPr>
              <w:t>ГЛАВА 8 Предложения по строительству, реконструкции и (или) модернизации тепловых сетей</w:t>
            </w:r>
            <w:r>
              <w:rPr>
                <w:webHidden/>
              </w:rPr>
              <w:tab/>
            </w:r>
            <w:r>
              <w:rPr>
                <w:webHidden/>
              </w:rPr>
              <w:fldChar w:fldCharType="begin"/>
            </w:r>
            <w:r>
              <w:rPr>
                <w:webHidden/>
              </w:rPr>
              <w:instrText xml:space="preserve"> PAGEREF _Toc183331852 \h </w:instrText>
            </w:r>
            <w:r>
              <w:rPr>
                <w:webHidden/>
              </w:rPr>
            </w:r>
            <w:r>
              <w:rPr>
                <w:webHidden/>
              </w:rPr>
              <w:fldChar w:fldCharType="separate"/>
            </w:r>
            <w:r>
              <w:rPr>
                <w:webHidden/>
              </w:rPr>
              <w:t>91</w:t>
            </w:r>
            <w:r>
              <w:rPr>
                <w:webHidden/>
              </w:rPr>
              <w:fldChar w:fldCharType="end"/>
            </w:r>
          </w:hyperlink>
        </w:p>
        <w:p w14:paraId="5EE52EF1" w14:textId="66EB4958"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53" w:history="1">
            <w:r w:rsidRPr="00FA59B0">
              <w:rPr>
                <w:rStyle w:val="aff0"/>
                <w:noProof/>
              </w:rPr>
              <w:t>8.1 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Pr>
                <w:noProof/>
                <w:webHidden/>
              </w:rPr>
              <w:tab/>
            </w:r>
            <w:r>
              <w:rPr>
                <w:noProof/>
                <w:webHidden/>
              </w:rPr>
              <w:fldChar w:fldCharType="begin"/>
            </w:r>
            <w:r>
              <w:rPr>
                <w:noProof/>
                <w:webHidden/>
              </w:rPr>
              <w:instrText xml:space="preserve"> PAGEREF _Toc183331853 \h </w:instrText>
            </w:r>
            <w:r>
              <w:rPr>
                <w:noProof/>
                <w:webHidden/>
              </w:rPr>
            </w:r>
            <w:r>
              <w:rPr>
                <w:noProof/>
                <w:webHidden/>
              </w:rPr>
              <w:fldChar w:fldCharType="separate"/>
            </w:r>
            <w:r>
              <w:rPr>
                <w:noProof/>
                <w:webHidden/>
              </w:rPr>
              <w:t>91</w:t>
            </w:r>
            <w:r>
              <w:rPr>
                <w:noProof/>
                <w:webHidden/>
              </w:rPr>
              <w:fldChar w:fldCharType="end"/>
            </w:r>
          </w:hyperlink>
        </w:p>
        <w:p w14:paraId="1946B197" w14:textId="5041FBA3"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54" w:history="1">
            <w:r w:rsidRPr="00FA59B0">
              <w:rPr>
                <w:rStyle w:val="aff0"/>
                <w:noProof/>
              </w:rPr>
              <w:t>8.2 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r>
              <w:rPr>
                <w:noProof/>
                <w:webHidden/>
              </w:rPr>
              <w:tab/>
            </w:r>
            <w:r>
              <w:rPr>
                <w:noProof/>
                <w:webHidden/>
              </w:rPr>
              <w:fldChar w:fldCharType="begin"/>
            </w:r>
            <w:r>
              <w:rPr>
                <w:noProof/>
                <w:webHidden/>
              </w:rPr>
              <w:instrText xml:space="preserve"> PAGEREF _Toc183331854 \h </w:instrText>
            </w:r>
            <w:r>
              <w:rPr>
                <w:noProof/>
                <w:webHidden/>
              </w:rPr>
            </w:r>
            <w:r>
              <w:rPr>
                <w:noProof/>
                <w:webHidden/>
              </w:rPr>
              <w:fldChar w:fldCharType="separate"/>
            </w:r>
            <w:r>
              <w:rPr>
                <w:noProof/>
                <w:webHidden/>
              </w:rPr>
              <w:t>91</w:t>
            </w:r>
            <w:r>
              <w:rPr>
                <w:noProof/>
                <w:webHidden/>
              </w:rPr>
              <w:fldChar w:fldCharType="end"/>
            </w:r>
          </w:hyperlink>
        </w:p>
        <w:p w14:paraId="48179FC2" w14:textId="14CFBEEB"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55" w:history="1">
            <w:r w:rsidRPr="00FA59B0">
              <w:rPr>
                <w:rStyle w:val="aff0"/>
                <w:noProof/>
              </w:rPr>
              <w:t>8.3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Pr>
                <w:noProof/>
                <w:webHidden/>
              </w:rPr>
              <w:tab/>
            </w:r>
            <w:r>
              <w:rPr>
                <w:noProof/>
                <w:webHidden/>
              </w:rPr>
              <w:fldChar w:fldCharType="begin"/>
            </w:r>
            <w:r>
              <w:rPr>
                <w:noProof/>
                <w:webHidden/>
              </w:rPr>
              <w:instrText xml:space="preserve"> PAGEREF _Toc183331855 \h </w:instrText>
            </w:r>
            <w:r>
              <w:rPr>
                <w:noProof/>
                <w:webHidden/>
              </w:rPr>
            </w:r>
            <w:r>
              <w:rPr>
                <w:noProof/>
                <w:webHidden/>
              </w:rPr>
              <w:fldChar w:fldCharType="separate"/>
            </w:r>
            <w:r>
              <w:rPr>
                <w:noProof/>
                <w:webHidden/>
              </w:rPr>
              <w:t>92</w:t>
            </w:r>
            <w:r>
              <w:rPr>
                <w:noProof/>
                <w:webHidden/>
              </w:rPr>
              <w:fldChar w:fldCharType="end"/>
            </w:r>
          </w:hyperlink>
        </w:p>
        <w:p w14:paraId="4D58AE44" w14:textId="34BB9671"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56" w:history="1">
            <w:r w:rsidRPr="00FA59B0">
              <w:rPr>
                <w:rStyle w:val="aff0"/>
                <w:noProof/>
              </w:rPr>
              <w:t>8.4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Pr>
                <w:noProof/>
                <w:webHidden/>
              </w:rPr>
              <w:tab/>
            </w:r>
            <w:r>
              <w:rPr>
                <w:noProof/>
                <w:webHidden/>
              </w:rPr>
              <w:fldChar w:fldCharType="begin"/>
            </w:r>
            <w:r>
              <w:rPr>
                <w:noProof/>
                <w:webHidden/>
              </w:rPr>
              <w:instrText xml:space="preserve"> PAGEREF _Toc183331856 \h </w:instrText>
            </w:r>
            <w:r>
              <w:rPr>
                <w:noProof/>
                <w:webHidden/>
              </w:rPr>
            </w:r>
            <w:r>
              <w:rPr>
                <w:noProof/>
                <w:webHidden/>
              </w:rPr>
              <w:fldChar w:fldCharType="separate"/>
            </w:r>
            <w:r>
              <w:rPr>
                <w:noProof/>
                <w:webHidden/>
              </w:rPr>
              <w:t>92</w:t>
            </w:r>
            <w:r>
              <w:rPr>
                <w:noProof/>
                <w:webHidden/>
              </w:rPr>
              <w:fldChar w:fldCharType="end"/>
            </w:r>
          </w:hyperlink>
        </w:p>
        <w:p w14:paraId="5E2249E8" w14:textId="71928DFC"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57" w:history="1">
            <w:r w:rsidRPr="00FA59B0">
              <w:rPr>
                <w:rStyle w:val="aff0"/>
                <w:noProof/>
              </w:rPr>
              <w:t>8.5 Предложения по строительству тепловых сетей для обеспечения нормативной надежности теплоснабжения</w:t>
            </w:r>
            <w:r>
              <w:rPr>
                <w:noProof/>
                <w:webHidden/>
              </w:rPr>
              <w:tab/>
            </w:r>
            <w:r>
              <w:rPr>
                <w:noProof/>
                <w:webHidden/>
              </w:rPr>
              <w:fldChar w:fldCharType="begin"/>
            </w:r>
            <w:r>
              <w:rPr>
                <w:noProof/>
                <w:webHidden/>
              </w:rPr>
              <w:instrText xml:space="preserve"> PAGEREF _Toc183331857 \h </w:instrText>
            </w:r>
            <w:r>
              <w:rPr>
                <w:noProof/>
                <w:webHidden/>
              </w:rPr>
            </w:r>
            <w:r>
              <w:rPr>
                <w:noProof/>
                <w:webHidden/>
              </w:rPr>
              <w:fldChar w:fldCharType="separate"/>
            </w:r>
            <w:r>
              <w:rPr>
                <w:noProof/>
                <w:webHidden/>
              </w:rPr>
              <w:t>92</w:t>
            </w:r>
            <w:r>
              <w:rPr>
                <w:noProof/>
                <w:webHidden/>
              </w:rPr>
              <w:fldChar w:fldCharType="end"/>
            </w:r>
          </w:hyperlink>
        </w:p>
        <w:p w14:paraId="647A3600" w14:textId="1018CEE3"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58" w:history="1">
            <w:r w:rsidRPr="00FA59B0">
              <w:rPr>
                <w:rStyle w:val="aff0"/>
                <w:noProof/>
              </w:rPr>
              <w:t>8.6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Pr>
                <w:noProof/>
                <w:webHidden/>
              </w:rPr>
              <w:tab/>
            </w:r>
            <w:r>
              <w:rPr>
                <w:noProof/>
                <w:webHidden/>
              </w:rPr>
              <w:fldChar w:fldCharType="begin"/>
            </w:r>
            <w:r>
              <w:rPr>
                <w:noProof/>
                <w:webHidden/>
              </w:rPr>
              <w:instrText xml:space="preserve"> PAGEREF _Toc183331858 \h </w:instrText>
            </w:r>
            <w:r>
              <w:rPr>
                <w:noProof/>
                <w:webHidden/>
              </w:rPr>
            </w:r>
            <w:r>
              <w:rPr>
                <w:noProof/>
                <w:webHidden/>
              </w:rPr>
              <w:fldChar w:fldCharType="separate"/>
            </w:r>
            <w:r>
              <w:rPr>
                <w:noProof/>
                <w:webHidden/>
              </w:rPr>
              <w:t>92</w:t>
            </w:r>
            <w:r>
              <w:rPr>
                <w:noProof/>
                <w:webHidden/>
              </w:rPr>
              <w:fldChar w:fldCharType="end"/>
            </w:r>
          </w:hyperlink>
        </w:p>
        <w:p w14:paraId="3F768D58" w14:textId="044EE065"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59" w:history="1">
            <w:r w:rsidRPr="00FA59B0">
              <w:rPr>
                <w:rStyle w:val="aff0"/>
                <w:noProof/>
              </w:rPr>
              <w:t>8.7 Предложения по реконструкции и (или) модернизации тепловых сетей, подлежащих замене в связи с исчерпанием эксплуатационного ресурса</w:t>
            </w:r>
            <w:r>
              <w:rPr>
                <w:noProof/>
                <w:webHidden/>
              </w:rPr>
              <w:tab/>
            </w:r>
            <w:r>
              <w:rPr>
                <w:noProof/>
                <w:webHidden/>
              </w:rPr>
              <w:fldChar w:fldCharType="begin"/>
            </w:r>
            <w:r>
              <w:rPr>
                <w:noProof/>
                <w:webHidden/>
              </w:rPr>
              <w:instrText xml:space="preserve"> PAGEREF _Toc183331859 \h </w:instrText>
            </w:r>
            <w:r>
              <w:rPr>
                <w:noProof/>
                <w:webHidden/>
              </w:rPr>
            </w:r>
            <w:r>
              <w:rPr>
                <w:noProof/>
                <w:webHidden/>
              </w:rPr>
              <w:fldChar w:fldCharType="separate"/>
            </w:r>
            <w:r>
              <w:rPr>
                <w:noProof/>
                <w:webHidden/>
              </w:rPr>
              <w:t>92</w:t>
            </w:r>
            <w:r>
              <w:rPr>
                <w:noProof/>
                <w:webHidden/>
              </w:rPr>
              <w:fldChar w:fldCharType="end"/>
            </w:r>
          </w:hyperlink>
        </w:p>
        <w:p w14:paraId="42193FA9" w14:textId="512323FC"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60" w:history="1">
            <w:r w:rsidRPr="00FA59B0">
              <w:rPr>
                <w:rStyle w:val="aff0"/>
                <w:noProof/>
              </w:rPr>
              <w:t>8.8 Предложения по строительству, реконструкции и (или) модернизации насосных станций</w:t>
            </w:r>
            <w:r>
              <w:rPr>
                <w:noProof/>
                <w:webHidden/>
              </w:rPr>
              <w:tab/>
            </w:r>
            <w:r>
              <w:rPr>
                <w:noProof/>
                <w:webHidden/>
              </w:rPr>
              <w:fldChar w:fldCharType="begin"/>
            </w:r>
            <w:r>
              <w:rPr>
                <w:noProof/>
                <w:webHidden/>
              </w:rPr>
              <w:instrText xml:space="preserve"> PAGEREF _Toc183331860 \h </w:instrText>
            </w:r>
            <w:r>
              <w:rPr>
                <w:noProof/>
                <w:webHidden/>
              </w:rPr>
            </w:r>
            <w:r>
              <w:rPr>
                <w:noProof/>
                <w:webHidden/>
              </w:rPr>
              <w:fldChar w:fldCharType="separate"/>
            </w:r>
            <w:r>
              <w:rPr>
                <w:noProof/>
                <w:webHidden/>
              </w:rPr>
              <w:t>93</w:t>
            </w:r>
            <w:r>
              <w:rPr>
                <w:noProof/>
                <w:webHidden/>
              </w:rPr>
              <w:fldChar w:fldCharType="end"/>
            </w:r>
          </w:hyperlink>
        </w:p>
        <w:p w14:paraId="5DAC164D" w14:textId="1D11B25D"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61" w:history="1">
            <w:r w:rsidRPr="00FA59B0">
              <w:rPr>
                <w:rStyle w:val="aff0"/>
                <w:noProof/>
              </w:rPr>
              <w:t>8.9 Состав изменений, выполненных в доработанной и (или) актуализированной схеме теплоснабжения</w:t>
            </w:r>
            <w:r>
              <w:rPr>
                <w:noProof/>
                <w:webHidden/>
              </w:rPr>
              <w:tab/>
            </w:r>
            <w:r>
              <w:rPr>
                <w:noProof/>
                <w:webHidden/>
              </w:rPr>
              <w:fldChar w:fldCharType="begin"/>
            </w:r>
            <w:r>
              <w:rPr>
                <w:noProof/>
                <w:webHidden/>
              </w:rPr>
              <w:instrText xml:space="preserve"> PAGEREF _Toc183331861 \h </w:instrText>
            </w:r>
            <w:r>
              <w:rPr>
                <w:noProof/>
                <w:webHidden/>
              </w:rPr>
            </w:r>
            <w:r>
              <w:rPr>
                <w:noProof/>
                <w:webHidden/>
              </w:rPr>
              <w:fldChar w:fldCharType="separate"/>
            </w:r>
            <w:r>
              <w:rPr>
                <w:noProof/>
                <w:webHidden/>
              </w:rPr>
              <w:t>93</w:t>
            </w:r>
            <w:r>
              <w:rPr>
                <w:noProof/>
                <w:webHidden/>
              </w:rPr>
              <w:fldChar w:fldCharType="end"/>
            </w:r>
          </w:hyperlink>
        </w:p>
        <w:p w14:paraId="2DE074FF" w14:textId="4142C831" w:rsidR="00421AC7" w:rsidRDefault="00421AC7">
          <w:pPr>
            <w:pStyle w:val="14"/>
            <w:rPr>
              <w:rFonts w:asciiTheme="minorHAnsi" w:eastAsiaTheme="minorEastAsia" w:hAnsiTheme="minorHAnsi" w:cstheme="minorBidi"/>
              <w:kern w:val="2"/>
              <w:sz w:val="22"/>
              <w:szCs w:val="22"/>
              <w14:ligatures w14:val="standardContextual"/>
            </w:rPr>
          </w:pPr>
          <w:hyperlink w:anchor="_Toc183331862" w:history="1">
            <w:r w:rsidRPr="00FA59B0">
              <w:rPr>
                <w:rStyle w:val="aff0"/>
              </w:rPr>
              <w:t xml:space="preserve">ГЛАВА 9 </w:t>
            </w:r>
            <w:r w:rsidRPr="00FA59B0">
              <w:rPr>
                <w:rStyle w:val="aff0"/>
                <w:shd w:val="clear" w:color="auto" w:fill="FFFFFF"/>
              </w:rPr>
              <w:t>Предложения по переводу открытых систем теплоснабжения (горячего водоснабжения), отдельных участков таких систем на закрытые системы горячего водоснабжения</w:t>
            </w:r>
            <w:r>
              <w:rPr>
                <w:webHidden/>
              </w:rPr>
              <w:tab/>
            </w:r>
            <w:r>
              <w:rPr>
                <w:webHidden/>
              </w:rPr>
              <w:fldChar w:fldCharType="begin"/>
            </w:r>
            <w:r>
              <w:rPr>
                <w:webHidden/>
              </w:rPr>
              <w:instrText xml:space="preserve"> PAGEREF _Toc183331862 \h </w:instrText>
            </w:r>
            <w:r>
              <w:rPr>
                <w:webHidden/>
              </w:rPr>
            </w:r>
            <w:r>
              <w:rPr>
                <w:webHidden/>
              </w:rPr>
              <w:fldChar w:fldCharType="separate"/>
            </w:r>
            <w:r>
              <w:rPr>
                <w:webHidden/>
              </w:rPr>
              <w:t>94</w:t>
            </w:r>
            <w:r>
              <w:rPr>
                <w:webHidden/>
              </w:rPr>
              <w:fldChar w:fldCharType="end"/>
            </w:r>
          </w:hyperlink>
        </w:p>
        <w:p w14:paraId="16F51921" w14:textId="6DE45B1A"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63" w:history="1">
            <w:r w:rsidRPr="00FA59B0">
              <w:rPr>
                <w:rStyle w:val="aff0"/>
                <w:noProof/>
                <w:lang w:eastAsia="zh-CN"/>
              </w:rPr>
              <w:t xml:space="preserve">9.1 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w:t>
            </w:r>
            <w:r w:rsidRPr="00FA59B0">
              <w:rPr>
                <w:rStyle w:val="aff0"/>
                <w:noProof/>
                <w:lang w:eastAsia="zh-CN"/>
              </w:rPr>
              <w:lastRenderedPageBreak/>
              <w:t>теплоснабжения (горячего водоснабжения), отдельным участкам такой системы, на закрытую систему горячего водоснабжения</w:t>
            </w:r>
            <w:r>
              <w:rPr>
                <w:noProof/>
                <w:webHidden/>
              </w:rPr>
              <w:tab/>
            </w:r>
            <w:r>
              <w:rPr>
                <w:noProof/>
                <w:webHidden/>
              </w:rPr>
              <w:fldChar w:fldCharType="begin"/>
            </w:r>
            <w:r>
              <w:rPr>
                <w:noProof/>
                <w:webHidden/>
              </w:rPr>
              <w:instrText xml:space="preserve"> PAGEREF _Toc183331863 \h </w:instrText>
            </w:r>
            <w:r>
              <w:rPr>
                <w:noProof/>
                <w:webHidden/>
              </w:rPr>
            </w:r>
            <w:r>
              <w:rPr>
                <w:noProof/>
                <w:webHidden/>
              </w:rPr>
              <w:fldChar w:fldCharType="separate"/>
            </w:r>
            <w:r>
              <w:rPr>
                <w:noProof/>
                <w:webHidden/>
              </w:rPr>
              <w:t>94</w:t>
            </w:r>
            <w:r>
              <w:rPr>
                <w:noProof/>
                <w:webHidden/>
              </w:rPr>
              <w:fldChar w:fldCharType="end"/>
            </w:r>
          </w:hyperlink>
        </w:p>
        <w:p w14:paraId="53D1CD32" w14:textId="717BD650"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64" w:history="1">
            <w:r w:rsidRPr="00FA59B0">
              <w:rPr>
                <w:rStyle w:val="aff0"/>
                <w:noProof/>
              </w:rPr>
              <w:t>9.2 Обоснование и пересмотр графика температур теплоносителя и его расхода в открытой системе теплоснабжения (горячего водоснабжения)</w:t>
            </w:r>
            <w:r>
              <w:rPr>
                <w:noProof/>
                <w:webHidden/>
              </w:rPr>
              <w:tab/>
            </w:r>
            <w:r>
              <w:rPr>
                <w:noProof/>
                <w:webHidden/>
              </w:rPr>
              <w:fldChar w:fldCharType="begin"/>
            </w:r>
            <w:r>
              <w:rPr>
                <w:noProof/>
                <w:webHidden/>
              </w:rPr>
              <w:instrText xml:space="preserve"> PAGEREF _Toc183331864 \h </w:instrText>
            </w:r>
            <w:r>
              <w:rPr>
                <w:noProof/>
                <w:webHidden/>
              </w:rPr>
            </w:r>
            <w:r>
              <w:rPr>
                <w:noProof/>
                <w:webHidden/>
              </w:rPr>
              <w:fldChar w:fldCharType="separate"/>
            </w:r>
            <w:r>
              <w:rPr>
                <w:noProof/>
                <w:webHidden/>
              </w:rPr>
              <w:t>94</w:t>
            </w:r>
            <w:r>
              <w:rPr>
                <w:noProof/>
                <w:webHidden/>
              </w:rPr>
              <w:fldChar w:fldCharType="end"/>
            </w:r>
          </w:hyperlink>
        </w:p>
        <w:p w14:paraId="32B9D892" w14:textId="71356E4B"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65" w:history="1">
            <w:r w:rsidRPr="00FA59B0">
              <w:rPr>
                <w:rStyle w:val="aff0"/>
                <w:noProof/>
                <w:lang w:eastAsia="zh-CN"/>
              </w:rPr>
              <w:t>9.3 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r>
              <w:rPr>
                <w:noProof/>
                <w:webHidden/>
              </w:rPr>
              <w:tab/>
            </w:r>
            <w:r>
              <w:rPr>
                <w:noProof/>
                <w:webHidden/>
              </w:rPr>
              <w:fldChar w:fldCharType="begin"/>
            </w:r>
            <w:r>
              <w:rPr>
                <w:noProof/>
                <w:webHidden/>
              </w:rPr>
              <w:instrText xml:space="preserve"> PAGEREF _Toc183331865 \h </w:instrText>
            </w:r>
            <w:r>
              <w:rPr>
                <w:noProof/>
                <w:webHidden/>
              </w:rPr>
            </w:r>
            <w:r>
              <w:rPr>
                <w:noProof/>
                <w:webHidden/>
              </w:rPr>
              <w:fldChar w:fldCharType="separate"/>
            </w:r>
            <w:r>
              <w:rPr>
                <w:noProof/>
                <w:webHidden/>
              </w:rPr>
              <w:t>94</w:t>
            </w:r>
            <w:r>
              <w:rPr>
                <w:noProof/>
                <w:webHidden/>
              </w:rPr>
              <w:fldChar w:fldCharType="end"/>
            </w:r>
          </w:hyperlink>
        </w:p>
        <w:p w14:paraId="1EB637FA" w14:textId="66DB267E"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66" w:history="1">
            <w:r w:rsidRPr="00FA59B0">
              <w:rPr>
                <w:rStyle w:val="aff0"/>
                <w:noProof/>
                <w:lang w:eastAsia="zh-CN"/>
              </w:rPr>
              <w:t>9.4 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r>
              <w:rPr>
                <w:noProof/>
                <w:webHidden/>
              </w:rPr>
              <w:tab/>
            </w:r>
            <w:r>
              <w:rPr>
                <w:noProof/>
                <w:webHidden/>
              </w:rPr>
              <w:fldChar w:fldCharType="begin"/>
            </w:r>
            <w:r>
              <w:rPr>
                <w:noProof/>
                <w:webHidden/>
              </w:rPr>
              <w:instrText xml:space="preserve"> PAGEREF _Toc183331866 \h </w:instrText>
            </w:r>
            <w:r>
              <w:rPr>
                <w:noProof/>
                <w:webHidden/>
              </w:rPr>
            </w:r>
            <w:r>
              <w:rPr>
                <w:noProof/>
                <w:webHidden/>
              </w:rPr>
              <w:fldChar w:fldCharType="separate"/>
            </w:r>
            <w:r>
              <w:rPr>
                <w:noProof/>
                <w:webHidden/>
              </w:rPr>
              <w:t>95</w:t>
            </w:r>
            <w:r>
              <w:rPr>
                <w:noProof/>
                <w:webHidden/>
              </w:rPr>
              <w:fldChar w:fldCharType="end"/>
            </w:r>
          </w:hyperlink>
        </w:p>
        <w:p w14:paraId="4F8E2A9E" w14:textId="5113E878"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67" w:history="1">
            <w:r w:rsidRPr="00FA59B0">
              <w:rPr>
                <w:rStyle w:val="aff0"/>
                <w:noProof/>
                <w:lang w:eastAsia="zh-CN"/>
              </w:rPr>
              <w:t>9.5 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Pr>
                <w:noProof/>
                <w:webHidden/>
              </w:rPr>
              <w:tab/>
            </w:r>
            <w:r>
              <w:rPr>
                <w:noProof/>
                <w:webHidden/>
              </w:rPr>
              <w:fldChar w:fldCharType="begin"/>
            </w:r>
            <w:r>
              <w:rPr>
                <w:noProof/>
                <w:webHidden/>
              </w:rPr>
              <w:instrText xml:space="preserve"> PAGEREF _Toc183331867 \h </w:instrText>
            </w:r>
            <w:r>
              <w:rPr>
                <w:noProof/>
                <w:webHidden/>
              </w:rPr>
            </w:r>
            <w:r>
              <w:rPr>
                <w:noProof/>
                <w:webHidden/>
              </w:rPr>
              <w:fldChar w:fldCharType="separate"/>
            </w:r>
            <w:r>
              <w:rPr>
                <w:noProof/>
                <w:webHidden/>
              </w:rPr>
              <w:t>95</w:t>
            </w:r>
            <w:r>
              <w:rPr>
                <w:noProof/>
                <w:webHidden/>
              </w:rPr>
              <w:fldChar w:fldCharType="end"/>
            </w:r>
          </w:hyperlink>
        </w:p>
        <w:p w14:paraId="1C05BD1A" w14:textId="35C7AF0A"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68" w:history="1">
            <w:r w:rsidRPr="00FA59B0">
              <w:rPr>
                <w:rStyle w:val="aff0"/>
                <w:noProof/>
                <w:lang w:eastAsia="zh-CN"/>
              </w:rPr>
              <w:t>9.6 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Pr>
                <w:noProof/>
                <w:webHidden/>
              </w:rPr>
              <w:tab/>
            </w:r>
            <w:r>
              <w:rPr>
                <w:noProof/>
                <w:webHidden/>
              </w:rPr>
              <w:fldChar w:fldCharType="begin"/>
            </w:r>
            <w:r>
              <w:rPr>
                <w:noProof/>
                <w:webHidden/>
              </w:rPr>
              <w:instrText xml:space="preserve"> PAGEREF _Toc183331868 \h </w:instrText>
            </w:r>
            <w:r>
              <w:rPr>
                <w:noProof/>
                <w:webHidden/>
              </w:rPr>
            </w:r>
            <w:r>
              <w:rPr>
                <w:noProof/>
                <w:webHidden/>
              </w:rPr>
              <w:fldChar w:fldCharType="separate"/>
            </w:r>
            <w:r>
              <w:rPr>
                <w:noProof/>
                <w:webHidden/>
              </w:rPr>
              <w:t>96</w:t>
            </w:r>
            <w:r>
              <w:rPr>
                <w:noProof/>
                <w:webHidden/>
              </w:rPr>
              <w:fldChar w:fldCharType="end"/>
            </w:r>
          </w:hyperlink>
        </w:p>
        <w:p w14:paraId="23344FC9" w14:textId="73BE7EEF" w:rsidR="00421AC7" w:rsidRDefault="00421AC7">
          <w:pPr>
            <w:pStyle w:val="14"/>
            <w:rPr>
              <w:rFonts w:asciiTheme="minorHAnsi" w:eastAsiaTheme="minorEastAsia" w:hAnsiTheme="minorHAnsi" w:cstheme="minorBidi"/>
              <w:kern w:val="2"/>
              <w:sz w:val="22"/>
              <w:szCs w:val="22"/>
              <w14:ligatures w14:val="standardContextual"/>
            </w:rPr>
          </w:pPr>
          <w:hyperlink w:anchor="_Toc183331869" w:history="1">
            <w:r w:rsidRPr="00FA59B0">
              <w:rPr>
                <w:rStyle w:val="aff0"/>
              </w:rPr>
              <w:t>ГЛАВА 10 Перспективные топливные балансы</w:t>
            </w:r>
            <w:r>
              <w:rPr>
                <w:webHidden/>
              </w:rPr>
              <w:tab/>
            </w:r>
            <w:r>
              <w:rPr>
                <w:webHidden/>
              </w:rPr>
              <w:fldChar w:fldCharType="begin"/>
            </w:r>
            <w:r>
              <w:rPr>
                <w:webHidden/>
              </w:rPr>
              <w:instrText xml:space="preserve"> PAGEREF _Toc183331869 \h </w:instrText>
            </w:r>
            <w:r>
              <w:rPr>
                <w:webHidden/>
              </w:rPr>
            </w:r>
            <w:r>
              <w:rPr>
                <w:webHidden/>
              </w:rPr>
              <w:fldChar w:fldCharType="separate"/>
            </w:r>
            <w:r>
              <w:rPr>
                <w:webHidden/>
              </w:rPr>
              <w:t>97</w:t>
            </w:r>
            <w:r>
              <w:rPr>
                <w:webHidden/>
              </w:rPr>
              <w:fldChar w:fldCharType="end"/>
            </w:r>
          </w:hyperlink>
        </w:p>
        <w:p w14:paraId="28E5947C" w14:textId="6187B1B4"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70" w:history="1">
            <w:r w:rsidRPr="00FA59B0">
              <w:rPr>
                <w:rStyle w:val="aff0"/>
                <w:noProof/>
              </w:rPr>
              <w:t>10.1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r>
              <w:rPr>
                <w:noProof/>
                <w:webHidden/>
              </w:rPr>
              <w:tab/>
            </w:r>
            <w:r>
              <w:rPr>
                <w:noProof/>
                <w:webHidden/>
              </w:rPr>
              <w:fldChar w:fldCharType="begin"/>
            </w:r>
            <w:r>
              <w:rPr>
                <w:noProof/>
                <w:webHidden/>
              </w:rPr>
              <w:instrText xml:space="preserve"> PAGEREF _Toc183331870 \h </w:instrText>
            </w:r>
            <w:r>
              <w:rPr>
                <w:noProof/>
                <w:webHidden/>
              </w:rPr>
            </w:r>
            <w:r>
              <w:rPr>
                <w:noProof/>
                <w:webHidden/>
              </w:rPr>
              <w:fldChar w:fldCharType="separate"/>
            </w:r>
            <w:r>
              <w:rPr>
                <w:noProof/>
                <w:webHidden/>
              </w:rPr>
              <w:t>97</w:t>
            </w:r>
            <w:r>
              <w:rPr>
                <w:noProof/>
                <w:webHidden/>
              </w:rPr>
              <w:fldChar w:fldCharType="end"/>
            </w:r>
          </w:hyperlink>
        </w:p>
        <w:p w14:paraId="0A7E10F2" w14:textId="28F24F54"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71" w:history="1">
            <w:r w:rsidRPr="00FA59B0">
              <w:rPr>
                <w:rStyle w:val="aff0"/>
                <w:noProof/>
              </w:rPr>
              <w:t>10.2 Результаты расчетов по каждому источнику тепловой энергии нормативных запасов топлива</w:t>
            </w:r>
            <w:r>
              <w:rPr>
                <w:noProof/>
                <w:webHidden/>
              </w:rPr>
              <w:tab/>
            </w:r>
            <w:r>
              <w:rPr>
                <w:noProof/>
                <w:webHidden/>
              </w:rPr>
              <w:fldChar w:fldCharType="begin"/>
            </w:r>
            <w:r>
              <w:rPr>
                <w:noProof/>
                <w:webHidden/>
              </w:rPr>
              <w:instrText xml:space="preserve"> PAGEREF _Toc183331871 \h </w:instrText>
            </w:r>
            <w:r>
              <w:rPr>
                <w:noProof/>
                <w:webHidden/>
              </w:rPr>
            </w:r>
            <w:r>
              <w:rPr>
                <w:noProof/>
                <w:webHidden/>
              </w:rPr>
              <w:fldChar w:fldCharType="separate"/>
            </w:r>
            <w:r>
              <w:rPr>
                <w:noProof/>
                <w:webHidden/>
              </w:rPr>
              <w:t>100</w:t>
            </w:r>
            <w:r>
              <w:rPr>
                <w:noProof/>
                <w:webHidden/>
              </w:rPr>
              <w:fldChar w:fldCharType="end"/>
            </w:r>
          </w:hyperlink>
        </w:p>
        <w:p w14:paraId="215CDAB9" w14:textId="7312F2F4"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72" w:history="1">
            <w:r w:rsidRPr="00FA59B0">
              <w:rPr>
                <w:rStyle w:val="aff0"/>
                <w:noProof/>
                <w:shd w:val="clear" w:color="auto" w:fill="FFFFFF"/>
              </w:rPr>
              <w:t>10.3 Вид топлива, потребляемый источником тепловой энергии, в том числе с использованием возобновляемых источников энергии и местных видов топлива</w:t>
            </w:r>
            <w:r>
              <w:rPr>
                <w:noProof/>
                <w:webHidden/>
              </w:rPr>
              <w:tab/>
            </w:r>
            <w:r>
              <w:rPr>
                <w:noProof/>
                <w:webHidden/>
              </w:rPr>
              <w:fldChar w:fldCharType="begin"/>
            </w:r>
            <w:r>
              <w:rPr>
                <w:noProof/>
                <w:webHidden/>
              </w:rPr>
              <w:instrText xml:space="preserve"> PAGEREF _Toc183331872 \h </w:instrText>
            </w:r>
            <w:r>
              <w:rPr>
                <w:noProof/>
                <w:webHidden/>
              </w:rPr>
            </w:r>
            <w:r>
              <w:rPr>
                <w:noProof/>
                <w:webHidden/>
              </w:rPr>
              <w:fldChar w:fldCharType="separate"/>
            </w:r>
            <w:r>
              <w:rPr>
                <w:noProof/>
                <w:webHidden/>
              </w:rPr>
              <w:t>102</w:t>
            </w:r>
            <w:r>
              <w:rPr>
                <w:noProof/>
                <w:webHidden/>
              </w:rPr>
              <w:fldChar w:fldCharType="end"/>
            </w:r>
          </w:hyperlink>
        </w:p>
        <w:p w14:paraId="023FB7A3" w14:textId="4D00714E"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73" w:history="1">
            <w:r w:rsidRPr="00FA59B0">
              <w:rPr>
                <w:rStyle w:val="aff0"/>
                <w:noProof/>
              </w:rPr>
              <w:t>10.4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r>
              <w:rPr>
                <w:noProof/>
                <w:webHidden/>
              </w:rPr>
              <w:tab/>
            </w:r>
            <w:r>
              <w:rPr>
                <w:noProof/>
                <w:webHidden/>
              </w:rPr>
              <w:fldChar w:fldCharType="begin"/>
            </w:r>
            <w:r>
              <w:rPr>
                <w:noProof/>
                <w:webHidden/>
              </w:rPr>
              <w:instrText xml:space="preserve"> PAGEREF _Toc183331873 \h </w:instrText>
            </w:r>
            <w:r>
              <w:rPr>
                <w:noProof/>
                <w:webHidden/>
              </w:rPr>
            </w:r>
            <w:r>
              <w:rPr>
                <w:noProof/>
                <w:webHidden/>
              </w:rPr>
              <w:fldChar w:fldCharType="separate"/>
            </w:r>
            <w:r>
              <w:rPr>
                <w:noProof/>
                <w:webHidden/>
              </w:rPr>
              <w:t>102</w:t>
            </w:r>
            <w:r>
              <w:rPr>
                <w:noProof/>
                <w:webHidden/>
              </w:rPr>
              <w:fldChar w:fldCharType="end"/>
            </w:r>
          </w:hyperlink>
        </w:p>
        <w:p w14:paraId="6174A62E" w14:textId="5BEF18BE"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74" w:history="1">
            <w:r w:rsidRPr="00FA59B0">
              <w:rPr>
                <w:rStyle w:val="aff0"/>
                <w:noProof/>
              </w:rPr>
              <w:t>10.5 П</w:t>
            </w:r>
            <w:r w:rsidRPr="00FA59B0">
              <w:rPr>
                <w:rStyle w:val="aff0"/>
                <w:rFonts w:eastAsia="Microsoft YaHei"/>
                <w:noProof/>
              </w:rPr>
              <w:t>реобладающий вид топлива, определяемый по совокупности всех систем теплоснабжения, находящихся в поселения</w:t>
            </w:r>
            <w:r>
              <w:rPr>
                <w:noProof/>
                <w:webHidden/>
              </w:rPr>
              <w:tab/>
            </w:r>
            <w:r>
              <w:rPr>
                <w:noProof/>
                <w:webHidden/>
              </w:rPr>
              <w:fldChar w:fldCharType="begin"/>
            </w:r>
            <w:r>
              <w:rPr>
                <w:noProof/>
                <w:webHidden/>
              </w:rPr>
              <w:instrText xml:space="preserve"> PAGEREF _Toc183331874 \h </w:instrText>
            </w:r>
            <w:r>
              <w:rPr>
                <w:noProof/>
                <w:webHidden/>
              </w:rPr>
            </w:r>
            <w:r>
              <w:rPr>
                <w:noProof/>
                <w:webHidden/>
              </w:rPr>
              <w:fldChar w:fldCharType="separate"/>
            </w:r>
            <w:r>
              <w:rPr>
                <w:noProof/>
                <w:webHidden/>
              </w:rPr>
              <w:t>102</w:t>
            </w:r>
            <w:r>
              <w:rPr>
                <w:noProof/>
                <w:webHidden/>
              </w:rPr>
              <w:fldChar w:fldCharType="end"/>
            </w:r>
          </w:hyperlink>
        </w:p>
        <w:p w14:paraId="531814DE" w14:textId="3D187B16"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75" w:history="1">
            <w:r w:rsidRPr="00FA59B0">
              <w:rPr>
                <w:rStyle w:val="aff0"/>
                <w:noProof/>
              </w:rPr>
              <w:t>10.6 Приоритетное направление развития топливного баланса поселения</w:t>
            </w:r>
            <w:r>
              <w:rPr>
                <w:noProof/>
                <w:webHidden/>
              </w:rPr>
              <w:tab/>
            </w:r>
            <w:r>
              <w:rPr>
                <w:noProof/>
                <w:webHidden/>
              </w:rPr>
              <w:fldChar w:fldCharType="begin"/>
            </w:r>
            <w:r>
              <w:rPr>
                <w:noProof/>
                <w:webHidden/>
              </w:rPr>
              <w:instrText xml:space="preserve"> PAGEREF _Toc183331875 \h </w:instrText>
            </w:r>
            <w:r>
              <w:rPr>
                <w:noProof/>
                <w:webHidden/>
              </w:rPr>
            </w:r>
            <w:r>
              <w:rPr>
                <w:noProof/>
                <w:webHidden/>
              </w:rPr>
              <w:fldChar w:fldCharType="separate"/>
            </w:r>
            <w:r>
              <w:rPr>
                <w:noProof/>
                <w:webHidden/>
              </w:rPr>
              <w:t>102</w:t>
            </w:r>
            <w:r>
              <w:rPr>
                <w:noProof/>
                <w:webHidden/>
              </w:rPr>
              <w:fldChar w:fldCharType="end"/>
            </w:r>
          </w:hyperlink>
        </w:p>
        <w:p w14:paraId="5DE5778A" w14:textId="14E7E805"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76" w:history="1">
            <w:r w:rsidRPr="00FA59B0">
              <w:rPr>
                <w:rStyle w:val="aff0"/>
                <w:rFonts w:eastAsia="Microsoft YaHei"/>
                <w:noProof/>
              </w:rPr>
              <w:t>10.7 Состав изменений, выполненных в доработанной и (или) актуализированной схеме теплоснабжения</w:t>
            </w:r>
            <w:r>
              <w:rPr>
                <w:noProof/>
                <w:webHidden/>
              </w:rPr>
              <w:tab/>
            </w:r>
            <w:r>
              <w:rPr>
                <w:noProof/>
                <w:webHidden/>
              </w:rPr>
              <w:fldChar w:fldCharType="begin"/>
            </w:r>
            <w:r>
              <w:rPr>
                <w:noProof/>
                <w:webHidden/>
              </w:rPr>
              <w:instrText xml:space="preserve"> PAGEREF _Toc183331876 \h </w:instrText>
            </w:r>
            <w:r>
              <w:rPr>
                <w:noProof/>
                <w:webHidden/>
              </w:rPr>
            </w:r>
            <w:r>
              <w:rPr>
                <w:noProof/>
                <w:webHidden/>
              </w:rPr>
              <w:fldChar w:fldCharType="separate"/>
            </w:r>
            <w:r>
              <w:rPr>
                <w:noProof/>
                <w:webHidden/>
              </w:rPr>
              <w:t>102</w:t>
            </w:r>
            <w:r>
              <w:rPr>
                <w:noProof/>
                <w:webHidden/>
              </w:rPr>
              <w:fldChar w:fldCharType="end"/>
            </w:r>
          </w:hyperlink>
        </w:p>
        <w:p w14:paraId="4727E2BE" w14:textId="0C134EB0" w:rsidR="00421AC7" w:rsidRDefault="00421AC7">
          <w:pPr>
            <w:pStyle w:val="14"/>
            <w:rPr>
              <w:rFonts w:asciiTheme="minorHAnsi" w:eastAsiaTheme="minorEastAsia" w:hAnsiTheme="minorHAnsi" w:cstheme="minorBidi"/>
              <w:kern w:val="2"/>
              <w:sz w:val="22"/>
              <w:szCs w:val="22"/>
              <w14:ligatures w14:val="standardContextual"/>
            </w:rPr>
          </w:pPr>
          <w:hyperlink w:anchor="_Toc183331877" w:history="1">
            <w:r w:rsidRPr="00FA59B0">
              <w:rPr>
                <w:rStyle w:val="aff0"/>
              </w:rPr>
              <w:t>ГЛАВА 11 Оценка надежности теплоснабжения</w:t>
            </w:r>
            <w:r>
              <w:rPr>
                <w:webHidden/>
              </w:rPr>
              <w:tab/>
            </w:r>
            <w:r>
              <w:rPr>
                <w:webHidden/>
              </w:rPr>
              <w:fldChar w:fldCharType="begin"/>
            </w:r>
            <w:r>
              <w:rPr>
                <w:webHidden/>
              </w:rPr>
              <w:instrText xml:space="preserve"> PAGEREF _Toc183331877 \h </w:instrText>
            </w:r>
            <w:r>
              <w:rPr>
                <w:webHidden/>
              </w:rPr>
            </w:r>
            <w:r>
              <w:rPr>
                <w:webHidden/>
              </w:rPr>
              <w:fldChar w:fldCharType="separate"/>
            </w:r>
            <w:r>
              <w:rPr>
                <w:webHidden/>
              </w:rPr>
              <w:t>103</w:t>
            </w:r>
            <w:r>
              <w:rPr>
                <w:webHidden/>
              </w:rPr>
              <w:fldChar w:fldCharType="end"/>
            </w:r>
          </w:hyperlink>
        </w:p>
        <w:p w14:paraId="6032654B" w14:textId="29C21EAD"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78" w:history="1">
            <w:r w:rsidRPr="00FA59B0">
              <w:rPr>
                <w:rStyle w:val="aff0"/>
                <w:noProof/>
              </w:rPr>
              <w:t>11.1 Метод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Pr>
                <w:noProof/>
                <w:webHidden/>
              </w:rPr>
              <w:tab/>
            </w:r>
            <w:r>
              <w:rPr>
                <w:noProof/>
                <w:webHidden/>
              </w:rPr>
              <w:fldChar w:fldCharType="begin"/>
            </w:r>
            <w:r>
              <w:rPr>
                <w:noProof/>
                <w:webHidden/>
              </w:rPr>
              <w:instrText xml:space="preserve"> PAGEREF _Toc183331878 \h </w:instrText>
            </w:r>
            <w:r>
              <w:rPr>
                <w:noProof/>
                <w:webHidden/>
              </w:rPr>
            </w:r>
            <w:r>
              <w:rPr>
                <w:noProof/>
                <w:webHidden/>
              </w:rPr>
              <w:fldChar w:fldCharType="separate"/>
            </w:r>
            <w:r>
              <w:rPr>
                <w:noProof/>
                <w:webHidden/>
              </w:rPr>
              <w:t>103</w:t>
            </w:r>
            <w:r>
              <w:rPr>
                <w:noProof/>
                <w:webHidden/>
              </w:rPr>
              <w:fldChar w:fldCharType="end"/>
            </w:r>
          </w:hyperlink>
        </w:p>
        <w:p w14:paraId="0864D906" w14:textId="39F557D0"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79" w:history="1">
            <w:r w:rsidRPr="00FA59B0">
              <w:rPr>
                <w:rStyle w:val="aff0"/>
                <w:noProof/>
              </w:rPr>
              <w:t>11.2 Метод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Pr>
                <w:noProof/>
                <w:webHidden/>
              </w:rPr>
              <w:tab/>
            </w:r>
            <w:r>
              <w:rPr>
                <w:noProof/>
                <w:webHidden/>
              </w:rPr>
              <w:fldChar w:fldCharType="begin"/>
            </w:r>
            <w:r>
              <w:rPr>
                <w:noProof/>
                <w:webHidden/>
              </w:rPr>
              <w:instrText xml:space="preserve"> PAGEREF _Toc183331879 \h </w:instrText>
            </w:r>
            <w:r>
              <w:rPr>
                <w:noProof/>
                <w:webHidden/>
              </w:rPr>
            </w:r>
            <w:r>
              <w:rPr>
                <w:noProof/>
                <w:webHidden/>
              </w:rPr>
              <w:fldChar w:fldCharType="separate"/>
            </w:r>
            <w:r>
              <w:rPr>
                <w:noProof/>
                <w:webHidden/>
              </w:rPr>
              <w:t>103</w:t>
            </w:r>
            <w:r>
              <w:rPr>
                <w:noProof/>
                <w:webHidden/>
              </w:rPr>
              <w:fldChar w:fldCharType="end"/>
            </w:r>
          </w:hyperlink>
        </w:p>
        <w:p w14:paraId="1FE66870" w14:textId="03EFE387"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80" w:history="1">
            <w:r w:rsidRPr="00FA59B0">
              <w:rPr>
                <w:rStyle w:val="aff0"/>
                <w:noProof/>
              </w:rPr>
              <w:t>11.3 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Pr>
                <w:noProof/>
                <w:webHidden/>
              </w:rPr>
              <w:tab/>
            </w:r>
            <w:r>
              <w:rPr>
                <w:noProof/>
                <w:webHidden/>
              </w:rPr>
              <w:fldChar w:fldCharType="begin"/>
            </w:r>
            <w:r>
              <w:rPr>
                <w:noProof/>
                <w:webHidden/>
              </w:rPr>
              <w:instrText xml:space="preserve"> PAGEREF _Toc183331880 \h </w:instrText>
            </w:r>
            <w:r>
              <w:rPr>
                <w:noProof/>
                <w:webHidden/>
              </w:rPr>
            </w:r>
            <w:r>
              <w:rPr>
                <w:noProof/>
                <w:webHidden/>
              </w:rPr>
              <w:fldChar w:fldCharType="separate"/>
            </w:r>
            <w:r>
              <w:rPr>
                <w:noProof/>
                <w:webHidden/>
              </w:rPr>
              <w:t>105</w:t>
            </w:r>
            <w:r>
              <w:rPr>
                <w:noProof/>
                <w:webHidden/>
              </w:rPr>
              <w:fldChar w:fldCharType="end"/>
            </w:r>
          </w:hyperlink>
        </w:p>
        <w:p w14:paraId="65415F6F" w14:textId="55F7E429"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81" w:history="1">
            <w:r w:rsidRPr="00FA59B0">
              <w:rPr>
                <w:rStyle w:val="aff0"/>
                <w:noProof/>
              </w:rPr>
              <w:t>11.4 Результаты оценки коэффициентов готовности теплопроводов к несению тепловой нагрузки</w:t>
            </w:r>
            <w:r>
              <w:rPr>
                <w:noProof/>
                <w:webHidden/>
              </w:rPr>
              <w:tab/>
            </w:r>
            <w:r>
              <w:rPr>
                <w:noProof/>
                <w:webHidden/>
              </w:rPr>
              <w:fldChar w:fldCharType="begin"/>
            </w:r>
            <w:r>
              <w:rPr>
                <w:noProof/>
                <w:webHidden/>
              </w:rPr>
              <w:instrText xml:space="preserve"> PAGEREF _Toc183331881 \h </w:instrText>
            </w:r>
            <w:r>
              <w:rPr>
                <w:noProof/>
                <w:webHidden/>
              </w:rPr>
            </w:r>
            <w:r>
              <w:rPr>
                <w:noProof/>
                <w:webHidden/>
              </w:rPr>
              <w:fldChar w:fldCharType="separate"/>
            </w:r>
            <w:r>
              <w:rPr>
                <w:noProof/>
                <w:webHidden/>
              </w:rPr>
              <w:t>105</w:t>
            </w:r>
            <w:r>
              <w:rPr>
                <w:noProof/>
                <w:webHidden/>
              </w:rPr>
              <w:fldChar w:fldCharType="end"/>
            </w:r>
          </w:hyperlink>
        </w:p>
        <w:p w14:paraId="17F721DC" w14:textId="120BE5BD"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82" w:history="1">
            <w:r w:rsidRPr="00FA59B0">
              <w:rPr>
                <w:rStyle w:val="aff0"/>
                <w:noProof/>
              </w:rPr>
              <w:t>11.5 Результаты оценки недоотпуска тепловой энергии по причине отказов (аварийных ситуаций) и простоев тепловых сетей и источников тепловой энергии</w:t>
            </w:r>
            <w:r>
              <w:rPr>
                <w:noProof/>
                <w:webHidden/>
              </w:rPr>
              <w:tab/>
            </w:r>
            <w:r>
              <w:rPr>
                <w:noProof/>
                <w:webHidden/>
              </w:rPr>
              <w:fldChar w:fldCharType="begin"/>
            </w:r>
            <w:r>
              <w:rPr>
                <w:noProof/>
                <w:webHidden/>
              </w:rPr>
              <w:instrText xml:space="preserve"> PAGEREF _Toc183331882 \h </w:instrText>
            </w:r>
            <w:r>
              <w:rPr>
                <w:noProof/>
                <w:webHidden/>
              </w:rPr>
            </w:r>
            <w:r>
              <w:rPr>
                <w:noProof/>
                <w:webHidden/>
              </w:rPr>
              <w:fldChar w:fldCharType="separate"/>
            </w:r>
            <w:r>
              <w:rPr>
                <w:noProof/>
                <w:webHidden/>
              </w:rPr>
              <w:t>105</w:t>
            </w:r>
            <w:r>
              <w:rPr>
                <w:noProof/>
                <w:webHidden/>
              </w:rPr>
              <w:fldChar w:fldCharType="end"/>
            </w:r>
          </w:hyperlink>
        </w:p>
        <w:p w14:paraId="7EDAA40C" w14:textId="233605A5"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83" w:history="1">
            <w:r w:rsidRPr="00FA59B0">
              <w:rPr>
                <w:rStyle w:val="aff0"/>
                <w:rFonts w:eastAsia="Microsoft YaHei"/>
                <w:noProof/>
              </w:rPr>
              <w:t>11.6 Состав изменений, выполненных в доработанной и (или) актуализированной схеме теплоснабжения</w:t>
            </w:r>
            <w:r>
              <w:rPr>
                <w:noProof/>
                <w:webHidden/>
              </w:rPr>
              <w:tab/>
            </w:r>
            <w:r>
              <w:rPr>
                <w:noProof/>
                <w:webHidden/>
              </w:rPr>
              <w:fldChar w:fldCharType="begin"/>
            </w:r>
            <w:r>
              <w:rPr>
                <w:noProof/>
                <w:webHidden/>
              </w:rPr>
              <w:instrText xml:space="preserve"> PAGEREF _Toc183331883 \h </w:instrText>
            </w:r>
            <w:r>
              <w:rPr>
                <w:noProof/>
                <w:webHidden/>
              </w:rPr>
            </w:r>
            <w:r>
              <w:rPr>
                <w:noProof/>
                <w:webHidden/>
              </w:rPr>
              <w:fldChar w:fldCharType="separate"/>
            </w:r>
            <w:r>
              <w:rPr>
                <w:noProof/>
                <w:webHidden/>
              </w:rPr>
              <w:t>106</w:t>
            </w:r>
            <w:r>
              <w:rPr>
                <w:noProof/>
                <w:webHidden/>
              </w:rPr>
              <w:fldChar w:fldCharType="end"/>
            </w:r>
          </w:hyperlink>
        </w:p>
        <w:p w14:paraId="24D46A3B" w14:textId="65060CB0" w:rsidR="00421AC7" w:rsidRDefault="00421AC7">
          <w:pPr>
            <w:pStyle w:val="14"/>
            <w:rPr>
              <w:rFonts w:asciiTheme="minorHAnsi" w:eastAsiaTheme="minorEastAsia" w:hAnsiTheme="minorHAnsi" w:cstheme="minorBidi"/>
              <w:kern w:val="2"/>
              <w:sz w:val="22"/>
              <w:szCs w:val="22"/>
              <w14:ligatures w14:val="standardContextual"/>
            </w:rPr>
          </w:pPr>
          <w:hyperlink w:anchor="_Toc183331884" w:history="1">
            <w:r w:rsidRPr="00FA59B0">
              <w:rPr>
                <w:rStyle w:val="aff0"/>
              </w:rPr>
              <w:t>ГЛАВА 12 Обоснование инвестиций в строительство, реконструкцию, техническое перевооружение и (или) модернизацию</w:t>
            </w:r>
            <w:r>
              <w:rPr>
                <w:webHidden/>
              </w:rPr>
              <w:tab/>
            </w:r>
            <w:r>
              <w:rPr>
                <w:webHidden/>
              </w:rPr>
              <w:fldChar w:fldCharType="begin"/>
            </w:r>
            <w:r>
              <w:rPr>
                <w:webHidden/>
              </w:rPr>
              <w:instrText xml:space="preserve"> PAGEREF _Toc183331884 \h </w:instrText>
            </w:r>
            <w:r>
              <w:rPr>
                <w:webHidden/>
              </w:rPr>
            </w:r>
            <w:r>
              <w:rPr>
                <w:webHidden/>
              </w:rPr>
              <w:fldChar w:fldCharType="separate"/>
            </w:r>
            <w:r>
              <w:rPr>
                <w:webHidden/>
              </w:rPr>
              <w:t>107</w:t>
            </w:r>
            <w:r>
              <w:rPr>
                <w:webHidden/>
              </w:rPr>
              <w:fldChar w:fldCharType="end"/>
            </w:r>
          </w:hyperlink>
        </w:p>
        <w:p w14:paraId="03FC154E" w14:textId="41F3A60F"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85" w:history="1">
            <w:r w:rsidRPr="00FA59B0">
              <w:rPr>
                <w:rStyle w:val="aff0"/>
                <w:noProof/>
              </w:rPr>
              <w:t>12.1 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r>
              <w:rPr>
                <w:noProof/>
                <w:webHidden/>
              </w:rPr>
              <w:tab/>
            </w:r>
            <w:r>
              <w:rPr>
                <w:noProof/>
                <w:webHidden/>
              </w:rPr>
              <w:fldChar w:fldCharType="begin"/>
            </w:r>
            <w:r>
              <w:rPr>
                <w:noProof/>
                <w:webHidden/>
              </w:rPr>
              <w:instrText xml:space="preserve"> PAGEREF _Toc183331885 \h </w:instrText>
            </w:r>
            <w:r>
              <w:rPr>
                <w:noProof/>
                <w:webHidden/>
              </w:rPr>
            </w:r>
            <w:r>
              <w:rPr>
                <w:noProof/>
                <w:webHidden/>
              </w:rPr>
              <w:fldChar w:fldCharType="separate"/>
            </w:r>
            <w:r>
              <w:rPr>
                <w:noProof/>
                <w:webHidden/>
              </w:rPr>
              <w:t>107</w:t>
            </w:r>
            <w:r>
              <w:rPr>
                <w:noProof/>
                <w:webHidden/>
              </w:rPr>
              <w:fldChar w:fldCharType="end"/>
            </w:r>
          </w:hyperlink>
        </w:p>
        <w:p w14:paraId="78CA09D4" w14:textId="09E3139E"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86" w:history="1">
            <w:r w:rsidRPr="00FA59B0">
              <w:rPr>
                <w:rStyle w:val="aff0"/>
                <w:noProof/>
              </w:rPr>
              <w:t>12.2 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r>
              <w:rPr>
                <w:noProof/>
                <w:webHidden/>
              </w:rPr>
              <w:tab/>
            </w:r>
            <w:r>
              <w:rPr>
                <w:noProof/>
                <w:webHidden/>
              </w:rPr>
              <w:fldChar w:fldCharType="begin"/>
            </w:r>
            <w:r>
              <w:rPr>
                <w:noProof/>
                <w:webHidden/>
              </w:rPr>
              <w:instrText xml:space="preserve"> PAGEREF _Toc183331886 \h </w:instrText>
            </w:r>
            <w:r>
              <w:rPr>
                <w:noProof/>
                <w:webHidden/>
              </w:rPr>
            </w:r>
            <w:r>
              <w:rPr>
                <w:noProof/>
                <w:webHidden/>
              </w:rPr>
              <w:fldChar w:fldCharType="separate"/>
            </w:r>
            <w:r>
              <w:rPr>
                <w:noProof/>
                <w:webHidden/>
              </w:rPr>
              <w:t>111</w:t>
            </w:r>
            <w:r>
              <w:rPr>
                <w:noProof/>
                <w:webHidden/>
              </w:rPr>
              <w:fldChar w:fldCharType="end"/>
            </w:r>
          </w:hyperlink>
        </w:p>
        <w:p w14:paraId="79E80891" w14:textId="62E200EA"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87" w:history="1">
            <w:r w:rsidRPr="00FA59B0">
              <w:rPr>
                <w:rStyle w:val="aff0"/>
                <w:noProof/>
              </w:rPr>
              <w:t>12.3 Расчеты экономической эффективности инвестиций</w:t>
            </w:r>
            <w:r>
              <w:rPr>
                <w:noProof/>
                <w:webHidden/>
              </w:rPr>
              <w:tab/>
            </w:r>
            <w:r>
              <w:rPr>
                <w:noProof/>
                <w:webHidden/>
              </w:rPr>
              <w:fldChar w:fldCharType="begin"/>
            </w:r>
            <w:r>
              <w:rPr>
                <w:noProof/>
                <w:webHidden/>
              </w:rPr>
              <w:instrText xml:space="preserve"> PAGEREF _Toc183331887 \h </w:instrText>
            </w:r>
            <w:r>
              <w:rPr>
                <w:noProof/>
                <w:webHidden/>
              </w:rPr>
            </w:r>
            <w:r>
              <w:rPr>
                <w:noProof/>
                <w:webHidden/>
              </w:rPr>
              <w:fldChar w:fldCharType="separate"/>
            </w:r>
            <w:r>
              <w:rPr>
                <w:noProof/>
                <w:webHidden/>
              </w:rPr>
              <w:t>111</w:t>
            </w:r>
            <w:r>
              <w:rPr>
                <w:noProof/>
                <w:webHidden/>
              </w:rPr>
              <w:fldChar w:fldCharType="end"/>
            </w:r>
          </w:hyperlink>
        </w:p>
        <w:p w14:paraId="559D9AEF" w14:textId="71F71CE2"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88" w:history="1">
            <w:r w:rsidRPr="00FA59B0">
              <w:rPr>
                <w:rStyle w:val="aff0"/>
                <w:noProof/>
              </w:rPr>
              <w:t>12.4 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r>
              <w:rPr>
                <w:noProof/>
                <w:webHidden/>
              </w:rPr>
              <w:tab/>
            </w:r>
            <w:r>
              <w:rPr>
                <w:noProof/>
                <w:webHidden/>
              </w:rPr>
              <w:fldChar w:fldCharType="begin"/>
            </w:r>
            <w:r>
              <w:rPr>
                <w:noProof/>
                <w:webHidden/>
              </w:rPr>
              <w:instrText xml:space="preserve"> PAGEREF _Toc183331888 \h </w:instrText>
            </w:r>
            <w:r>
              <w:rPr>
                <w:noProof/>
                <w:webHidden/>
              </w:rPr>
            </w:r>
            <w:r>
              <w:rPr>
                <w:noProof/>
                <w:webHidden/>
              </w:rPr>
              <w:fldChar w:fldCharType="separate"/>
            </w:r>
            <w:r>
              <w:rPr>
                <w:noProof/>
                <w:webHidden/>
              </w:rPr>
              <w:t>111</w:t>
            </w:r>
            <w:r>
              <w:rPr>
                <w:noProof/>
                <w:webHidden/>
              </w:rPr>
              <w:fldChar w:fldCharType="end"/>
            </w:r>
          </w:hyperlink>
        </w:p>
        <w:p w14:paraId="1A4DB132" w14:textId="566C5E31"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89" w:history="1">
            <w:r w:rsidRPr="00FA59B0">
              <w:rPr>
                <w:rStyle w:val="aff0"/>
                <w:rFonts w:eastAsia="Microsoft YaHei"/>
                <w:noProof/>
              </w:rPr>
              <w:t>12.5 Состав изменений, выполненных в доработанной и (или) актуализированной схеме теплоснабжения</w:t>
            </w:r>
            <w:r>
              <w:rPr>
                <w:noProof/>
                <w:webHidden/>
              </w:rPr>
              <w:tab/>
            </w:r>
            <w:r>
              <w:rPr>
                <w:noProof/>
                <w:webHidden/>
              </w:rPr>
              <w:fldChar w:fldCharType="begin"/>
            </w:r>
            <w:r>
              <w:rPr>
                <w:noProof/>
                <w:webHidden/>
              </w:rPr>
              <w:instrText xml:space="preserve"> PAGEREF _Toc183331889 \h </w:instrText>
            </w:r>
            <w:r>
              <w:rPr>
                <w:noProof/>
                <w:webHidden/>
              </w:rPr>
            </w:r>
            <w:r>
              <w:rPr>
                <w:noProof/>
                <w:webHidden/>
              </w:rPr>
              <w:fldChar w:fldCharType="separate"/>
            </w:r>
            <w:r>
              <w:rPr>
                <w:noProof/>
                <w:webHidden/>
              </w:rPr>
              <w:t>112</w:t>
            </w:r>
            <w:r>
              <w:rPr>
                <w:noProof/>
                <w:webHidden/>
              </w:rPr>
              <w:fldChar w:fldCharType="end"/>
            </w:r>
          </w:hyperlink>
        </w:p>
        <w:p w14:paraId="319393FF" w14:textId="6E4FCFFE" w:rsidR="00421AC7" w:rsidRDefault="00421AC7">
          <w:pPr>
            <w:pStyle w:val="14"/>
            <w:rPr>
              <w:rFonts w:asciiTheme="minorHAnsi" w:eastAsiaTheme="minorEastAsia" w:hAnsiTheme="minorHAnsi" w:cstheme="minorBidi"/>
              <w:kern w:val="2"/>
              <w:sz w:val="22"/>
              <w:szCs w:val="22"/>
              <w14:ligatures w14:val="standardContextual"/>
            </w:rPr>
          </w:pPr>
          <w:hyperlink w:anchor="_Toc183331890" w:history="1">
            <w:r w:rsidRPr="00FA59B0">
              <w:rPr>
                <w:rStyle w:val="aff0"/>
              </w:rPr>
              <w:t>ГЛАВА 13 Индикаторы развития систем теплоснабжения поселения</w:t>
            </w:r>
            <w:r>
              <w:rPr>
                <w:webHidden/>
              </w:rPr>
              <w:tab/>
            </w:r>
            <w:r>
              <w:rPr>
                <w:webHidden/>
              </w:rPr>
              <w:fldChar w:fldCharType="begin"/>
            </w:r>
            <w:r>
              <w:rPr>
                <w:webHidden/>
              </w:rPr>
              <w:instrText xml:space="preserve"> PAGEREF _Toc183331890 \h </w:instrText>
            </w:r>
            <w:r>
              <w:rPr>
                <w:webHidden/>
              </w:rPr>
            </w:r>
            <w:r>
              <w:rPr>
                <w:webHidden/>
              </w:rPr>
              <w:fldChar w:fldCharType="separate"/>
            </w:r>
            <w:r>
              <w:rPr>
                <w:webHidden/>
              </w:rPr>
              <w:t>113</w:t>
            </w:r>
            <w:r>
              <w:rPr>
                <w:webHidden/>
              </w:rPr>
              <w:fldChar w:fldCharType="end"/>
            </w:r>
          </w:hyperlink>
        </w:p>
        <w:p w14:paraId="05A16665" w14:textId="7EE14B14"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91" w:history="1">
            <w:r w:rsidRPr="00FA59B0">
              <w:rPr>
                <w:rStyle w:val="aff0"/>
                <w:rFonts w:eastAsia="Microsoft YaHei"/>
                <w:noProof/>
              </w:rPr>
              <w:t>13.1 Состав изменений, выполненных в доработанной и (или) актуализированной схеме теплоснабжения</w:t>
            </w:r>
            <w:r>
              <w:rPr>
                <w:noProof/>
                <w:webHidden/>
              </w:rPr>
              <w:tab/>
            </w:r>
            <w:r>
              <w:rPr>
                <w:noProof/>
                <w:webHidden/>
              </w:rPr>
              <w:fldChar w:fldCharType="begin"/>
            </w:r>
            <w:r>
              <w:rPr>
                <w:noProof/>
                <w:webHidden/>
              </w:rPr>
              <w:instrText xml:space="preserve"> PAGEREF _Toc183331891 \h </w:instrText>
            </w:r>
            <w:r>
              <w:rPr>
                <w:noProof/>
                <w:webHidden/>
              </w:rPr>
            </w:r>
            <w:r>
              <w:rPr>
                <w:noProof/>
                <w:webHidden/>
              </w:rPr>
              <w:fldChar w:fldCharType="separate"/>
            </w:r>
            <w:r>
              <w:rPr>
                <w:noProof/>
                <w:webHidden/>
              </w:rPr>
              <w:t>116</w:t>
            </w:r>
            <w:r>
              <w:rPr>
                <w:noProof/>
                <w:webHidden/>
              </w:rPr>
              <w:fldChar w:fldCharType="end"/>
            </w:r>
          </w:hyperlink>
        </w:p>
        <w:p w14:paraId="1BE1F27B" w14:textId="707B6BBD" w:rsidR="00421AC7" w:rsidRDefault="00421AC7">
          <w:pPr>
            <w:pStyle w:val="14"/>
            <w:rPr>
              <w:rFonts w:asciiTheme="minorHAnsi" w:eastAsiaTheme="minorEastAsia" w:hAnsiTheme="minorHAnsi" w:cstheme="minorBidi"/>
              <w:kern w:val="2"/>
              <w:sz w:val="22"/>
              <w:szCs w:val="22"/>
              <w14:ligatures w14:val="standardContextual"/>
            </w:rPr>
          </w:pPr>
          <w:hyperlink w:anchor="_Toc183331892" w:history="1">
            <w:r w:rsidRPr="00FA59B0">
              <w:rPr>
                <w:rStyle w:val="aff0"/>
              </w:rPr>
              <w:t>ГЛАВА 14 Ценовые (тарифные) последствия</w:t>
            </w:r>
            <w:r>
              <w:rPr>
                <w:webHidden/>
              </w:rPr>
              <w:tab/>
            </w:r>
            <w:r>
              <w:rPr>
                <w:webHidden/>
              </w:rPr>
              <w:fldChar w:fldCharType="begin"/>
            </w:r>
            <w:r>
              <w:rPr>
                <w:webHidden/>
              </w:rPr>
              <w:instrText xml:space="preserve"> PAGEREF _Toc183331892 \h </w:instrText>
            </w:r>
            <w:r>
              <w:rPr>
                <w:webHidden/>
              </w:rPr>
            </w:r>
            <w:r>
              <w:rPr>
                <w:webHidden/>
              </w:rPr>
              <w:fldChar w:fldCharType="separate"/>
            </w:r>
            <w:r>
              <w:rPr>
                <w:webHidden/>
              </w:rPr>
              <w:t>117</w:t>
            </w:r>
            <w:r>
              <w:rPr>
                <w:webHidden/>
              </w:rPr>
              <w:fldChar w:fldCharType="end"/>
            </w:r>
          </w:hyperlink>
        </w:p>
        <w:p w14:paraId="46201E97" w14:textId="2C276D24"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93" w:history="1">
            <w:r w:rsidRPr="00FA59B0">
              <w:rPr>
                <w:rStyle w:val="aff0"/>
                <w:noProof/>
              </w:rPr>
              <w:t>14.1 Тарифно-балансовые расчетные модели теплоснабжения потребителей по каждой системе теплоснабжения</w:t>
            </w:r>
            <w:r>
              <w:rPr>
                <w:noProof/>
                <w:webHidden/>
              </w:rPr>
              <w:tab/>
            </w:r>
            <w:r>
              <w:rPr>
                <w:noProof/>
                <w:webHidden/>
              </w:rPr>
              <w:fldChar w:fldCharType="begin"/>
            </w:r>
            <w:r>
              <w:rPr>
                <w:noProof/>
                <w:webHidden/>
              </w:rPr>
              <w:instrText xml:space="preserve"> PAGEREF _Toc183331893 \h </w:instrText>
            </w:r>
            <w:r>
              <w:rPr>
                <w:noProof/>
                <w:webHidden/>
              </w:rPr>
            </w:r>
            <w:r>
              <w:rPr>
                <w:noProof/>
                <w:webHidden/>
              </w:rPr>
              <w:fldChar w:fldCharType="separate"/>
            </w:r>
            <w:r>
              <w:rPr>
                <w:noProof/>
                <w:webHidden/>
              </w:rPr>
              <w:t>117</w:t>
            </w:r>
            <w:r>
              <w:rPr>
                <w:noProof/>
                <w:webHidden/>
              </w:rPr>
              <w:fldChar w:fldCharType="end"/>
            </w:r>
          </w:hyperlink>
        </w:p>
        <w:p w14:paraId="594272C0" w14:textId="681A2AB8"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94" w:history="1">
            <w:r w:rsidRPr="00FA59B0">
              <w:rPr>
                <w:rStyle w:val="aff0"/>
                <w:noProof/>
              </w:rPr>
              <w:t>14.2 Тарифно-балансовые расчетные модели теплоснабжения потребителей по каждой единой теплоснабжающей организации</w:t>
            </w:r>
            <w:r>
              <w:rPr>
                <w:noProof/>
                <w:webHidden/>
              </w:rPr>
              <w:tab/>
            </w:r>
            <w:r>
              <w:rPr>
                <w:noProof/>
                <w:webHidden/>
              </w:rPr>
              <w:fldChar w:fldCharType="begin"/>
            </w:r>
            <w:r>
              <w:rPr>
                <w:noProof/>
                <w:webHidden/>
              </w:rPr>
              <w:instrText xml:space="preserve"> PAGEREF _Toc183331894 \h </w:instrText>
            </w:r>
            <w:r>
              <w:rPr>
                <w:noProof/>
                <w:webHidden/>
              </w:rPr>
            </w:r>
            <w:r>
              <w:rPr>
                <w:noProof/>
                <w:webHidden/>
              </w:rPr>
              <w:fldChar w:fldCharType="separate"/>
            </w:r>
            <w:r>
              <w:rPr>
                <w:noProof/>
                <w:webHidden/>
              </w:rPr>
              <w:t>119</w:t>
            </w:r>
            <w:r>
              <w:rPr>
                <w:noProof/>
                <w:webHidden/>
              </w:rPr>
              <w:fldChar w:fldCharType="end"/>
            </w:r>
          </w:hyperlink>
        </w:p>
        <w:p w14:paraId="65391F2B" w14:textId="07BB16F5"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95" w:history="1">
            <w:r w:rsidRPr="00FA59B0">
              <w:rPr>
                <w:rStyle w:val="aff0"/>
                <w:noProof/>
              </w:rPr>
              <w:t>14.3 Результаты оценки ценовых (тарифных) последствий реализации проектов схемы теплоснабжения на основании разработанных тарифно-балансовых моделей</w:t>
            </w:r>
            <w:r>
              <w:rPr>
                <w:noProof/>
                <w:webHidden/>
              </w:rPr>
              <w:tab/>
            </w:r>
            <w:r>
              <w:rPr>
                <w:noProof/>
                <w:webHidden/>
              </w:rPr>
              <w:fldChar w:fldCharType="begin"/>
            </w:r>
            <w:r>
              <w:rPr>
                <w:noProof/>
                <w:webHidden/>
              </w:rPr>
              <w:instrText xml:space="preserve"> PAGEREF _Toc183331895 \h </w:instrText>
            </w:r>
            <w:r>
              <w:rPr>
                <w:noProof/>
                <w:webHidden/>
              </w:rPr>
            </w:r>
            <w:r>
              <w:rPr>
                <w:noProof/>
                <w:webHidden/>
              </w:rPr>
              <w:fldChar w:fldCharType="separate"/>
            </w:r>
            <w:r>
              <w:rPr>
                <w:noProof/>
                <w:webHidden/>
              </w:rPr>
              <w:t>119</w:t>
            </w:r>
            <w:r>
              <w:rPr>
                <w:noProof/>
                <w:webHidden/>
              </w:rPr>
              <w:fldChar w:fldCharType="end"/>
            </w:r>
          </w:hyperlink>
        </w:p>
        <w:p w14:paraId="5B6D9248" w14:textId="4A8D6DC3"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96" w:history="1">
            <w:r w:rsidRPr="00FA59B0">
              <w:rPr>
                <w:rStyle w:val="aff0"/>
                <w:rFonts w:eastAsia="Microsoft YaHei"/>
                <w:noProof/>
              </w:rPr>
              <w:t>14.4 Состав изменений, выполненных в доработанной и (или) актуализированной схеме теплоснабжения</w:t>
            </w:r>
            <w:r>
              <w:rPr>
                <w:noProof/>
                <w:webHidden/>
              </w:rPr>
              <w:tab/>
            </w:r>
            <w:r>
              <w:rPr>
                <w:noProof/>
                <w:webHidden/>
              </w:rPr>
              <w:fldChar w:fldCharType="begin"/>
            </w:r>
            <w:r>
              <w:rPr>
                <w:noProof/>
                <w:webHidden/>
              </w:rPr>
              <w:instrText xml:space="preserve"> PAGEREF _Toc183331896 \h </w:instrText>
            </w:r>
            <w:r>
              <w:rPr>
                <w:noProof/>
                <w:webHidden/>
              </w:rPr>
            </w:r>
            <w:r>
              <w:rPr>
                <w:noProof/>
                <w:webHidden/>
              </w:rPr>
              <w:fldChar w:fldCharType="separate"/>
            </w:r>
            <w:r>
              <w:rPr>
                <w:noProof/>
                <w:webHidden/>
              </w:rPr>
              <w:t>119</w:t>
            </w:r>
            <w:r>
              <w:rPr>
                <w:noProof/>
                <w:webHidden/>
              </w:rPr>
              <w:fldChar w:fldCharType="end"/>
            </w:r>
          </w:hyperlink>
        </w:p>
        <w:p w14:paraId="1591AFF2" w14:textId="298849E4" w:rsidR="00421AC7" w:rsidRDefault="00421AC7">
          <w:pPr>
            <w:pStyle w:val="14"/>
            <w:rPr>
              <w:rFonts w:asciiTheme="minorHAnsi" w:eastAsiaTheme="minorEastAsia" w:hAnsiTheme="minorHAnsi" w:cstheme="minorBidi"/>
              <w:kern w:val="2"/>
              <w:sz w:val="22"/>
              <w:szCs w:val="22"/>
              <w14:ligatures w14:val="standardContextual"/>
            </w:rPr>
          </w:pPr>
          <w:hyperlink w:anchor="_Toc183331897" w:history="1">
            <w:r w:rsidRPr="00FA59B0">
              <w:rPr>
                <w:rStyle w:val="aff0"/>
              </w:rPr>
              <w:t>ГЛАВА 15 Реестр единых теплоснабжающих организаций</w:t>
            </w:r>
            <w:r>
              <w:rPr>
                <w:webHidden/>
              </w:rPr>
              <w:tab/>
            </w:r>
            <w:r>
              <w:rPr>
                <w:webHidden/>
              </w:rPr>
              <w:fldChar w:fldCharType="begin"/>
            </w:r>
            <w:r>
              <w:rPr>
                <w:webHidden/>
              </w:rPr>
              <w:instrText xml:space="preserve"> PAGEREF _Toc183331897 \h </w:instrText>
            </w:r>
            <w:r>
              <w:rPr>
                <w:webHidden/>
              </w:rPr>
            </w:r>
            <w:r>
              <w:rPr>
                <w:webHidden/>
              </w:rPr>
              <w:fldChar w:fldCharType="separate"/>
            </w:r>
            <w:r>
              <w:rPr>
                <w:webHidden/>
              </w:rPr>
              <w:t>120</w:t>
            </w:r>
            <w:r>
              <w:rPr>
                <w:webHidden/>
              </w:rPr>
              <w:fldChar w:fldCharType="end"/>
            </w:r>
          </w:hyperlink>
        </w:p>
        <w:p w14:paraId="11179DF3" w14:textId="03752928"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98" w:history="1">
            <w:r w:rsidRPr="00FA59B0">
              <w:rPr>
                <w:rStyle w:val="aff0"/>
                <w:noProof/>
              </w:rPr>
              <w:t>15.1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Pr>
                <w:noProof/>
                <w:webHidden/>
              </w:rPr>
              <w:tab/>
            </w:r>
            <w:r>
              <w:rPr>
                <w:noProof/>
                <w:webHidden/>
              </w:rPr>
              <w:fldChar w:fldCharType="begin"/>
            </w:r>
            <w:r>
              <w:rPr>
                <w:noProof/>
                <w:webHidden/>
              </w:rPr>
              <w:instrText xml:space="preserve"> PAGEREF _Toc183331898 \h </w:instrText>
            </w:r>
            <w:r>
              <w:rPr>
                <w:noProof/>
                <w:webHidden/>
              </w:rPr>
            </w:r>
            <w:r>
              <w:rPr>
                <w:noProof/>
                <w:webHidden/>
              </w:rPr>
              <w:fldChar w:fldCharType="separate"/>
            </w:r>
            <w:r>
              <w:rPr>
                <w:noProof/>
                <w:webHidden/>
              </w:rPr>
              <w:t>120</w:t>
            </w:r>
            <w:r>
              <w:rPr>
                <w:noProof/>
                <w:webHidden/>
              </w:rPr>
              <w:fldChar w:fldCharType="end"/>
            </w:r>
          </w:hyperlink>
        </w:p>
        <w:p w14:paraId="52132E3F" w14:textId="53DE576E"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899" w:history="1">
            <w:r w:rsidRPr="00FA59B0">
              <w:rPr>
                <w:rStyle w:val="aff0"/>
                <w:noProof/>
              </w:rPr>
              <w:t>15.2 Реестр единых теплоснабжающих организаций, содержащий перечень систем теплоснабжения, входящих в состав единой теплоснабжающей организации</w:t>
            </w:r>
            <w:r>
              <w:rPr>
                <w:noProof/>
                <w:webHidden/>
              </w:rPr>
              <w:tab/>
            </w:r>
            <w:r>
              <w:rPr>
                <w:noProof/>
                <w:webHidden/>
              </w:rPr>
              <w:fldChar w:fldCharType="begin"/>
            </w:r>
            <w:r>
              <w:rPr>
                <w:noProof/>
                <w:webHidden/>
              </w:rPr>
              <w:instrText xml:space="preserve"> PAGEREF _Toc183331899 \h </w:instrText>
            </w:r>
            <w:r>
              <w:rPr>
                <w:noProof/>
                <w:webHidden/>
              </w:rPr>
            </w:r>
            <w:r>
              <w:rPr>
                <w:noProof/>
                <w:webHidden/>
              </w:rPr>
              <w:fldChar w:fldCharType="separate"/>
            </w:r>
            <w:r>
              <w:rPr>
                <w:noProof/>
                <w:webHidden/>
              </w:rPr>
              <w:t>120</w:t>
            </w:r>
            <w:r>
              <w:rPr>
                <w:noProof/>
                <w:webHidden/>
              </w:rPr>
              <w:fldChar w:fldCharType="end"/>
            </w:r>
          </w:hyperlink>
        </w:p>
        <w:p w14:paraId="44E1FEDA" w14:textId="0A7999B7"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900" w:history="1">
            <w:r w:rsidRPr="00FA59B0">
              <w:rPr>
                <w:rStyle w:val="aff0"/>
                <w:noProof/>
              </w:rPr>
              <w:t>15.3 Основания, в том числе критерии, в соответствии с которыми теплоснабжающей организации присвоен статус единой теплоснабжающей организации</w:t>
            </w:r>
            <w:r>
              <w:rPr>
                <w:noProof/>
                <w:webHidden/>
              </w:rPr>
              <w:tab/>
            </w:r>
            <w:r>
              <w:rPr>
                <w:noProof/>
                <w:webHidden/>
              </w:rPr>
              <w:fldChar w:fldCharType="begin"/>
            </w:r>
            <w:r>
              <w:rPr>
                <w:noProof/>
                <w:webHidden/>
              </w:rPr>
              <w:instrText xml:space="preserve"> PAGEREF _Toc183331900 \h </w:instrText>
            </w:r>
            <w:r>
              <w:rPr>
                <w:noProof/>
                <w:webHidden/>
              </w:rPr>
            </w:r>
            <w:r>
              <w:rPr>
                <w:noProof/>
                <w:webHidden/>
              </w:rPr>
              <w:fldChar w:fldCharType="separate"/>
            </w:r>
            <w:r>
              <w:rPr>
                <w:noProof/>
                <w:webHidden/>
              </w:rPr>
              <w:t>120</w:t>
            </w:r>
            <w:r>
              <w:rPr>
                <w:noProof/>
                <w:webHidden/>
              </w:rPr>
              <w:fldChar w:fldCharType="end"/>
            </w:r>
          </w:hyperlink>
        </w:p>
        <w:p w14:paraId="2CFAD47A" w14:textId="5B32CBA3"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901" w:history="1">
            <w:r w:rsidRPr="00FA59B0">
              <w:rPr>
                <w:rStyle w:val="aff0"/>
                <w:noProof/>
              </w:rPr>
              <w:t>15.4 Заявки теплоснабжающих организаций, поданные в рамках актуализации проекта схемы теплоснабжения (при их наличии), на присвоение статуса единой теплоснабжающей организации</w:t>
            </w:r>
            <w:r>
              <w:rPr>
                <w:noProof/>
                <w:webHidden/>
              </w:rPr>
              <w:tab/>
            </w:r>
            <w:r>
              <w:rPr>
                <w:noProof/>
                <w:webHidden/>
              </w:rPr>
              <w:fldChar w:fldCharType="begin"/>
            </w:r>
            <w:r>
              <w:rPr>
                <w:noProof/>
                <w:webHidden/>
              </w:rPr>
              <w:instrText xml:space="preserve"> PAGEREF _Toc183331901 \h </w:instrText>
            </w:r>
            <w:r>
              <w:rPr>
                <w:noProof/>
                <w:webHidden/>
              </w:rPr>
            </w:r>
            <w:r>
              <w:rPr>
                <w:noProof/>
                <w:webHidden/>
              </w:rPr>
              <w:fldChar w:fldCharType="separate"/>
            </w:r>
            <w:r>
              <w:rPr>
                <w:noProof/>
                <w:webHidden/>
              </w:rPr>
              <w:t>123</w:t>
            </w:r>
            <w:r>
              <w:rPr>
                <w:noProof/>
                <w:webHidden/>
              </w:rPr>
              <w:fldChar w:fldCharType="end"/>
            </w:r>
          </w:hyperlink>
        </w:p>
        <w:p w14:paraId="2DB619A6" w14:textId="4638354B"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902" w:history="1">
            <w:r w:rsidRPr="00FA59B0">
              <w:rPr>
                <w:rStyle w:val="aff0"/>
                <w:noProof/>
              </w:rPr>
              <w:t>15.5 Описание границ зон деятельности единой теплоснабжающей организации (организаций)</w:t>
            </w:r>
            <w:r>
              <w:rPr>
                <w:noProof/>
                <w:webHidden/>
              </w:rPr>
              <w:tab/>
            </w:r>
            <w:r>
              <w:rPr>
                <w:noProof/>
                <w:webHidden/>
              </w:rPr>
              <w:fldChar w:fldCharType="begin"/>
            </w:r>
            <w:r>
              <w:rPr>
                <w:noProof/>
                <w:webHidden/>
              </w:rPr>
              <w:instrText xml:space="preserve"> PAGEREF _Toc183331902 \h </w:instrText>
            </w:r>
            <w:r>
              <w:rPr>
                <w:noProof/>
                <w:webHidden/>
              </w:rPr>
            </w:r>
            <w:r>
              <w:rPr>
                <w:noProof/>
                <w:webHidden/>
              </w:rPr>
              <w:fldChar w:fldCharType="separate"/>
            </w:r>
            <w:r>
              <w:rPr>
                <w:noProof/>
                <w:webHidden/>
              </w:rPr>
              <w:t>123</w:t>
            </w:r>
            <w:r>
              <w:rPr>
                <w:noProof/>
                <w:webHidden/>
              </w:rPr>
              <w:fldChar w:fldCharType="end"/>
            </w:r>
          </w:hyperlink>
        </w:p>
        <w:p w14:paraId="3E02BA2A" w14:textId="6266E65B"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903" w:history="1">
            <w:r w:rsidRPr="00FA59B0">
              <w:rPr>
                <w:rStyle w:val="aff0"/>
                <w:rFonts w:eastAsia="Microsoft YaHei"/>
                <w:noProof/>
              </w:rPr>
              <w:t>15.6 Состав изменений, выполненных в доработанной и (или) актуализированной схеме теплоснабжения</w:t>
            </w:r>
            <w:r>
              <w:rPr>
                <w:noProof/>
                <w:webHidden/>
              </w:rPr>
              <w:tab/>
            </w:r>
            <w:r>
              <w:rPr>
                <w:noProof/>
                <w:webHidden/>
              </w:rPr>
              <w:fldChar w:fldCharType="begin"/>
            </w:r>
            <w:r>
              <w:rPr>
                <w:noProof/>
                <w:webHidden/>
              </w:rPr>
              <w:instrText xml:space="preserve"> PAGEREF _Toc183331903 \h </w:instrText>
            </w:r>
            <w:r>
              <w:rPr>
                <w:noProof/>
                <w:webHidden/>
              </w:rPr>
            </w:r>
            <w:r>
              <w:rPr>
                <w:noProof/>
                <w:webHidden/>
              </w:rPr>
              <w:fldChar w:fldCharType="separate"/>
            </w:r>
            <w:r>
              <w:rPr>
                <w:noProof/>
                <w:webHidden/>
              </w:rPr>
              <w:t>123</w:t>
            </w:r>
            <w:r>
              <w:rPr>
                <w:noProof/>
                <w:webHidden/>
              </w:rPr>
              <w:fldChar w:fldCharType="end"/>
            </w:r>
          </w:hyperlink>
        </w:p>
        <w:p w14:paraId="09ACB454" w14:textId="7BF73E62" w:rsidR="00421AC7" w:rsidRDefault="00421AC7">
          <w:pPr>
            <w:pStyle w:val="14"/>
            <w:rPr>
              <w:rFonts w:asciiTheme="minorHAnsi" w:eastAsiaTheme="minorEastAsia" w:hAnsiTheme="minorHAnsi" w:cstheme="minorBidi"/>
              <w:kern w:val="2"/>
              <w:sz w:val="22"/>
              <w:szCs w:val="22"/>
              <w14:ligatures w14:val="standardContextual"/>
            </w:rPr>
          </w:pPr>
          <w:hyperlink w:anchor="_Toc183331904" w:history="1">
            <w:r w:rsidRPr="00FA59B0">
              <w:rPr>
                <w:rStyle w:val="aff0"/>
              </w:rPr>
              <w:t>ГЛАВА 16 Реестр мероприятий схемы теплоснабжения</w:t>
            </w:r>
            <w:r>
              <w:rPr>
                <w:webHidden/>
              </w:rPr>
              <w:tab/>
            </w:r>
            <w:r>
              <w:rPr>
                <w:webHidden/>
              </w:rPr>
              <w:fldChar w:fldCharType="begin"/>
            </w:r>
            <w:r>
              <w:rPr>
                <w:webHidden/>
              </w:rPr>
              <w:instrText xml:space="preserve"> PAGEREF _Toc183331904 \h </w:instrText>
            </w:r>
            <w:r>
              <w:rPr>
                <w:webHidden/>
              </w:rPr>
            </w:r>
            <w:r>
              <w:rPr>
                <w:webHidden/>
              </w:rPr>
              <w:fldChar w:fldCharType="separate"/>
            </w:r>
            <w:r>
              <w:rPr>
                <w:webHidden/>
              </w:rPr>
              <w:t>124</w:t>
            </w:r>
            <w:r>
              <w:rPr>
                <w:webHidden/>
              </w:rPr>
              <w:fldChar w:fldCharType="end"/>
            </w:r>
          </w:hyperlink>
        </w:p>
        <w:p w14:paraId="418EB08A" w14:textId="6105850A"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905" w:history="1">
            <w:r w:rsidRPr="00FA59B0">
              <w:rPr>
                <w:rStyle w:val="aff0"/>
                <w:noProof/>
              </w:rPr>
              <w:t>16.1 Перечень мероприятий по строительству, реконструкции, техническому перевооружению и (или) модернизации источников тепловой энергии</w:t>
            </w:r>
            <w:r>
              <w:rPr>
                <w:noProof/>
                <w:webHidden/>
              </w:rPr>
              <w:tab/>
            </w:r>
            <w:r>
              <w:rPr>
                <w:noProof/>
                <w:webHidden/>
              </w:rPr>
              <w:fldChar w:fldCharType="begin"/>
            </w:r>
            <w:r>
              <w:rPr>
                <w:noProof/>
                <w:webHidden/>
              </w:rPr>
              <w:instrText xml:space="preserve"> PAGEREF _Toc183331905 \h </w:instrText>
            </w:r>
            <w:r>
              <w:rPr>
                <w:noProof/>
                <w:webHidden/>
              </w:rPr>
            </w:r>
            <w:r>
              <w:rPr>
                <w:noProof/>
                <w:webHidden/>
              </w:rPr>
              <w:fldChar w:fldCharType="separate"/>
            </w:r>
            <w:r>
              <w:rPr>
                <w:noProof/>
                <w:webHidden/>
              </w:rPr>
              <w:t>124</w:t>
            </w:r>
            <w:r>
              <w:rPr>
                <w:noProof/>
                <w:webHidden/>
              </w:rPr>
              <w:fldChar w:fldCharType="end"/>
            </w:r>
          </w:hyperlink>
        </w:p>
        <w:p w14:paraId="1A17768D" w14:textId="0C9907AA"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906" w:history="1">
            <w:r w:rsidRPr="00FA59B0">
              <w:rPr>
                <w:rStyle w:val="aff0"/>
                <w:noProof/>
              </w:rPr>
              <w:t>16.2 Перечень мероприятий по строительству, реконструкции, техническому перевооружению и (или) модернизации тепловых сетей и сооружений на них</w:t>
            </w:r>
            <w:r>
              <w:rPr>
                <w:noProof/>
                <w:webHidden/>
              </w:rPr>
              <w:tab/>
            </w:r>
            <w:r>
              <w:rPr>
                <w:noProof/>
                <w:webHidden/>
              </w:rPr>
              <w:fldChar w:fldCharType="begin"/>
            </w:r>
            <w:r>
              <w:rPr>
                <w:noProof/>
                <w:webHidden/>
              </w:rPr>
              <w:instrText xml:space="preserve"> PAGEREF _Toc183331906 \h </w:instrText>
            </w:r>
            <w:r>
              <w:rPr>
                <w:noProof/>
                <w:webHidden/>
              </w:rPr>
            </w:r>
            <w:r>
              <w:rPr>
                <w:noProof/>
                <w:webHidden/>
              </w:rPr>
              <w:fldChar w:fldCharType="separate"/>
            </w:r>
            <w:r>
              <w:rPr>
                <w:noProof/>
                <w:webHidden/>
              </w:rPr>
              <w:t>127</w:t>
            </w:r>
            <w:r>
              <w:rPr>
                <w:noProof/>
                <w:webHidden/>
              </w:rPr>
              <w:fldChar w:fldCharType="end"/>
            </w:r>
          </w:hyperlink>
        </w:p>
        <w:p w14:paraId="112BBF97" w14:textId="358EE2DA"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907" w:history="1">
            <w:r w:rsidRPr="00FA59B0">
              <w:rPr>
                <w:rStyle w:val="aff0"/>
                <w:noProof/>
              </w:rPr>
              <w:t>16.3 Перечень мероприятий, обеспечивающих перевод открытых систем теплоснабжения (горячего водоснабжения), отдельных участков таких систем на закрытые системы горячего водоснабжения</w:t>
            </w:r>
            <w:r>
              <w:rPr>
                <w:noProof/>
                <w:webHidden/>
              </w:rPr>
              <w:tab/>
            </w:r>
            <w:r>
              <w:rPr>
                <w:noProof/>
                <w:webHidden/>
              </w:rPr>
              <w:fldChar w:fldCharType="begin"/>
            </w:r>
            <w:r>
              <w:rPr>
                <w:noProof/>
                <w:webHidden/>
              </w:rPr>
              <w:instrText xml:space="preserve"> PAGEREF _Toc183331907 \h </w:instrText>
            </w:r>
            <w:r>
              <w:rPr>
                <w:noProof/>
                <w:webHidden/>
              </w:rPr>
            </w:r>
            <w:r>
              <w:rPr>
                <w:noProof/>
                <w:webHidden/>
              </w:rPr>
              <w:fldChar w:fldCharType="separate"/>
            </w:r>
            <w:r>
              <w:rPr>
                <w:noProof/>
                <w:webHidden/>
              </w:rPr>
              <w:t>127</w:t>
            </w:r>
            <w:r>
              <w:rPr>
                <w:noProof/>
                <w:webHidden/>
              </w:rPr>
              <w:fldChar w:fldCharType="end"/>
            </w:r>
          </w:hyperlink>
        </w:p>
        <w:p w14:paraId="5661B874" w14:textId="353D512E"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908" w:history="1">
            <w:r w:rsidRPr="00FA59B0">
              <w:rPr>
                <w:rStyle w:val="aff0"/>
                <w:rFonts w:eastAsia="Microsoft YaHei"/>
                <w:noProof/>
              </w:rPr>
              <w:t>16.4 Состав изменений, выполненных в доработанной и (или) актуализированной схеме теплоснабжения</w:t>
            </w:r>
            <w:r>
              <w:rPr>
                <w:noProof/>
                <w:webHidden/>
              </w:rPr>
              <w:tab/>
            </w:r>
            <w:r>
              <w:rPr>
                <w:noProof/>
                <w:webHidden/>
              </w:rPr>
              <w:fldChar w:fldCharType="begin"/>
            </w:r>
            <w:r>
              <w:rPr>
                <w:noProof/>
                <w:webHidden/>
              </w:rPr>
              <w:instrText xml:space="preserve"> PAGEREF _Toc183331908 \h </w:instrText>
            </w:r>
            <w:r>
              <w:rPr>
                <w:noProof/>
                <w:webHidden/>
              </w:rPr>
            </w:r>
            <w:r>
              <w:rPr>
                <w:noProof/>
                <w:webHidden/>
              </w:rPr>
              <w:fldChar w:fldCharType="separate"/>
            </w:r>
            <w:r>
              <w:rPr>
                <w:noProof/>
                <w:webHidden/>
              </w:rPr>
              <w:t>127</w:t>
            </w:r>
            <w:r>
              <w:rPr>
                <w:noProof/>
                <w:webHidden/>
              </w:rPr>
              <w:fldChar w:fldCharType="end"/>
            </w:r>
          </w:hyperlink>
        </w:p>
        <w:p w14:paraId="7DEE279B" w14:textId="6C7558C7" w:rsidR="00421AC7" w:rsidRDefault="00421AC7">
          <w:pPr>
            <w:pStyle w:val="14"/>
            <w:rPr>
              <w:rFonts w:asciiTheme="minorHAnsi" w:eastAsiaTheme="minorEastAsia" w:hAnsiTheme="minorHAnsi" w:cstheme="minorBidi"/>
              <w:kern w:val="2"/>
              <w:sz w:val="22"/>
              <w:szCs w:val="22"/>
              <w14:ligatures w14:val="standardContextual"/>
            </w:rPr>
          </w:pPr>
          <w:hyperlink w:anchor="_Toc183331909" w:history="1">
            <w:r w:rsidRPr="00FA59B0">
              <w:rPr>
                <w:rStyle w:val="aff0"/>
              </w:rPr>
              <w:t>ГЛАВА 17 Замечания и предложения к проекту схемы теплоснабжения</w:t>
            </w:r>
            <w:r>
              <w:rPr>
                <w:webHidden/>
              </w:rPr>
              <w:tab/>
            </w:r>
            <w:r>
              <w:rPr>
                <w:webHidden/>
              </w:rPr>
              <w:fldChar w:fldCharType="begin"/>
            </w:r>
            <w:r>
              <w:rPr>
                <w:webHidden/>
              </w:rPr>
              <w:instrText xml:space="preserve"> PAGEREF _Toc183331909 \h </w:instrText>
            </w:r>
            <w:r>
              <w:rPr>
                <w:webHidden/>
              </w:rPr>
            </w:r>
            <w:r>
              <w:rPr>
                <w:webHidden/>
              </w:rPr>
              <w:fldChar w:fldCharType="separate"/>
            </w:r>
            <w:r>
              <w:rPr>
                <w:webHidden/>
              </w:rPr>
              <w:t>128</w:t>
            </w:r>
            <w:r>
              <w:rPr>
                <w:webHidden/>
              </w:rPr>
              <w:fldChar w:fldCharType="end"/>
            </w:r>
          </w:hyperlink>
        </w:p>
        <w:p w14:paraId="347273F9" w14:textId="09B25E7E"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910" w:history="1">
            <w:r w:rsidRPr="00FA59B0">
              <w:rPr>
                <w:rStyle w:val="aff0"/>
                <w:noProof/>
              </w:rPr>
              <w:t>17.1 Перечень всех замечаний и предложений, поступивших при разработке, утверждении и актуализации схемы теплоснабжения</w:t>
            </w:r>
            <w:r>
              <w:rPr>
                <w:noProof/>
                <w:webHidden/>
              </w:rPr>
              <w:tab/>
            </w:r>
            <w:r>
              <w:rPr>
                <w:noProof/>
                <w:webHidden/>
              </w:rPr>
              <w:fldChar w:fldCharType="begin"/>
            </w:r>
            <w:r>
              <w:rPr>
                <w:noProof/>
                <w:webHidden/>
              </w:rPr>
              <w:instrText xml:space="preserve"> PAGEREF _Toc183331910 \h </w:instrText>
            </w:r>
            <w:r>
              <w:rPr>
                <w:noProof/>
                <w:webHidden/>
              </w:rPr>
            </w:r>
            <w:r>
              <w:rPr>
                <w:noProof/>
                <w:webHidden/>
              </w:rPr>
              <w:fldChar w:fldCharType="separate"/>
            </w:r>
            <w:r>
              <w:rPr>
                <w:noProof/>
                <w:webHidden/>
              </w:rPr>
              <w:t>128</w:t>
            </w:r>
            <w:r>
              <w:rPr>
                <w:noProof/>
                <w:webHidden/>
              </w:rPr>
              <w:fldChar w:fldCharType="end"/>
            </w:r>
          </w:hyperlink>
        </w:p>
        <w:p w14:paraId="25D7EB4E" w14:textId="61C681C6"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911" w:history="1">
            <w:r w:rsidRPr="00FA59B0">
              <w:rPr>
                <w:rStyle w:val="aff0"/>
                <w:noProof/>
              </w:rPr>
              <w:t>17.2 Ответы разработчиков проекта схемы теплоснабжения на замечания и предложения</w:t>
            </w:r>
            <w:r>
              <w:rPr>
                <w:noProof/>
                <w:webHidden/>
              </w:rPr>
              <w:tab/>
            </w:r>
            <w:r>
              <w:rPr>
                <w:noProof/>
                <w:webHidden/>
              </w:rPr>
              <w:fldChar w:fldCharType="begin"/>
            </w:r>
            <w:r>
              <w:rPr>
                <w:noProof/>
                <w:webHidden/>
              </w:rPr>
              <w:instrText xml:space="preserve"> PAGEREF _Toc183331911 \h </w:instrText>
            </w:r>
            <w:r>
              <w:rPr>
                <w:noProof/>
                <w:webHidden/>
              </w:rPr>
            </w:r>
            <w:r>
              <w:rPr>
                <w:noProof/>
                <w:webHidden/>
              </w:rPr>
              <w:fldChar w:fldCharType="separate"/>
            </w:r>
            <w:r>
              <w:rPr>
                <w:noProof/>
                <w:webHidden/>
              </w:rPr>
              <w:t>128</w:t>
            </w:r>
            <w:r>
              <w:rPr>
                <w:noProof/>
                <w:webHidden/>
              </w:rPr>
              <w:fldChar w:fldCharType="end"/>
            </w:r>
          </w:hyperlink>
        </w:p>
        <w:p w14:paraId="676ACCA0" w14:textId="39C44BB5"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912" w:history="1">
            <w:r w:rsidRPr="00FA59B0">
              <w:rPr>
                <w:rStyle w:val="aff0"/>
                <w:noProof/>
              </w:rPr>
              <w:t>17.3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r>
              <w:rPr>
                <w:noProof/>
                <w:webHidden/>
              </w:rPr>
              <w:tab/>
            </w:r>
            <w:r>
              <w:rPr>
                <w:noProof/>
                <w:webHidden/>
              </w:rPr>
              <w:fldChar w:fldCharType="begin"/>
            </w:r>
            <w:r>
              <w:rPr>
                <w:noProof/>
                <w:webHidden/>
              </w:rPr>
              <w:instrText xml:space="preserve"> PAGEREF _Toc183331912 \h </w:instrText>
            </w:r>
            <w:r>
              <w:rPr>
                <w:noProof/>
                <w:webHidden/>
              </w:rPr>
            </w:r>
            <w:r>
              <w:rPr>
                <w:noProof/>
                <w:webHidden/>
              </w:rPr>
              <w:fldChar w:fldCharType="separate"/>
            </w:r>
            <w:r>
              <w:rPr>
                <w:noProof/>
                <w:webHidden/>
              </w:rPr>
              <w:t>128</w:t>
            </w:r>
            <w:r>
              <w:rPr>
                <w:noProof/>
                <w:webHidden/>
              </w:rPr>
              <w:fldChar w:fldCharType="end"/>
            </w:r>
          </w:hyperlink>
        </w:p>
        <w:p w14:paraId="0739064C" w14:textId="6371DCF3" w:rsidR="00421AC7" w:rsidRDefault="00421AC7">
          <w:pPr>
            <w:pStyle w:val="14"/>
            <w:rPr>
              <w:rFonts w:asciiTheme="minorHAnsi" w:eastAsiaTheme="minorEastAsia" w:hAnsiTheme="minorHAnsi" w:cstheme="minorBidi"/>
              <w:kern w:val="2"/>
              <w:sz w:val="22"/>
              <w:szCs w:val="22"/>
              <w14:ligatures w14:val="standardContextual"/>
            </w:rPr>
          </w:pPr>
          <w:hyperlink w:anchor="_Toc183331913" w:history="1">
            <w:r w:rsidRPr="00FA59B0">
              <w:rPr>
                <w:rStyle w:val="aff0"/>
              </w:rPr>
              <w:t>ГЛАВА 18 Сводный том изменений, выполненных в доработанной и (или) актуализированной схеме теплоснабжения</w:t>
            </w:r>
            <w:r>
              <w:rPr>
                <w:webHidden/>
              </w:rPr>
              <w:tab/>
            </w:r>
            <w:r>
              <w:rPr>
                <w:webHidden/>
              </w:rPr>
              <w:fldChar w:fldCharType="begin"/>
            </w:r>
            <w:r>
              <w:rPr>
                <w:webHidden/>
              </w:rPr>
              <w:instrText xml:space="preserve"> PAGEREF _Toc183331913 \h </w:instrText>
            </w:r>
            <w:r>
              <w:rPr>
                <w:webHidden/>
              </w:rPr>
            </w:r>
            <w:r>
              <w:rPr>
                <w:webHidden/>
              </w:rPr>
              <w:fldChar w:fldCharType="separate"/>
            </w:r>
            <w:r>
              <w:rPr>
                <w:webHidden/>
              </w:rPr>
              <w:t>129</w:t>
            </w:r>
            <w:r>
              <w:rPr>
                <w:webHidden/>
              </w:rPr>
              <w:fldChar w:fldCharType="end"/>
            </w:r>
          </w:hyperlink>
        </w:p>
        <w:p w14:paraId="31B341DD" w14:textId="20187111"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914" w:history="1">
            <w:r w:rsidRPr="00FA59B0">
              <w:rPr>
                <w:rStyle w:val="aff0"/>
                <w:noProof/>
              </w:rPr>
              <w:t>18.1. Реестр изменений, внесенных в доработанную и (или) актуализированную схему теплоснабжения</w:t>
            </w:r>
            <w:r>
              <w:rPr>
                <w:noProof/>
                <w:webHidden/>
              </w:rPr>
              <w:tab/>
            </w:r>
            <w:r>
              <w:rPr>
                <w:noProof/>
                <w:webHidden/>
              </w:rPr>
              <w:fldChar w:fldCharType="begin"/>
            </w:r>
            <w:r>
              <w:rPr>
                <w:noProof/>
                <w:webHidden/>
              </w:rPr>
              <w:instrText xml:space="preserve"> PAGEREF _Toc183331914 \h </w:instrText>
            </w:r>
            <w:r>
              <w:rPr>
                <w:noProof/>
                <w:webHidden/>
              </w:rPr>
            </w:r>
            <w:r>
              <w:rPr>
                <w:noProof/>
                <w:webHidden/>
              </w:rPr>
              <w:fldChar w:fldCharType="separate"/>
            </w:r>
            <w:r>
              <w:rPr>
                <w:noProof/>
                <w:webHidden/>
              </w:rPr>
              <w:t>129</w:t>
            </w:r>
            <w:r>
              <w:rPr>
                <w:noProof/>
                <w:webHidden/>
              </w:rPr>
              <w:fldChar w:fldCharType="end"/>
            </w:r>
          </w:hyperlink>
        </w:p>
        <w:p w14:paraId="44F2943A" w14:textId="43ED2B13"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915" w:history="1">
            <w:r w:rsidRPr="00FA59B0">
              <w:rPr>
                <w:rStyle w:val="aff0"/>
                <w:noProof/>
              </w:rPr>
              <w:t>18.2 Сведения о том, какие мероприятия из утвержденной схемы теплоснабжения были выполнены за период, прошедший с даты утверждения схемы теплоснабжения</w:t>
            </w:r>
            <w:r>
              <w:rPr>
                <w:noProof/>
                <w:webHidden/>
              </w:rPr>
              <w:tab/>
            </w:r>
            <w:r>
              <w:rPr>
                <w:noProof/>
                <w:webHidden/>
              </w:rPr>
              <w:fldChar w:fldCharType="begin"/>
            </w:r>
            <w:r>
              <w:rPr>
                <w:noProof/>
                <w:webHidden/>
              </w:rPr>
              <w:instrText xml:space="preserve"> PAGEREF _Toc183331915 \h </w:instrText>
            </w:r>
            <w:r>
              <w:rPr>
                <w:noProof/>
                <w:webHidden/>
              </w:rPr>
            </w:r>
            <w:r>
              <w:rPr>
                <w:noProof/>
                <w:webHidden/>
              </w:rPr>
              <w:fldChar w:fldCharType="separate"/>
            </w:r>
            <w:r>
              <w:rPr>
                <w:noProof/>
                <w:webHidden/>
              </w:rPr>
              <w:t>130</w:t>
            </w:r>
            <w:r>
              <w:rPr>
                <w:noProof/>
                <w:webHidden/>
              </w:rPr>
              <w:fldChar w:fldCharType="end"/>
            </w:r>
          </w:hyperlink>
        </w:p>
        <w:p w14:paraId="292D3FDA" w14:textId="1B569864" w:rsidR="00421AC7" w:rsidRDefault="00421AC7">
          <w:pPr>
            <w:pStyle w:val="14"/>
            <w:rPr>
              <w:rFonts w:asciiTheme="minorHAnsi" w:eastAsiaTheme="minorEastAsia" w:hAnsiTheme="minorHAnsi" w:cstheme="minorBidi"/>
              <w:kern w:val="2"/>
              <w:sz w:val="22"/>
              <w:szCs w:val="22"/>
              <w14:ligatures w14:val="standardContextual"/>
            </w:rPr>
          </w:pPr>
          <w:hyperlink w:anchor="_Toc183331916" w:history="1">
            <w:r w:rsidRPr="00FA59B0">
              <w:rPr>
                <w:rStyle w:val="aff0"/>
              </w:rPr>
              <w:t>ГЛАВА 19 Разработка сценариев развития аварий в системах теплоснабжения с моделированием гидравлических режимов работы таких систем, а том числе при отказе элементов тепловых сетей и при аварийных режимах работы систем теплоснабжения, связанных с прекращением подачи тепловой энергии</w:t>
            </w:r>
            <w:r>
              <w:rPr>
                <w:webHidden/>
              </w:rPr>
              <w:tab/>
            </w:r>
            <w:r>
              <w:rPr>
                <w:webHidden/>
              </w:rPr>
              <w:fldChar w:fldCharType="begin"/>
            </w:r>
            <w:r>
              <w:rPr>
                <w:webHidden/>
              </w:rPr>
              <w:instrText xml:space="preserve"> PAGEREF _Toc183331916 \h </w:instrText>
            </w:r>
            <w:r>
              <w:rPr>
                <w:webHidden/>
              </w:rPr>
            </w:r>
            <w:r>
              <w:rPr>
                <w:webHidden/>
              </w:rPr>
              <w:fldChar w:fldCharType="separate"/>
            </w:r>
            <w:r>
              <w:rPr>
                <w:webHidden/>
              </w:rPr>
              <w:t>131</w:t>
            </w:r>
            <w:r>
              <w:rPr>
                <w:webHidden/>
              </w:rPr>
              <w:fldChar w:fldCharType="end"/>
            </w:r>
          </w:hyperlink>
        </w:p>
        <w:p w14:paraId="47F74C50" w14:textId="2587D34B"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917" w:history="1">
            <w:r w:rsidRPr="00FA59B0">
              <w:rPr>
                <w:rStyle w:val="aff0"/>
                <w:noProof/>
              </w:rPr>
              <w:t>19.1 Риски возникновения аварий, масштабы и последствия</w:t>
            </w:r>
            <w:r>
              <w:rPr>
                <w:noProof/>
                <w:webHidden/>
              </w:rPr>
              <w:tab/>
            </w:r>
            <w:r>
              <w:rPr>
                <w:noProof/>
                <w:webHidden/>
              </w:rPr>
              <w:fldChar w:fldCharType="begin"/>
            </w:r>
            <w:r>
              <w:rPr>
                <w:noProof/>
                <w:webHidden/>
              </w:rPr>
              <w:instrText xml:space="preserve"> PAGEREF _Toc183331917 \h </w:instrText>
            </w:r>
            <w:r>
              <w:rPr>
                <w:noProof/>
                <w:webHidden/>
              </w:rPr>
            </w:r>
            <w:r>
              <w:rPr>
                <w:noProof/>
                <w:webHidden/>
              </w:rPr>
              <w:fldChar w:fldCharType="separate"/>
            </w:r>
            <w:r>
              <w:rPr>
                <w:noProof/>
                <w:webHidden/>
              </w:rPr>
              <w:t>131</w:t>
            </w:r>
            <w:r>
              <w:rPr>
                <w:noProof/>
                <w:webHidden/>
              </w:rPr>
              <w:fldChar w:fldCharType="end"/>
            </w:r>
          </w:hyperlink>
        </w:p>
        <w:p w14:paraId="753762CA" w14:textId="22661376"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918" w:history="1">
            <w:r w:rsidRPr="00FA59B0">
              <w:rPr>
                <w:rStyle w:val="aff0"/>
                <w:noProof/>
              </w:rPr>
              <w:t>19.2 Схема теплоснабжения объектов</w:t>
            </w:r>
            <w:r>
              <w:rPr>
                <w:noProof/>
                <w:webHidden/>
              </w:rPr>
              <w:tab/>
            </w:r>
            <w:r>
              <w:rPr>
                <w:noProof/>
                <w:webHidden/>
              </w:rPr>
              <w:fldChar w:fldCharType="begin"/>
            </w:r>
            <w:r>
              <w:rPr>
                <w:noProof/>
                <w:webHidden/>
              </w:rPr>
              <w:instrText xml:space="preserve"> PAGEREF _Toc183331918 \h </w:instrText>
            </w:r>
            <w:r>
              <w:rPr>
                <w:noProof/>
                <w:webHidden/>
              </w:rPr>
            </w:r>
            <w:r>
              <w:rPr>
                <w:noProof/>
                <w:webHidden/>
              </w:rPr>
              <w:fldChar w:fldCharType="separate"/>
            </w:r>
            <w:r>
              <w:rPr>
                <w:noProof/>
                <w:webHidden/>
              </w:rPr>
              <w:t>132</w:t>
            </w:r>
            <w:r>
              <w:rPr>
                <w:noProof/>
                <w:webHidden/>
              </w:rPr>
              <w:fldChar w:fldCharType="end"/>
            </w:r>
          </w:hyperlink>
        </w:p>
        <w:p w14:paraId="68D5D565" w14:textId="2A79F47F"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919" w:history="1">
            <w:r w:rsidRPr="00FA59B0">
              <w:rPr>
                <w:rStyle w:val="aff0"/>
                <w:noProof/>
              </w:rPr>
              <w:t>19.3 Расчеты допустимого времени устранения технологических нарушений</w:t>
            </w:r>
            <w:r>
              <w:rPr>
                <w:noProof/>
                <w:webHidden/>
              </w:rPr>
              <w:tab/>
            </w:r>
            <w:r>
              <w:rPr>
                <w:noProof/>
                <w:webHidden/>
              </w:rPr>
              <w:fldChar w:fldCharType="begin"/>
            </w:r>
            <w:r>
              <w:rPr>
                <w:noProof/>
                <w:webHidden/>
              </w:rPr>
              <w:instrText xml:space="preserve"> PAGEREF _Toc183331919 \h </w:instrText>
            </w:r>
            <w:r>
              <w:rPr>
                <w:noProof/>
                <w:webHidden/>
              </w:rPr>
            </w:r>
            <w:r>
              <w:rPr>
                <w:noProof/>
                <w:webHidden/>
              </w:rPr>
              <w:fldChar w:fldCharType="separate"/>
            </w:r>
            <w:r>
              <w:rPr>
                <w:noProof/>
                <w:webHidden/>
              </w:rPr>
              <w:t>133</w:t>
            </w:r>
            <w:r>
              <w:rPr>
                <w:noProof/>
                <w:webHidden/>
              </w:rPr>
              <w:fldChar w:fldCharType="end"/>
            </w:r>
          </w:hyperlink>
        </w:p>
        <w:p w14:paraId="6E6860D3" w14:textId="21911AB0"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920" w:history="1">
            <w:r w:rsidRPr="00FA59B0">
              <w:rPr>
                <w:rStyle w:val="aff0"/>
                <w:noProof/>
              </w:rPr>
              <w:t>19.4 Расчет потерь теплоносителя на участке тепловой сети при возникновении аварийной ситуации</w:t>
            </w:r>
            <w:r>
              <w:rPr>
                <w:noProof/>
                <w:webHidden/>
              </w:rPr>
              <w:tab/>
            </w:r>
            <w:r>
              <w:rPr>
                <w:noProof/>
                <w:webHidden/>
              </w:rPr>
              <w:fldChar w:fldCharType="begin"/>
            </w:r>
            <w:r>
              <w:rPr>
                <w:noProof/>
                <w:webHidden/>
              </w:rPr>
              <w:instrText xml:space="preserve"> PAGEREF _Toc183331920 \h </w:instrText>
            </w:r>
            <w:r>
              <w:rPr>
                <w:noProof/>
                <w:webHidden/>
              </w:rPr>
            </w:r>
            <w:r>
              <w:rPr>
                <w:noProof/>
                <w:webHidden/>
              </w:rPr>
              <w:fldChar w:fldCharType="separate"/>
            </w:r>
            <w:r>
              <w:rPr>
                <w:noProof/>
                <w:webHidden/>
              </w:rPr>
              <w:t>135</w:t>
            </w:r>
            <w:r>
              <w:rPr>
                <w:noProof/>
                <w:webHidden/>
              </w:rPr>
              <w:fldChar w:fldCharType="end"/>
            </w:r>
          </w:hyperlink>
        </w:p>
        <w:p w14:paraId="35577664" w14:textId="339EBEB9"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921" w:history="1">
            <w:r w:rsidRPr="00FA59B0">
              <w:rPr>
                <w:rStyle w:val="aff0"/>
                <w:noProof/>
              </w:rPr>
              <w:t>19.5 Анализ переключения тепловых сетей при возникновении аварийных ситуаций</w:t>
            </w:r>
            <w:r>
              <w:rPr>
                <w:noProof/>
                <w:webHidden/>
              </w:rPr>
              <w:tab/>
            </w:r>
            <w:r>
              <w:rPr>
                <w:noProof/>
                <w:webHidden/>
              </w:rPr>
              <w:fldChar w:fldCharType="begin"/>
            </w:r>
            <w:r>
              <w:rPr>
                <w:noProof/>
                <w:webHidden/>
              </w:rPr>
              <w:instrText xml:space="preserve"> PAGEREF _Toc183331921 \h </w:instrText>
            </w:r>
            <w:r>
              <w:rPr>
                <w:noProof/>
                <w:webHidden/>
              </w:rPr>
            </w:r>
            <w:r>
              <w:rPr>
                <w:noProof/>
                <w:webHidden/>
              </w:rPr>
              <w:fldChar w:fldCharType="separate"/>
            </w:r>
            <w:r>
              <w:rPr>
                <w:noProof/>
                <w:webHidden/>
              </w:rPr>
              <w:t>135</w:t>
            </w:r>
            <w:r>
              <w:rPr>
                <w:noProof/>
                <w:webHidden/>
              </w:rPr>
              <w:fldChar w:fldCharType="end"/>
            </w:r>
          </w:hyperlink>
        </w:p>
        <w:p w14:paraId="776597FE" w14:textId="41580C73"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922" w:history="1">
            <w:r w:rsidRPr="00FA59B0">
              <w:rPr>
                <w:rStyle w:val="aff0"/>
                <w:noProof/>
              </w:rPr>
              <w:t>19.6 Организация управления ликвидацией аварий на теплопроизводящих объектах и тепловых сетях</w:t>
            </w:r>
            <w:r>
              <w:rPr>
                <w:noProof/>
                <w:webHidden/>
              </w:rPr>
              <w:tab/>
            </w:r>
            <w:r>
              <w:rPr>
                <w:noProof/>
                <w:webHidden/>
              </w:rPr>
              <w:fldChar w:fldCharType="begin"/>
            </w:r>
            <w:r>
              <w:rPr>
                <w:noProof/>
                <w:webHidden/>
              </w:rPr>
              <w:instrText xml:space="preserve"> PAGEREF _Toc183331922 \h </w:instrText>
            </w:r>
            <w:r>
              <w:rPr>
                <w:noProof/>
                <w:webHidden/>
              </w:rPr>
            </w:r>
            <w:r>
              <w:rPr>
                <w:noProof/>
                <w:webHidden/>
              </w:rPr>
              <w:fldChar w:fldCharType="separate"/>
            </w:r>
            <w:r>
              <w:rPr>
                <w:noProof/>
                <w:webHidden/>
              </w:rPr>
              <w:t>136</w:t>
            </w:r>
            <w:r>
              <w:rPr>
                <w:noProof/>
                <w:webHidden/>
              </w:rPr>
              <w:fldChar w:fldCharType="end"/>
            </w:r>
          </w:hyperlink>
        </w:p>
        <w:p w14:paraId="0F84D7EC" w14:textId="1561396D"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923" w:history="1">
            <w:r w:rsidRPr="00FA59B0">
              <w:rPr>
                <w:rStyle w:val="aff0"/>
                <w:noProof/>
              </w:rPr>
              <w:t>19.7 Силы и средства для ликвидации аварий тепло-производящих объектов и тепловых сетей</w:t>
            </w:r>
            <w:r>
              <w:rPr>
                <w:noProof/>
                <w:webHidden/>
              </w:rPr>
              <w:tab/>
            </w:r>
            <w:r>
              <w:rPr>
                <w:noProof/>
                <w:webHidden/>
              </w:rPr>
              <w:fldChar w:fldCharType="begin"/>
            </w:r>
            <w:r>
              <w:rPr>
                <w:noProof/>
                <w:webHidden/>
              </w:rPr>
              <w:instrText xml:space="preserve"> PAGEREF _Toc183331923 \h </w:instrText>
            </w:r>
            <w:r>
              <w:rPr>
                <w:noProof/>
                <w:webHidden/>
              </w:rPr>
            </w:r>
            <w:r>
              <w:rPr>
                <w:noProof/>
                <w:webHidden/>
              </w:rPr>
              <w:fldChar w:fldCharType="separate"/>
            </w:r>
            <w:r>
              <w:rPr>
                <w:noProof/>
                <w:webHidden/>
              </w:rPr>
              <w:t>136</w:t>
            </w:r>
            <w:r>
              <w:rPr>
                <w:noProof/>
                <w:webHidden/>
              </w:rPr>
              <w:fldChar w:fldCharType="end"/>
            </w:r>
          </w:hyperlink>
        </w:p>
        <w:p w14:paraId="765C3AE5" w14:textId="46E95B3F"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924" w:history="1">
            <w:r w:rsidRPr="00FA59B0">
              <w:rPr>
                <w:rStyle w:val="aff0"/>
                <w:noProof/>
              </w:rPr>
              <w:t>19.8 Порядок действий по ликвидации аварий на теплопроизводящих объектах и тепловых сетях</w:t>
            </w:r>
            <w:r>
              <w:rPr>
                <w:noProof/>
                <w:webHidden/>
              </w:rPr>
              <w:tab/>
            </w:r>
            <w:r>
              <w:rPr>
                <w:noProof/>
                <w:webHidden/>
              </w:rPr>
              <w:fldChar w:fldCharType="begin"/>
            </w:r>
            <w:r>
              <w:rPr>
                <w:noProof/>
                <w:webHidden/>
              </w:rPr>
              <w:instrText xml:space="preserve"> PAGEREF _Toc183331924 \h </w:instrText>
            </w:r>
            <w:r>
              <w:rPr>
                <w:noProof/>
                <w:webHidden/>
              </w:rPr>
            </w:r>
            <w:r>
              <w:rPr>
                <w:noProof/>
                <w:webHidden/>
              </w:rPr>
              <w:fldChar w:fldCharType="separate"/>
            </w:r>
            <w:r>
              <w:rPr>
                <w:noProof/>
                <w:webHidden/>
              </w:rPr>
              <w:t>136</w:t>
            </w:r>
            <w:r>
              <w:rPr>
                <w:noProof/>
                <w:webHidden/>
              </w:rPr>
              <w:fldChar w:fldCharType="end"/>
            </w:r>
          </w:hyperlink>
        </w:p>
        <w:p w14:paraId="4B4C4BF1" w14:textId="7D2FE923"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925" w:history="1">
            <w:r w:rsidRPr="00FA59B0">
              <w:rPr>
                <w:rStyle w:val="aff0"/>
                <w:noProof/>
              </w:rPr>
              <w:t>19.9 Взаимодействие между органами и организациями при ликвидации аварий, инцидентов</w:t>
            </w:r>
            <w:r>
              <w:rPr>
                <w:noProof/>
                <w:webHidden/>
              </w:rPr>
              <w:tab/>
            </w:r>
            <w:r>
              <w:rPr>
                <w:noProof/>
                <w:webHidden/>
              </w:rPr>
              <w:fldChar w:fldCharType="begin"/>
            </w:r>
            <w:r>
              <w:rPr>
                <w:noProof/>
                <w:webHidden/>
              </w:rPr>
              <w:instrText xml:space="preserve"> PAGEREF _Toc183331925 \h </w:instrText>
            </w:r>
            <w:r>
              <w:rPr>
                <w:noProof/>
                <w:webHidden/>
              </w:rPr>
            </w:r>
            <w:r>
              <w:rPr>
                <w:noProof/>
                <w:webHidden/>
              </w:rPr>
              <w:fldChar w:fldCharType="separate"/>
            </w:r>
            <w:r>
              <w:rPr>
                <w:noProof/>
                <w:webHidden/>
              </w:rPr>
              <w:t>139</w:t>
            </w:r>
            <w:r>
              <w:rPr>
                <w:noProof/>
                <w:webHidden/>
              </w:rPr>
              <w:fldChar w:fldCharType="end"/>
            </w:r>
          </w:hyperlink>
        </w:p>
        <w:p w14:paraId="490A33FE" w14:textId="7D253493" w:rsidR="00421AC7" w:rsidRDefault="00421AC7">
          <w:pPr>
            <w:pStyle w:val="23"/>
            <w:rPr>
              <w:rFonts w:asciiTheme="minorHAnsi" w:eastAsiaTheme="minorEastAsia" w:hAnsiTheme="minorHAnsi" w:cstheme="minorBidi"/>
              <w:noProof/>
              <w:kern w:val="2"/>
              <w:sz w:val="22"/>
              <w:szCs w:val="22"/>
              <w:lang w:eastAsia="ru-RU"/>
              <w14:ligatures w14:val="standardContextual"/>
            </w:rPr>
          </w:pPr>
          <w:hyperlink w:anchor="_Toc183331926" w:history="1">
            <w:r w:rsidRPr="00FA59B0">
              <w:rPr>
                <w:rStyle w:val="aff0"/>
                <w:noProof/>
              </w:rPr>
              <w:t>19.10 Порядок организации мониторинга состояния системы теплоснабжения</w:t>
            </w:r>
            <w:r>
              <w:rPr>
                <w:noProof/>
                <w:webHidden/>
              </w:rPr>
              <w:tab/>
            </w:r>
            <w:r>
              <w:rPr>
                <w:noProof/>
                <w:webHidden/>
              </w:rPr>
              <w:fldChar w:fldCharType="begin"/>
            </w:r>
            <w:r>
              <w:rPr>
                <w:noProof/>
                <w:webHidden/>
              </w:rPr>
              <w:instrText xml:space="preserve"> PAGEREF _Toc183331926 \h </w:instrText>
            </w:r>
            <w:r>
              <w:rPr>
                <w:noProof/>
                <w:webHidden/>
              </w:rPr>
            </w:r>
            <w:r>
              <w:rPr>
                <w:noProof/>
                <w:webHidden/>
              </w:rPr>
              <w:fldChar w:fldCharType="separate"/>
            </w:r>
            <w:r>
              <w:rPr>
                <w:noProof/>
                <w:webHidden/>
              </w:rPr>
              <w:t>139</w:t>
            </w:r>
            <w:r>
              <w:rPr>
                <w:noProof/>
                <w:webHidden/>
              </w:rPr>
              <w:fldChar w:fldCharType="end"/>
            </w:r>
          </w:hyperlink>
        </w:p>
        <w:p w14:paraId="139530B9" w14:textId="3BA8A7E0" w:rsidR="000C15C2" w:rsidRPr="009E4337" w:rsidRDefault="000C15C2">
          <w:r w:rsidRPr="009E4337">
            <w:rPr>
              <w:b/>
              <w:bCs/>
            </w:rPr>
            <w:fldChar w:fldCharType="end"/>
          </w:r>
        </w:p>
      </w:sdtContent>
    </w:sdt>
    <w:p w14:paraId="5A016C38" w14:textId="7697DF37" w:rsidR="000C15C2" w:rsidRPr="009E4337" w:rsidRDefault="00ED36C4" w:rsidP="000C15C2">
      <w:pPr>
        <w:pStyle w:val="14"/>
        <w:rPr>
          <w:rFonts w:asciiTheme="minorHAnsi" w:eastAsiaTheme="minorEastAsia" w:hAnsiTheme="minorHAnsi" w:cstheme="minorBidi"/>
          <w:kern w:val="2"/>
          <w:sz w:val="22"/>
          <w:szCs w:val="22"/>
          <w14:ligatures w14:val="standardContextual"/>
        </w:rPr>
      </w:pPr>
      <w:r w:rsidRPr="009E4337">
        <w:fldChar w:fldCharType="begin"/>
      </w:r>
      <w:r w:rsidRPr="009E4337">
        <w:instrText xml:space="preserve"> TOC \o "1-3" \h \z \u </w:instrText>
      </w:r>
      <w:r w:rsidRPr="009E4337">
        <w:fldChar w:fldCharType="separate"/>
      </w:r>
    </w:p>
    <w:p w14:paraId="5A472C39" w14:textId="5763E2FB" w:rsidR="000C15C2" w:rsidRPr="009E4337" w:rsidRDefault="000C15C2">
      <w:pPr>
        <w:pStyle w:val="23"/>
        <w:rPr>
          <w:rFonts w:asciiTheme="minorHAnsi" w:eastAsiaTheme="minorEastAsia" w:hAnsiTheme="minorHAnsi" w:cstheme="minorBidi"/>
          <w:noProof/>
          <w:kern w:val="2"/>
          <w:sz w:val="22"/>
          <w:szCs w:val="22"/>
          <w:lang w:eastAsia="ru-RU"/>
          <w14:ligatures w14:val="standardContextual"/>
        </w:rPr>
      </w:pPr>
    </w:p>
    <w:p w14:paraId="47366123" w14:textId="77786A82" w:rsidR="00214280" w:rsidRPr="009E4337" w:rsidRDefault="00ED36C4" w:rsidP="0006129B">
      <w:pPr>
        <w:pStyle w:val="32"/>
        <w:spacing w:line="240" w:lineRule="auto"/>
        <w:sectPr w:rsidR="00214280" w:rsidRPr="009E4337" w:rsidSect="004C5CD6">
          <w:footerReference w:type="default" r:id="rId9"/>
          <w:pgSz w:w="11906" w:h="16838"/>
          <w:pgMar w:top="1134" w:right="566" w:bottom="1134" w:left="1134" w:header="709" w:footer="709" w:gutter="0"/>
          <w:cols w:space="708"/>
          <w:docGrid w:linePitch="360"/>
        </w:sectPr>
      </w:pPr>
      <w:r w:rsidRPr="009E4337">
        <w:fldChar w:fldCharType="end"/>
      </w:r>
    </w:p>
    <w:p w14:paraId="0C395C60" w14:textId="77777777" w:rsidR="00E3281E" w:rsidRPr="009E4337" w:rsidRDefault="00214280" w:rsidP="00214280">
      <w:pPr>
        <w:pStyle w:val="32"/>
        <w:spacing w:line="240" w:lineRule="auto"/>
        <w:jc w:val="center"/>
        <w:rPr>
          <w:b/>
        </w:rPr>
      </w:pPr>
      <w:r w:rsidRPr="009E4337">
        <w:rPr>
          <w:b/>
        </w:rPr>
        <w:lastRenderedPageBreak/>
        <w:t>Перечень приложений</w:t>
      </w:r>
    </w:p>
    <w:p w14:paraId="0F998E7E" w14:textId="77777777" w:rsidR="00214280" w:rsidRPr="009E4337" w:rsidRDefault="00214280" w:rsidP="00214280"/>
    <w:p w14:paraId="7DA9E29B" w14:textId="747EA69B" w:rsidR="00AF205B" w:rsidRDefault="001B19BB" w:rsidP="00AF205B">
      <w:pPr>
        <w:ind w:firstLine="567"/>
      </w:pPr>
      <w:r w:rsidRPr="009E4337">
        <w:t xml:space="preserve">Приложение 1 – Схема теплоснабжения </w:t>
      </w:r>
      <w:r w:rsidR="00406E17">
        <w:t>с. Дунаево</w:t>
      </w:r>
      <w:r w:rsidR="002F681F" w:rsidRPr="009E4337">
        <w:t>.</w:t>
      </w:r>
    </w:p>
    <w:p w14:paraId="324B2ADC" w14:textId="77777777" w:rsidR="009F6872" w:rsidRPr="009E4337" w:rsidRDefault="009F6872" w:rsidP="00AF205B">
      <w:pPr>
        <w:ind w:firstLine="567"/>
      </w:pPr>
    </w:p>
    <w:p w14:paraId="507BD835" w14:textId="77777777" w:rsidR="00E3281E" w:rsidRPr="009E4337" w:rsidRDefault="00E3281E" w:rsidP="0006129B">
      <w:pPr>
        <w:pStyle w:val="1"/>
        <w:pageBreakBefore/>
        <w:spacing w:before="120"/>
        <w:rPr>
          <w:szCs w:val="24"/>
        </w:rPr>
      </w:pPr>
      <w:bookmarkStart w:id="4" w:name="_Toc158278598"/>
      <w:bookmarkStart w:id="5" w:name="_Toc183331704"/>
      <w:r w:rsidRPr="009E4337">
        <w:rPr>
          <w:szCs w:val="24"/>
        </w:rPr>
        <w:lastRenderedPageBreak/>
        <w:t>Введение</w:t>
      </w:r>
      <w:bookmarkEnd w:id="4"/>
      <w:bookmarkEnd w:id="5"/>
    </w:p>
    <w:p w14:paraId="3A2239F4" w14:textId="77777777" w:rsidR="0017461A" w:rsidRPr="009E4337" w:rsidRDefault="0017461A" w:rsidP="0006129B"/>
    <w:p w14:paraId="4E16112B" w14:textId="77777777" w:rsidR="00E3281E" w:rsidRPr="009E4337" w:rsidRDefault="00E3281E" w:rsidP="0006129B">
      <w:pPr>
        <w:ind w:firstLine="567"/>
      </w:pPr>
      <w:r w:rsidRPr="009E4337">
        <w:rPr>
          <w:bCs/>
        </w:rPr>
        <w:t>Схема теплоснабжения</w:t>
      </w:r>
      <w:r w:rsidRPr="009E4337">
        <w:t xml:space="preserve"> — документ, содержащий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p w14:paraId="3F9D7C0F" w14:textId="77777777" w:rsidR="00E3281E" w:rsidRPr="009E4337" w:rsidRDefault="00E3281E" w:rsidP="0006129B">
      <w:pPr>
        <w:ind w:firstLine="567"/>
      </w:pPr>
      <w:r w:rsidRPr="009E4337">
        <w:t>Система централизованного теплоснабжения представляет собой сложный технологический объект с огромным количеством непростых задач, от правильного решения которых во многом зависят масштабы необходимых капитальных вложений в эти системы. Прогноз спроса на тепловую энергию основан на прогнозировании развития населенного пункта, в первую очередь его градостроительной деятельности, определённой генеральным планом.</w:t>
      </w:r>
    </w:p>
    <w:p w14:paraId="17AD1256" w14:textId="77777777" w:rsidR="00E3281E" w:rsidRPr="009E4337" w:rsidRDefault="00E3281E" w:rsidP="0006129B">
      <w:pPr>
        <w:ind w:firstLine="567"/>
      </w:pPr>
      <w:r w:rsidRPr="009E4337">
        <w:t>Рассмотрение</w:t>
      </w:r>
      <w:r w:rsidR="0094485C" w:rsidRPr="009E4337">
        <w:t xml:space="preserve"> </w:t>
      </w:r>
      <w:r w:rsidRPr="009E4337">
        <w:t>проблемы</w:t>
      </w:r>
      <w:r w:rsidR="0094485C" w:rsidRPr="009E4337">
        <w:t xml:space="preserve"> </w:t>
      </w:r>
      <w:r w:rsidRPr="009E4337">
        <w:t>начинается</w:t>
      </w:r>
      <w:r w:rsidR="0094485C" w:rsidRPr="009E4337">
        <w:t xml:space="preserve"> </w:t>
      </w:r>
      <w:r w:rsidRPr="009E4337">
        <w:t>на</w:t>
      </w:r>
      <w:r w:rsidR="0094485C" w:rsidRPr="009E4337">
        <w:t xml:space="preserve"> </w:t>
      </w:r>
      <w:r w:rsidRPr="009E4337">
        <w:t>стадии</w:t>
      </w:r>
      <w:r w:rsidR="0094485C" w:rsidRPr="009E4337">
        <w:t xml:space="preserve"> </w:t>
      </w:r>
      <w:r w:rsidRPr="009E4337">
        <w:t>разработки</w:t>
      </w:r>
      <w:r w:rsidR="0094485C" w:rsidRPr="009E4337">
        <w:t xml:space="preserve"> </w:t>
      </w:r>
      <w:r w:rsidRPr="009E4337">
        <w:t>генеральных</w:t>
      </w:r>
      <w:r w:rsidR="0094485C" w:rsidRPr="009E4337">
        <w:t xml:space="preserve"> </w:t>
      </w:r>
      <w:r w:rsidRPr="009E4337">
        <w:t>планов</w:t>
      </w:r>
      <w:r w:rsidR="0094485C" w:rsidRPr="009E4337">
        <w:t xml:space="preserve"> </w:t>
      </w:r>
      <w:r w:rsidRPr="009E4337">
        <w:t>в</w:t>
      </w:r>
      <w:r w:rsidR="0094485C" w:rsidRPr="009E4337">
        <w:t xml:space="preserve"> </w:t>
      </w:r>
      <w:r w:rsidRPr="009E4337">
        <w:t>самом</w:t>
      </w:r>
      <w:r w:rsidR="0094485C" w:rsidRPr="009E4337">
        <w:t xml:space="preserve"> </w:t>
      </w:r>
      <w:r w:rsidRPr="009E4337">
        <w:t>общем</w:t>
      </w:r>
      <w:r w:rsidR="0094485C" w:rsidRPr="009E4337">
        <w:t xml:space="preserve"> </w:t>
      </w:r>
      <w:r w:rsidRPr="009E4337">
        <w:t>виде</w:t>
      </w:r>
      <w:r w:rsidR="0094485C" w:rsidRPr="009E4337">
        <w:t xml:space="preserve"> </w:t>
      </w:r>
      <w:r w:rsidRPr="009E4337">
        <w:t>совместно</w:t>
      </w:r>
      <w:r w:rsidR="0094485C" w:rsidRPr="009E4337">
        <w:t xml:space="preserve"> </w:t>
      </w:r>
      <w:r w:rsidRPr="009E4337">
        <w:t>с</w:t>
      </w:r>
      <w:r w:rsidR="0094485C" w:rsidRPr="009E4337">
        <w:t xml:space="preserve"> </w:t>
      </w:r>
      <w:r w:rsidRPr="009E4337">
        <w:t>другими вопросами</w:t>
      </w:r>
      <w:r w:rsidR="0094485C" w:rsidRPr="009E4337">
        <w:t xml:space="preserve"> </w:t>
      </w:r>
      <w:r w:rsidRPr="009E4337">
        <w:t>инфраструктуры,</w:t>
      </w:r>
      <w:r w:rsidR="0094485C" w:rsidRPr="009E4337">
        <w:t xml:space="preserve"> </w:t>
      </w:r>
      <w:r w:rsidRPr="009E4337">
        <w:t>и</w:t>
      </w:r>
      <w:r w:rsidR="0094485C" w:rsidRPr="009E4337">
        <w:t xml:space="preserve"> </w:t>
      </w:r>
      <w:r w:rsidRPr="009E4337">
        <w:t>такие</w:t>
      </w:r>
      <w:r w:rsidR="0094485C" w:rsidRPr="009E4337">
        <w:t xml:space="preserve"> </w:t>
      </w:r>
      <w:r w:rsidRPr="009E4337">
        <w:t>решения</w:t>
      </w:r>
      <w:r w:rsidR="0094485C" w:rsidRPr="009E4337">
        <w:t xml:space="preserve"> </w:t>
      </w:r>
      <w:r w:rsidRPr="009E4337">
        <w:t>носят</w:t>
      </w:r>
      <w:r w:rsidR="0094485C" w:rsidRPr="009E4337">
        <w:t xml:space="preserve"> </w:t>
      </w:r>
      <w:r w:rsidRPr="009E4337">
        <w:t>предварительный</w:t>
      </w:r>
      <w:r w:rsidR="0094485C" w:rsidRPr="009E4337">
        <w:t xml:space="preserve"> </w:t>
      </w:r>
      <w:r w:rsidRPr="009E4337">
        <w:t xml:space="preserve">характер. </w:t>
      </w:r>
    </w:p>
    <w:p w14:paraId="65A51A46" w14:textId="77777777" w:rsidR="00E3281E" w:rsidRPr="009E4337" w:rsidRDefault="00E3281E" w:rsidP="0006129B">
      <w:pPr>
        <w:ind w:firstLine="567"/>
      </w:pPr>
      <w:r w:rsidRPr="009E4337">
        <w:t>Конечной целью грамотно организованной схемы теплоснабжения является:</w:t>
      </w:r>
    </w:p>
    <w:p w14:paraId="09EDCFA4" w14:textId="77777777" w:rsidR="00E3281E" w:rsidRPr="009E4337" w:rsidRDefault="00444AFD" w:rsidP="0006129B">
      <w:pPr>
        <w:ind w:firstLine="567"/>
      </w:pPr>
      <w:r w:rsidRPr="009E4337">
        <w:t>1)</w:t>
      </w:r>
      <w:r w:rsidR="00E3281E" w:rsidRPr="009E4337">
        <w:t xml:space="preserve"> определение направления развития системы теплоснабжения на расчетный период;</w:t>
      </w:r>
    </w:p>
    <w:p w14:paraId="034382C0" w14:textId="77777777" w:rsidR="00E3281E" w:rsidRPr="009E4337" w:rsidRDefault="00444AFD" w:rsidP="0006129B">
      <w:pPr>
        <w:ind w:firstLine="567"/>
      </w:pPr>
      <w:r w:rsidRPr="009E4337">
        <w:t>2)</w:t>
      </w:r>
      <w:r w:rsidR="00E3281E" w:rsidRPr="009E4337">
        <w:t xml:space="preserve"> определение экономической целесообразности и экологической возможности строительства новых, расширения и реконструкции действующих теплоисточников;</w:t>
      </w:r>
    </w:p>
    <w:p w14:paraId="4FFBADC1" w14:textId="77777777" w:rsidR="00E3281E" w:rsidRPr="009E4337" w:rsidRDefault="00444AFD" w:rsidP="0006129B">
      <w:pPr>
        <w:ind w:firstLine="567"/>
      </w:pPr>
      <w:r w:rsidRPr="009E4337">
        <w:t>3)</w:t>
      </w:r>
      <w:r w:rsidR="00E3281E" w:rsidRPr="009E4337">
        <w:t xml:space="preserve"> снижение издержек производства, передачи и себестоимости любого вида энергии;</w:t>
      </w:r>
    </w:p>
    <w:p w14:paraId="0545B330" w14:textId="77777777" w:rsidR="00E3281E" w:rsidRPr="009E4337" w:rsidRDefault="00444AFD" w:rsidP="0006129B">
      <w:pPr>
        <w:ind w:firstLine="567"/>
      </w:pPr>
      <w:r w:rsidRPr="009E4337">
        <w:t>4)</w:t>
      </w:r>
      <w:r w:rsidR="00E3281E" w:rsidRPr="009E4337">
        <w:t xml:space="preserve"> повышение качества предоставляемых энергоресурсов;</w:t>
      </w:r>
    </w:p>
    <w:p w14:paraId="5DF7FC65" w14:textId="77777777" w:rsidR="00E3281E" w:rsidRPr="009E4337" w:rsidRDefault="00444AFD" w:rsidP="0006129B">
      <w:pPr>
        <w:ind w:firstLine="567"/>
      </w:pPr>
      <w:r w:rsidRPr="009E4337">
        <w:t>5)</w:t>
      </w:r>
      <w:r w:rsidR="00E3281E" w:rsidRPr="009E4337">
        <w:t xml:space="preserve"> увеличение прибыли самого предприятия.</w:t>
      </w:r>
    </w:p>
    <w:p w14:paraId="0D9AA53B" w14:textId="77777777" w:rsidR="00E3281E" w:rsidRPr="009E4337" w:rsidRDefault="00E3281E" w:rsidP="0006129B">
      <w:pPr>
        <w:ind w:firstLine="567"/>
      </w:pPr>
      <w:r w:rsidRPr="009E4337">
        <w:t>Значительный потенциал экономии и рост стоимости энергоресурсов делают проблему энергоресурсосбережения весьма актуальной.</w:t>
      </w:r>
    </w:p>
    <w:p w14:paraId="00C1898D" w14:textId="77777777" w:rsidR="00E3281E" w:rsidRPr="009E4337" w:rsidRDefault="00E3281E" w:rsidP="0006129B">
      <w:pPr>
        <w:ind w:firstLine="567"/>
      </w:pPr>
      <w:r w:rsidRPr="009E4337">
        <w:t>Схемы разрабатываются на основе анализа фактических тепловых нагрузок потребителей с учётом перспективного развития</w:t>
      </w:r>
      <w:r w:rsidRPr="009E4337">
        <w:rPr>
          <w:b/>
        </w:rPr>
        <w:t>,</w:t>
      </w:r>
      <w:r w:rsidRPr="009E4337">
        <w:t xml:space="preserve"> оценки состояния</w:t>
      </w:r>
      <w:r w:rsidR="0094485C" w:rsidRPr="009E4337">
        <w:t xml:space="preserve"> </w:t>
      </w:r>
      <w:r w:rsidRPr="009E4337">
        <w:t>существующих источников тепла и тепловых сетей и возможности их дальнейшего использования, рассмотрения вопросов надёжности, экономичности.</w:t>
      </w:r>
    </w:p>
    <w:p w14:paraId="1BC693C8" w14:textId="77777777" w:rsidR="005F390E" w:rsidRPr="009E4337" w:rsidRDefault="005F390E" w:rsidP="0006129B">
      <w:pPr>
        <w:ind w:firstLine="567"/>
      </w:pPr>
      <w:r w:rsidRPr="009E4337">
        <w:t xml:space="preserve">Основные принципы разработки схемы теплоснабжения: </w:t>
      </w:r>
    </w:p>
    <w:p w14:paraId="2C2023EB" w14:textId="77777777" w:rsidR="005F390E" w:rsidRPr="009E4337" w:rsidRDefault="00444AFD" w:rsidP="0006129B">
      <w:pPr>
        <w:ind w:firstLine="567"/>
      </w:pPr>
      <w:r w:rsidRPr="009E4337">
        <w:t>1</w:t>
      </w:r>
      <w:r w:rsidR="005F390E" w:rsidRPr="009E4337">
        <w:t xml:space="preserve">) обеспечение безопасности и надежности теплоснабжения потребителей в соответствии с требованиями технических регламентов; </w:t>
      </w:r>
    </w:p>
    <w:p w14:paraId="680EBF8E" w14:textId="77777777" w:rsidR="005F390E" w:rsidRPr="009E4337" w:rsidRDefault="00444AFD" w:rsidP="0006129B">
      <w:pPr>
        <w:ind w:firstLine="567"/>
      </w:pPr>
      <w:r w:rsidRPr="009E4337">
        <w:t>2</w:t>
      </w:r>
      <w:r w:rsidR="005F390E" w:rsidRPr="009E4337">
        <w:t>)</w:t>
      </w:r>
      <w:r w:rsidR="00851204" w:rsidRPr="009E4337">
        <w:t xml:space="preserve"> </w:t>
      </w:r>
      <w:r w:rsidR="005F390E" w:rsidRPr="009E4337">
        <w:t>обеспечение</w:t>
      </w:r>
      <w:r w:rsidR="00851204" w:rsidRPr="009E4337">
        <w:t xml:space="preserve"> </w:t>
      </w:r>
      <w:r w:rsidR="005F390E" w:rsidRPr="009E4337">
        <w:t>энергетической</w:t>
      </w:r>
      <w:r w:rsidR="00851204" w:rsidRPr="009E4337">
        <w:t xml:space="preserve"> </w:t>
      </w:r>
      <w:r w:rsidR="005F390E" w:rsidRPr="009E4337">
        <w:t>эффективности</w:t>
      </w:r>
      <w:r w:rsidR="00851204" w:rsidRPr="009E4337">
        <w:t xml:space="preserve"> </w:t>
      </w:r>
      <w:r w:rsidR="005F390E" w:rsidRPr="009E4337">
        <w:t>теплоснабжения</w:t>
      </w:r>
      <w:r w:rsidR="00851204" w:rsidRPr="009E4337">
        <w:t xml:space="preserve"> </w:t>
      </w:r>
      <w:r w:rsidR="005F390E" w:rsidRPr="009E4337">
        <w:t>и</w:t>
      </w:r>
      <w:r w:rsidR="00851204" w:rsidRPr="009E4337">
        <w:t xml:space="preserve"> </w:t>
      </w:r>
      <w:r w:rsidR="005F390E" w:rsidRPr="009E4337">
        <w:t>потребления</w:t>
      </w:r>
      <w:r w:rsidR="00851204" w:rsidRPr="009E4337">
        <w:t xml:space="preserve"> </w:t>
      </w:r>
      <w:r w:rsidR="005F390E" w:rsidRPr="009E4337">
        <w:t xml:space="preserve">тепловой энергии с учетом требований, установленных федеральными законами; </w:t>
      </w:r>
    </w:p>
    <w:p w14:paraId="18D7903B" w14:textId="77777777" w:rsidR="005F390E" w:rsidRPr="009E4337" w:rsidRDefault="00444AFD" w:rsidP="0006129B">
      <w:pPr>
        <w:ind w:firstLine="567"/>
      </w:pPr>
      <w:r w:rsidRPr="009E4337">
        <w:t>3</w:t>
      </w:r>
      <w:r w:rsidR="005F390E" w:rsidRPr="009E4337">
        <w:t>)</w:t>
      </w:r>
      <w:r w:rsidR="00851204" w:rsidRPr="009E4337">
        <w:t xml:space="preserve"> </w:t>
      </w:r>
      <w:r w:rsidR="005F390E" w:rsidRPr="009E4337">
        <w:t>обеспечение</w:t>
      </w:r>
      <w:r w:rsidR="00851204" w:rsidRPr="009E4337">
        <w:t xml:space="preserve"> </w:t>
      </w:r>
      <w:r w:rsidR="005F390E" w:rsidRPr="009E4337">
        <w:t>приоритетного</w:t>
      </w:r>
      <w:r w:rsidR="00851204" w:rsidRPr="009E4337">
        <w:t xml:space="preserve"> </w:t>
      </w:r>
      <w:r w:rsidR="005F390E" w:rsidRPr="009E4337">
        <w:t>использования</w:t>
      </w:r>
      <w:r w:rsidR="00851204" w:rsidRPr="009E4337">
        <w:t xml:space="preserve"> </w:t>
      </w:r>
      <w:r w:rsidR="005F390E" w:rsidRPr="009E4337">
        <w:t>комбинированной</w:t>
      </w:r>
      <w:r w:rsidR="00851204" w:rsidRPr="009E4337">
        <w:t xml:space="preserve"> </w:t>
      </w:r>
      <w:r w:rsidR="005F390E" w:rsidRPr="009E4337">
        <w:t>выработки</w:t>
      </w:r>
      <w:r w:rsidR="00851204" w:rsidRPr="009E4337">
        <w:t xml:space="preserve"> </w:t>
      </w:r>
      <w:r w:rsidR="005F390E" w:rsidRPr="009E4337">
        <w:t>тепловой</w:t>
      </w:r>
      <w:r w:rsidR="00851204" w:rsidRPr="009E4337">
        <w:t xml:space="preserve"> </w:t>
      </w:r>
      <w:r w:rsidR="005F390E" w:rsidRPr="009E4337">
        <w:t>и электрической</w:t>
      </w:r>
      <w:r w:rsidR="00851204" w:rsidRPr="009E4337">
        <w:t xml:space="preserve"> </w:t>
      </w:r>
      <w:r w:rsidR="005F390E" w:rsidRPr="009E4337">
        <w:t>энергии</w:t>
      </w:r>
      <w:r w:rsidR="00851204" w:rsidRPr="009E4337">
        <w:t xml:space="preserve"> </w:t>
      </w:r>
      <w:r w:rsidR="005F390E" w:rsidRPr="009E4337">
        <w:t>для</w:t>
      </w:r>
      <w:r w:rsidR="00851204" w:rsidRPr="009E4337">
        <w:t xml:space="preserve"> </w:t>
      </w:r>
      <w:r w:rsidR="005F390E" w:rsidRPr="009E4337">
        <w:t>организации</w:t>
      </w:r>
      <w:r w:rsidR="00851204" w:rsidRPr="009E4337">
        <w:t xml:space="preserve"> </w:t>
      </w:r>
      <w:r w:rsidR="005F390E" w:rsidRPr="009E4337">
        <w:t>теплоснабжения</w:t>
      </w:r>
      <w:r w:rsidR="00851204" w:rsidRPr="009E4337">
        <w:t xml:space="preserve"> </w:t>
      </w:r>
      <w:r w:rsidR="005F390E" w:rsidRPr="009E4337">
        <w:t>с</w:t>
      </w:r>
      <w:r w:rsidR="00851204" w:rsidRPr="009E4337">
        <w:t xml:space="preserve"> </w:t>
      </w:r>
      <w:r w:rsidR="005F390E" w:rsidRPr="009E4337">
        <w:t>учетом</w:t>
      </w:r>
      <w:r w:rsidR="00851204" w:rsidRPr="009E4337">
        <w:t xml:space="preserve"> </w:t>
      </w:r>
      <w:r w:rsidR="005F390E" w:rsidRPr="009E4337">
        <w:t xml:space="preserve">экономической обоснованности; </w:t>
      </w:r>
    </w:p>
    <w:p w14:paraId="20C4D6F1" w14:textId="77777777" w:rsidR="005F390E" w:rsidRPr="009E4337" w:rsidRDefault="00444AFD" w:rsidP="0006129B">
      <w:pPr>
        <w:ind w:firstLine="567"/>
      </w:pPr>
      <w:r w:rsidRPr="009E4337">
        <w:t>4</w:t>
      </w:r>
      <w:r w:rsidR="005F390E" w:rsidRPr="009E4337">
        <w:t>)</w:t>
      </w:r>
      <w:r w:rsidR="00851204" w:rsidRPr="009E4337">
        <w:t xml:space="preserve"> </w:t>
      </w:r>
      <w:r w:rsidR="005F390E" w:rsidRPr="009E4337">
        <w:t>соблюдение</w:t>
      </w:r>
      <w:r w:rsidR="00851204" w:rsidRPr="009E4337">
        <w:t xml:space="preserve"> </w:t>
      </w:r>
      <w:r w:rsidR="005F390E" w:rsidRPr="009E4337">
        <w:t>баланса</w:t>
      </w:r>
      <w:r w:rsidR="00851204" w:rsidRPr="009E4337">
        <w:t xml:space="preserve"> </w:t>
      </w:r>
      <w:r w:rsidR="005F390E" w:rsidRPr="009E4337">
        <w:t>экономических</w:t>
      </w:r>
      <w:r w:rsidR="00851204" w:rsidRPr="009E4337">
        <w:t xml:space="preserve"> </w:t>
      </w:r>
      <w:r w:rsidR="005F390E" w:rsidRPr="009E4337">
        <w:t>интересов</w:t>
      </w:r>
      <w:r w:rsidR="00851204" w:rsidRPr="009E4337">
        <w:t xml:space="preserve"> </w:t>
      </w:r>
      <w:r w:rsidR="005F390E" w:rsidRPr="009E4337">
        <w:t>теплоснабжающих</w:t>
      </w:r>
      <w:r w:rsidR="00851204" w:rsidRPr="009E4337">
        <w:t xml:space="preserve"> </w:t>
      </w:r>
      <w:r w:rsidR="005F390E" w:rsidRPr="009E4337">
        <w:t>организаций</w:t>
      </w:r>
      <w:r w:rsidR="00851204" w:rsidRPr="009E4337">
        <w:t xml:space="preserve"> </w:t>
      </w:r>
      <w:r w:rsidR="005F390E" w:rsidRPr="009E4337">
        <w:t xml:space="preserve">и интересов потребителей; </w:t>
      </w:r>
    </w:p>
    <w:p w14:paraId="3A76952C" w14:textId="77777777" w:rsidR="005F390E" w:rsidRPr="009E4337" w:rsidRDefault="00444AFD" w:rsidP="0006129B">
      <w:pPr>
        <w:ind w:firstLine="567"/>
      </w:pPr>
      <w:r w:rsidRPr="009E4337">
        <w:t>5</w:t>
      </w:r>
      <w:r w:rsidR="005F390E" w:rsidRPr="009E4337">
        <w:t xml:space="preserve">) минимизация затрат на теплоснабжение в расчете на единицу потребляемой тепловой энергии для потребителя в долгосрочной перспективе; </w:t>
      </w:r>
    </w:p>
    <w:p w14:paraId="7245869B" w14:textId="77777777" w:rsidR="005F390E" w:rsidRPr="009E4337" w:rsidRDefault="00444AFD" w:rsidP="0006129B">
      <w:pPr>
        <w:ind w:firstLine="567"/>
      </w:pPr>
      <w:r w:rsidRPr="009E4337">
        <w:t>6</w:t>
      </w:r>
      <w:r w:rsidR="005F390E" w:rsidRPr="009E4337">
        <w:t>)</w:t>
      </w:r>
      <w:r w:rsidR="00851204" w:rsidRPr="009E4337">
        <w:t xml:space="preserve"> </w:t>
      </w:r>
      <w:r w:rsidR="005F390E" w:rsidRPr="009E4337">
        <w:t>обеспечение</w:t>
      </w:r>
      <w:r w:rsidR="00851204" w:rsidRPr="009E4337">
        <w:t xml:space="preserve"> </w:t>
      </w:r>
      <w:r w:rsidR="005F390E" w:rsidRPr="009E4337">
        <w:t>недискриминационных</w:t>
      </w:r>
      <w:r w:rsidR="00851204" w:rsidRPr="009E4337">
        <w:t xml:space="preserve"> </w:t>
      </w:r>
      <w:r w:rsidR="005F390E" w:rsidRPr="009E4337">
        <w:t>и</w:t>
      </w:r>
      <w:r w:rsidR="00851204" w:rsidRPr="009E4337">
        <w:t xml:space="preserve"> </w:t>
      </w:r>
      <w:r w:rsidR="005F390E" w:rsidRPr="009E4337">
        <w:t>стабильных</w:t>
      </w:r>
      <w:r w:rsidR="00851204" w:rsidRPr="009E4337">
        <w:t xml:space="preserve"> </w:t>
      </w:r>
      <w:r w:rsidR="005F390E" w:rsidRPr="009E4337">
        <w:t>условий</w:t>
      </w:r>
      <w:r w:rsidR="00851204" w:rsidRPr="009E4337">
        <w:t xml:space="preserve"> </w:t>
      </w:r>
      <w:r w:rsidR="005F390E" w:rsidRPr="009E4337">
        <w:t xml:space="preserve">осуществления предпринимательской деятельности в сфере теплоснабжения; </w:t>
      </w:r>
    </w:p>
    <w:p w14:paraId="7049EF67" w14:textId="77777777" w:rsidR="005F390E" w:rsidRPr="009E4337" w:rsidRDefault="00444AFD" w:rsidP="0006129B">
      <w:pPr>
        <w:ind w:firstLine="567"/>
      </w:pPr>
      <w:r w:rsidRPr="009E4337">
        <w:t>7</w:t>
      </w:r>
      <w:r w:rsidR="005F390E" w:rsidRPr="009E4337">
        <w:t xml:space="preserve">) согласование схем теплоснабжения с иными программами развития сетей инженерно-технического обеспечения. </w:t>
      </w:r>
    </w:p>
    <w:p w14:paraId="5F722F70" w14:textId="39FB986A" w:rsidR="005F390E" w:rsidRPr="009E4337" w:rsidRDefault="00373979" w:rsidP="0006129B">
      <w:pPr>
        <w:ind w:firstLine="567"/>
      </w:pPr>
      <w:r w:rsidRPr="009E4337">
        <w:t xml:space="preserve">При актуализации </w:t>
      </w:r>
      <w:r w:rsidR="005F390E" w:rsidRPr="009E4337">
        <w:t>схемы</w:t>
      </w:r>
      <w:r w:rsidR="00851204" w:rsidRPr="009E4337">
        <w:t xml:space="preserve"> </w:t>
      </w:r>
      <w:r w:rsidR="005F390E" w:rsidRPr="009E4337">
        <w:t>теплоснабжения</w:t>
      </w:r>
      <w:r w:rsidR="00851204" w:rsidRPr="009E4337">
        <w:t xml:space="preserve"> </w:t>
      </w:r>
      <w:r w:rsidR="005F390E" w:rsidRPr="009E4337">
        <w:t>использовались</w:t>
      </w:r>
      <w:r w:rsidR="00851204" w:rsidRPr="009E4337">
        <w:t xml:space="preserve"> </w:t>
      </w:r>
      <w:r w:rsidR="005F390E" w:rsidRPr="009E4337">
        <w:t>исходные</w:t>
      </w:r>
      <w:r w:rsidR="00851204" w:rsidRPr="009E4337">
        <w:t xml:space="preserve"> </w:t>
      </w:r>
      <w:r w:rsidR="005F390E" w:rsidRPr="009E4337">
        <w:t>данные предоставленные</w:t>
      </w:r>
      <w:r w:rsidR="00851204" w:rsidRPr="009E4337">
        <w:t xml:space="preserve"> </w:t>
      </w:r>
      <w:r w:rsidR="005F390E" w:rsidRPr="009E4337">
        <w:t>администрацией</w:t>
      </w:r>
      <w:r w:rsidR="00851204" w:rsidRPr="009E4337">
        <w:t xml:space="preserve"> </w:t>
      </w:r>
      <w:r w:rsidR="006B660B" w:rsidRPr="009E4337">
        <w:t>муниципального образования</w:t>
      </w:r>
      <w:r w:rsidR="00851204" w:rsidRPr="009E4337">
        <w:t xml:space="preserve"> </w:t>
      </w:r>
      <w:r w:rsidR="005F390E" w:rsidRPr="009E4337">
        <w:t xml:space="preserve">и теплоснабжающими организациями, в том числе следующие документы и источники: </w:t>
      </w:r>
    </w:p>
    <w:p w14:paraId="3A92C09E" w14:textId="77777777" w:rsidR="0017461A" w:rsidRPr="009E4337" w:rsidRDefault="0017461A" w:rsidP="0006129B">
      <w:pPr>
        <w:ind w:firstLine="567"/>
      </w:pPr>
    </w:p>
    <w:p w14:paraId="2AF43A94" w14:textId="77777777" w:rsidR="008F7A0C" w:rsidRPr="009E4337" w:rsidRDefault="008F7A0C" w:rsidP="0006129B">
      <w:pPr>
        <w:ind w:firstLine="567"/>
      </w:pPr>
      <w:r w:rsidRPr="009E4337">
        <w:t xml:space="preserve">1) Генеральный план </w:t>
      </w:r>
      <w:r w:rsidR="00D458C1" w:rsidRPr="009E4337">
        <w:t>развития муниципального образования</w:t>
      </w:r>
      <w:r w:rsidRPr="009E4337">
        <w:t xml:space="preserve">; </w:t>
      </w:r>
    </w:p>
    <w:p w14:paraId="7677F6AF" w14:textId="77777777" w:rsidR="008F7A0C" w:rsidRPr="009E4337" w:rsidRDefault="00D458C1" w:rsidP="0006129B">
      <w:pPr>
        <w:ind w:firstLine="567"/>
      </w:pPr>
      <w:r w:rsidRPr="009E4337">
        <w:t>2) материалы ранее утвержденных</w:t>
      </w:r>
      <w:r w:rsidR="008F7A0C" w:rsidRPr="009E4337">
        <w:t xml:space="preserve"> сх</w:t>
      </w:r>
      <w:r w:rsidRPr="009E4337">
        <w:t>ем</w:t>
      </w:r>
      <w:r w:rsidR="008F7A0C" w:rsidRPr="009E4337">
        <w:t xml:space="preserve"> теплоснабжения; </w:t>
      </w:r>
    </w:p>
    <w:p w14:paraId="733F9D3E" w14:textId="77777777" w:rsidR="008F7A0C" w:rsidRPr="009E4337" w:rsidRDefault="008F7A0C" w:rsidP="0006129B">
      <w:pPr>
        <w:ind w:firstLine="567"/>
      </w:pPr>
      <w:r w:rsidRPr="009E4337">
        <w:t xml:space="preserve">3) температурные графики, схемы сетей теплоснабжения, технологические схемы источников тепловой энергии, сведения по основному оборудованию, данные по присоединенной тепловой нагрузке и т.п.; </w:t>
      </w:r>
    </w:p>
    <w:p w14:paraId="6A805586" w14:textId="5DAC77E0" w:rsidR="008F7A0C" w:rsidRPr="009E4337" w:rsidRDefault="008F7A0C" w:rsidP="0006129B">
      <w:pPr>
        <w:ind w:firstLine="567"/>
      </w:pPr>
      <w:r w:rsidRPr="009E4337">
        <w:lastRenderedPageBreak/>
        <w:t xml:space="preserve">4) показатели хозяйственной и финансовой деятельности теплоснабжающей организации (данные с официального сайта Федеральной антимонопольной службы </w:t>
      </w:r>
      <w:r w:rsidR="0098168B" w:rsidRPr="009E4337">
        <w:t>«</w:t>
      </w:r>
      <w:r w:rsidRPr="009E4337">
        <w:t>раскрытие информации</w:t>
      </w:r>
      <w:r w:rsidR="0098168B" w:rsidRPr="009E4337">
        <w:t>»</w:t>
      </w:r>
      <w:r w:rsidRPr="009E4337">
        <w:t xml:space="preserve"> - http://ri.eias.ru); </w:t>
      </w:r>
    </w:p>
    <w:p w14:paraId="585DD536" w14:textId="77777777" w:rsidR="008F7A0C" w:rsidRPr="009E4337" w:rsidRDefault="008F7A0C" w:rsidP="0006129B">
      <w:pPr>
        <w:ind w:firstLine="567"/>
      </w:pPr>
      <w:r w:rsidRPr="009E4337">
        <w:t xml:space="preserve">5) статистическая отчетность теплоснабжающих организаций о выработке и отпуске тепловой энергии и использовании ТЭР в натуральном выражении; </w:t>
      </w:r>
    </w:p>
    <w:p w14:paraId="22C96929" w14:textId="77777777" w:rsidR="008F7A0C" w:rsidRPr="009E4337" w:rsidRDefault="008F7A0C" w:rsidP="0006129B">
      <w:pPr>
        <w:ind w:firstLine="567"/>
      </w:pPr>
      <w:r w:rsidRPr="009E4337">
        <w:t>6) предложения теплоснабжающих организаций по внесению изменений в схему теплоснабжения.</w:t>
      </w:r>
    </w:p>
    <w:p w14:paraId="23D41CFE" w14:textId="77777777" w:rsidR="0017461A" w:rsidRPr="009E4337" w:rsidRDefault="0017461A" w:rsidP="0006129B">
      <w:pPr>
        <w:tabs>
          <w:tab w:val="left" w:pos="2127"/>
        </w:tabs>
        <w:ind w:firstLine="567"/>
      </w:pPr>
      <w:r w:rsidRPr="009E4337">
        <w:t>Основанием для разработки схемы теплоснабжения является:</w:t>
      </w:r>
    </w:p>
    <w:p w14:paraId="1B69009C" w14:textId="6C87BAE0" w:rsidR="0017461A" w:rsidRPr="009E4337" w:rsidRDefault="0017461A" w:rsidP="0006129B">
      <w:pPr>
        <w:pStyle w:val="Affa"/>
        <w:tabs>
          <w:tab w:val="left" w:pos="2127"/>
        </w:tabs>
      </w:pPr>
      <w:r w:rsidRPr="009E4337">
        <w:t xml:space="preserve">1) Федеральный закон от 27.07.2010 № 190-ФЗ </w:t>
      </w:r>
      <w:r w:rsidR="0098168B" w:rsidRPr="009E4337">
        <w:t>«</w:t>
      </w:r>
      <w:r w:rsidRPr="009E4337">
        <w:t>О теплоснабжении</w:t>
      </w:r>
      <w:r w:rsidR="0098168B" w:rsidRPr="009E4337">
        <w:t>»</w:t>
      </w:r>
      <w:r w:rsidRPr="009E4337">
        <w:t>;</w:t>
      </w:r>
    </w:p>
    <w:p w14:paraId="26492D53" w14:textId="07637241" w:rsidR="0017461A" w:rsidRPr="009E4337" w:rsidRDefault="0017461A" w:rsidP="0006129B">
      <w:pPr>
        <w:pStyle w:val="Affa"/>
        <w:tabs>
          <w:tab w:val="left" w:pos="2127"/>
        </w:tabs>
      </w:pPr>
      <w:r w:rsidRPr="009E4337">
        <w:t xml:space="preserve">2) Постановление Правительства РФ от 22.02.2012 № 154 </w:t>
      </w:r>
      <w:r w:rsidR="0098168B" w:rsidRPr="009E4337">
        <w:t>«</w:t>
      </w:r>
      <w:r w:rsidRPr="009E4337">
        <w:t>О требованиях к схемам теплоснабжения, порядку их разработки и утверждения</w:t>
      </w:r>
      <w:r w:rsidR="0098168B" w:rsidRPr="009E4337">
        <w:t>»</w:t>
      </w:r>
      <w:r w:rsidRPr="009E4337">
        <w:t>;</w:t>
      </w:r>
    </w:p>
    <w:p w14:paraId="605C9C05" w14:textId="7BC5EB9E" w:rsidR="0017461A" w:rsidRPr="009E4337" w:rsidRDefault="0017461A" w:rsidP="0006129B">
      <w:pPr>
        <w:pStyle w:val="Affa"/>
        <w:tabs>
          <w:tab w:val="left" w:pos="2127"/>
        </w:tabs>
      </w:pPr>
      <w:r w:rsidRPr="009E4337">
        <w:t xml:space="preserve">3) Федеральный закон от 06.10.2003 № 131-ФЗ </w:t>
      </w:r>
      <w:r w:rsidR="0098168B" w:rsidRPr="009E4337">
        <w:t>«</w:t>
      </w:r>
      <w:r w:rsidRPr="009E4337">
        <w:t>Об общих принципах организации местного самоуправления в Российской Федерации</w:t>
      </w:r>
      <w:r w:rsidR="0098168B" w:rsidRPr="009E4337">
        <w:t>»</w:t>
      </w:r>
      <w:r w:rsidRPr="009E4337">
        <w:t>;</w:t>
      </w:r>
    </w:p>
    <w:p w14:paraId="5BDA67F9" w14:textId="71AD797E" w:rsidR="0017461A" w:rsidRPr="009E4337" w:rsidRDefault="0017461A" w:rsidP="0006129B">
      <w:pPr>
        <w:pStyle w:val="Affa"/>
        <w:tabs>
          <w:tab w:val="left" w:pos="2127"/>
        </w:tabs>
      </w:pPr>
      <w:r w:rsidRPr="009E4337">
        <w:t xml:space="preserve">4) Федеральный закон от 07.12.2011 № 417-ФЗ </w:t>
      </w:r>
      <w:r w:rsidR="0098168B" w:rsidRPr="009E4337">
        <w:t>«</w:t>
      </w:r>
      <w:r w:rsidRPr="009E4337">
        <w:t xml:space="preserve">О внесении изменений в отдельные законодательные акты Российской Федерации в связи с принятием Федерального закона </w:t>
      </w:r>
      <w:r w:rsidR="0098168B" w:rsidRPr="009E4337">
        <w:t>«</w:t>
      </w:r>
      <w:r w:rsidRPr="009E4337">
        <w:t>О водоснабжении и водоотведении</w:t>
      </w:r>
      <w:r w:rsidR="0098168B" w:rsidRPr="009E4337">
        <w:t>»</w:t>
      </w:r>
      <w:r w:rsidRPr="009E4337">
        <w:t>;</w:t>
      </w:r>
    </w:p>
    <w:p w14:paraId="64D39478" w14:textId="3331BA69" w:rsidR="0017461A" w:rsidRPr="009E4337" w:rsidRDefault="0017461A" w:rsidP="0006129B">
      <w:pPr>
        <w:pStyle w:val="Affa"/>
        <w:tabs>
          <w:tab w:val="left" w:pos="2127"/>
        </w:tabs>
      </w:pPr>
      <w:r w:rsidRPr="009E4337">
        <w:t xml:space="preserve">5) Федеральный закон от 23.11.2009 № 261-ФЗ </w:t>
      </w:r>
      <w:r w:rsidR="0098168B" w:rsidRPr="009E4337">
        <w:t>«</w:t>
      </w:r>
      <w:r w:rsidRPr="009E4337">
        <w:t>Об энергосбережении и о повышении энергетической эффективности и о внесении изменений в отдельные законодательные акты Российской Федерации</w:t>
      </w:r>
      <w:r w:rsidR="0098168B" w:rsidRPr="009E4337">
        <w:t>»</w:t>
      </w:r>
      <w:r w:rsidRPr="009E4337">
        <w:t>;</w:t>
      </w:r>
    </w:p>
    <w:p w14:paraId="23F3B7B5" w14:textId="5AB766BA" w:rsidR="0017461A" w:rsidRPr="009E4337" w:rsidRDefault="0017461A" w:rsidP="0006129B">
      <w:pPr>
        <w:pStyle w:val="Affa"/>
        <w:tabs>
          <w:tab w:val="left" w:pos="2127"/>
        </w:tabs>
      </w:pPr>
      <w:r w:rsidRPr="009E4337">
        <w:t xml:space="preserve">6) Постановление Правительства РФ от 16.05.2014 № 452 </w:t>
      </w:r>
      <w:r w:rsidR="0098168B" w:rsidRPr="009E4337">
        <w:t>«</w:t>
      </w:r>
      <w:r w:rsidRPr="009E4337">
        <w:t xml:space="preserve">Об утверждении Правил определения плановых и расчета фактических значений показателей надежности и энергетической эффективности объектов теплоснабжения, а также определения достижения организацией, осуществляющей регулируемые виды деятельности в сфере теплоснабжения, указанных плановых значений и о внесении изменения в постановление Правительства Российской Федерации от </w:t>
      </w:r>
      <w:r w:rsidR="003438EA" w:rsidRPr="009E4337">
        <w:t>15 мая 2010 г. № 340</w:t>
      </w:r>
      <w:r w:rsidR="0098168B" w:rsidRPr="009E4337">
        <w:t>»</w:t>
      </w:r>
      <w:r w:rsidRPr="009E4337">
        <w:t>;</w:t>
      </w:r>
    </w:p>
    <w:p w14:paraId="57DB54BF" w14:textId="6E154DFF" w:rsidR="0017461A" w:rsidRPr="009E4337" w:rsidRDefault="0017461A" w:rsidP="0006129B">
      <w:pPr>
        <w:pStyle w:val="Affa"/>
        <w:tabs>
          <w:tab w:val="left" w:pos="2127"/>
        </w:tabs>
      </w:pPr>
      <w:r w:rsidRPr="009E4337">
        <w:t xml:space="preserve">7) СП 124.13330.2012. </w:t>
      </w:r>
      <w:r w:rsidR="0098168B" w:rsidRPr="009E4337">
        <w:t>«</w:t>
      </w:r>
      <w:r w:rsidRPr="009E4337">
        <w:t>Свод правил. Тепловые сети. Актуализированная редакция СНиП 41-02-2003</w:t>
      </w:r>
      <w:r w:rsidR="0098168B" w:rsidRPr="009E4337">
        <w:t>»</w:t>
      </w:r>
      <w:r w:rsidRPr="009E4337">
        <w:t>;</w:t>
      </w:r>
    </w:p>
    <w:p w14:paraId="144F13DB" w14:textId="219D5D9D" w:rsidR="0017461A" w:rsidRPr="009E4337" w:rsidRDefault="0017461A" w:rsidP="0006129B">
      <w:pPr>
        <w:pStyle w:val="Affa"/>
        <w:tabs>
          <w:tab w:val="left" w:pos="2127"/>
        </w:tabs>
      </w:pPr>
      <w:r w:rsidRPr="009E4337">
        <w:t xml:space="preserve">8) СП 50.13330.2012. </w:t>
      </w:r>
      <w:r w:rsidR="0098168B" w:rsidRPr="009E4337">
        <w:t>«</w:t>
      </w:r>
      <w:r w:rsidRPr="009E4337">
        <w:t>Свод правил. Тепловая защита зданий. Актуализированная редакция СНиП 23-02-2003</w:t>
      </w:r>
      <w:r w:rsidR="0098168B" w:rsidRPr="009E4337">
        <w:t>»</w:t>
      </w:r>
      <w:r w:rsidRPr="009E4337">
        <w:t>.</w:t>
      </w:r>
    </w:p>
    <w:p w14:paraId="38B984B0" w14:textId="67685E2A" w:rsidR="0017461A" w:rsidRPr="009E4337" w:rsidRDefault="0017461A" w:rsidP="0006129B">
      <w:pPr>
        <w:tabs>
          <w:tab w:val="left" w:pos="2127"/>
        </w:tabs>
        <w:ind w:firstLine="567"/>
      </w:pPr>
      <w:r w:rsidRPr="009E4337">
        <w:t xml:space="preserve">Основными нормативными документами </w:t>
      </w:r>
      <w:r w:rsidR="00373979" w:rsidRPr="009E4337">
        <w:t xml:space="preserve">При актуализации </w:t>
      </w:r>
      <w:r w:rsidRPr="009E4337">
        <w:t>схемы являются:</w:t>
      </w:r>
    </w:p>
    <w:p w14:paraId="40241C65" w14:textId="5820C330" w:rsidR="0017461A" w:rsidRPr="009E4337" w:rsidRDefault="0017461A" w:rsidP="0006129B">
      <w:pPr>
        <w:pStyle w:val="Affa"/>
        <w:tabs>
          <w:tab w:val="left" w:pos="2127"/>
        </w:tabs>
      </w:pPr>
      <w:r w:rsidRPr="009E4337">
        <w:t xml:space="preserve">1) Постановление Правительства РФ от 22.02.2012 № 154 </w:t>
      </w:r>
      <w:r w:rsidR="0098168B" w:rsidRPr="009E4337">
        <w:t>«</w:t>
      </w:r>
      <w:r w:rsidRPr="009E4337">
        <w:t>О требованиях к схемам теплоснабжения, порядку их разработки и утверждения</w:t>
      </w:r>
      <w:r w:rsidR="0098168B" w:rsidRPr="009E4337">
        <w:t>»</w:t>
      </w:r>
      <w:r w:rsidRPr="009E4337">
        <w:t>;</w:t>
      </w:r>
    </w:p>
    <w:p w14:paraId="44621AF8" w14:textId="4CD01991" w:rsidR="0017461A" w:rsidRPr="009E4337" w:rsidRDefault="0017461A" w:rsidP="0006129B">
      <w:pPr>
        <w:pStyle w:val="Affa"/>
      </w:pPr>
      <w:r w:rsidRPr="009E4337">
        <w:t xml:space="preserve">2) Постановление Правительства РФ от 03.04.2018 № 405 </w:t>
      </w:r>
      <w:r w:rsidR="0098168B" w:rsidRPr="009E4337">
        <w:t>«</w:t>
      </w:r>
      <w:r w:rsidRPr="009E4337">
        <w:t>О внесении изменений в некоторые акты Правительства Российской Федерации</w:t>
      </w:r>
      <w:r w:rsidR="0098168B" w:rsidRPr="009E4337">
        <w:t>»</w:t>
      </w:r>
      <w:r w:rsidRPr="009E4337">
        <w:t>;</w:t>
      </w:r>
    </w:p>
    <w:p w14:paraId="02B1727D" w14:textId="07C0457C" w:rsidR="0017461A" w:rsidRPr="009E4337" w:rsidRDefault="0017461A" w:rsidP="0006129B">
      <w:pPr>
        <w:pStyle w:val="Affa"/>
      </w:pPr>
      <w:r w:rsidRPr="009E4337">
        <w:t xml:space="preserve">3) Постановление Правительства РФ от 16.03.2019 № 276 </w:t>
      </w:r>
      <w:r w:rsidR="0098168B" w:rsidRPr="009E4337">
        <w:t>«</w:t>
      </w:r>
      <w:r w:rsidRPr="009E4337">
        <w:t>О внесении изменений в некоторые акты Правительства Российской Федерации по вопросам разработки и утверждения схем теплоснабжения в ценовых зонах теплоснабжения</w:t>
      </w:r>
      <w:r w:rsidR="0098168B" w:rsidRPr="009E4337">
        <w:t>»</w:t>
      </w:r>
      <w:r w:rsidRPr="009E4337">
        <w:t>;</w:t>
      </w:r>
    </w:p>
    <w:p w14:paraId="6C81E971" w14:textId="6E6AB69B" w:rsidR="0017461A" w:rsidRPr="009E4337" w:rsidRDefault="0017461A" w:rsidP="0006129B">
      <w:pPr>
        <w:pStyle w:val="Affa"/>
      </w:pPr>
      <w:r w:rsidRPr="009E4337">
        <w:t xml:space="preserve">4) Приказ Минэнерго России от 05.03.2019 № 212 </w:t>
      </w:r>
      <w:r w:rsidR="0098168B" w:rsidRPr="009E4337">
        <w:t>«</w:t>
      </w:r>
      <w:r w:rsidRPr="009E4337">
        <w:t>Об утверждении Методических указаний по разработке схем теплоснабжения</w:t>
      </w:r>
      <w:r w:rsidR="0098168B" w:rsidRPr="009E4337">
        <w:t>»</w:t>
      </w:r>
      <w:r w:rsidRPr="009E4337">
        <w:t xml:space="preserve">; </w:t>
      </w:r>
    </w:p>
    <w:p w14:paraId="4EE5918F" w14:textId="3866D6D5" w:rsidR="0017461A" w:rsidRPr="009E4337" w:rsidRDefault="00D458C1" w:rsidP="0006129B">
      <w:pPr>
        <w:pStyle w:val="Affa"/>
      </w:pPr>
      <w:r w:rsidRPr="009E4337">
        <w:t>5</w:t>
      </w:r>
      <w:r w:rsidR="0017461A" w:rsidRPr="009E4337">
        <w:t xml:space="preserve">) Постановление Правительства РФ от 08.08.2012 № 808 </w:t>
      </w:r>
      <w:r w:rsidR="0098168B" w:rsidRPr="009E4337">
        <w:t>«</w:t>
      </w:r>
      <w:r w:rsidR="0017461A" w:rsidRPr="009E4337">
        <w:t>Об организации теплоснабжения в Российской Федерации и о внесении изменений в некоторые акты Правительства Российской Федерации</w:t>
      </w:r>
      <w:r w:rsidR="0098168B" w:rsidRPr="009E4337">
        <w:t>»</w:t>
      </w:r>
      <w:r w:rsidR="0017461A" w:rsidRPr="009E4337">
        <w:t>.</w:t>
      </w:r>
    </w:p>
    <w:p w14:paraId="580DEEF1" w14:textId="77777777" w:rsidR="00F638B4" w:rsidRPr="009E4337" w:rsidRDefault="00C8513F" w:rsidP="0006129B">
      <w:pPr>
        <w:pStyle w:val="1"/>
        <w:rPr>
          <w:szCs w:val="24"/>
        </w:rPr>
      </w:pPr>
      <w:r w:rsidRPr="009E4337">
        <w:rPr>
          <w:szCs w:val="24"/>
        </w:rPr>
        <w:br w:type="page"/>
      </w:r>
      <w:bookmarkStart w:id="6" w:name="_Toc158278599"/>
      <w:bookmarkStart w:id="7" w:name="_Toc183331705"/>
      <w:r w:rsidR="00F638B4" w:rsidRPr="009E4337">
        <w:rPr>
          <w:szCs w:val="24"/>
        </w:rPr>
        <w:lastRenderedPageBreak/>
        <w:t>ПЕРЕЧЕНЬ ИСПОЛЬЗУЕМЫХ ТЕРМИНОВ, ОПРЕДЕЛЕНИЙ И СОКРАЩЕНИЙ</w:t>
      </w:r>
      <w:bookmarkEnd w:id="6"/>
      <w:bookmarkEnd w:id="7"/>
      <w:r w:rsidR="00F638B4" w:rsidRPr="009E4337">
        <w:rPr>
          <w:szCs w:val="24"/>
        </w:rPr>
        <w:t xml:space="preserve"> </w:t>
      </w:r>
    </w:p>
    <w:p w14:paraId="29948525" w14:textId="77777777" w:rsidR="00F638B4" w:rsidRPr="009E4337" w:rsidRDefault="00F638B4" w:rsidP="0006129B">
      <w:pPr>
        <w:widowControl w:val="0"/>
        <w:autoSpaceDE w:val="0"/>
        <w:autoSpaceDN w:val="0"/>
        <w:adjustRightInd w:val="0"/>
        <w:ind w:firstLine="374"/>
      </w:pPr>
      <w:r w:rsidRPr="009E4337">
        <w:t>В настоящем документе используютс</w:t>
      </w:r>
      <w:r w:rsidR="007A0B22" w:rsidRPr="009E4337">
        <w:t>я следующие термины и сокращении.</w:t>
      </w:r>
      <w:r w:rsidRPr="009E4337">
        <w:t xml:space="preserve"> </w:t>
      </w:r>
    </w:p>
    <w:p w14:paraId="41C49E01" w14:textId="77777777" w:rsidR="00F638B4" w:rsidRPr="009E4337" w:rsidRDefault="00F638B4" w:rsidP="0006129B">
      <w:pPr>
        <w:widowControl w:val="0"/>
        <w:autoSpaceDE w:val="0"/>
        <w:autoSpaceDN w:val="0"/>
        <w:adjustRightInd w:val="0"/>
        <w:ind w:firstLine="374"/>
      </w:pPr>
    </w:p>
    <w:p w14:paraId="2EEE63BB" w14:textId="77777777" w:rsidR="00F638B4" w:rsidRPr="009E4337" w:rsidRDefault="00F638B4" w:rsidP="0006129B">
      <w:pPr>
        <w:widowControl w:val="0"/>
        <w:autoSpaceDE w:val="0"/>
        <w:autoSpaceDN w:val="0"/>
        <w:adjustRightInd w:val="0"/>
        <w:ind w:firstLine="374"/>
      </w:pPr>
      <w:r w:rsidRPr="009E4337">
        <w:rPr>
          <w:b/>
          <w:bCs/>
          <w:i/>
          <w:iCs/>
        </w:rPr>
        <w:t>Энергетический ресурс</w:t>
      </w:r>
      <w:r w:rsidRPr="009E4337">
        <w:t xml:space="preserve"> – носитель энергии, энергия которого используется или может быть использована при осуществлении хозяйственной и иной деятельности, а также ви</w:t>
      </w:r>
      <w:r w:rsidR="006B2270" w:rsidRPr="009E4337">
        <w:t>д</w:t>
      </w:r>
      <w:r w:rsidR="00787B99" w:rsidRPr="009E4337">
        <w:t xml:space="preserve"> </w:t>
      </w:r>
      <w:r w:rsidRPr="009E4337">
        <w:t>энергии (атомная, тепловая, электрическая, электромагнитная энергия или другой ви</w:t>
      </w:r>
      <w:r w:rsidR="00787B99" w:rsidRPr="009E4337">
        <w:t xml:space="preserve">д </w:t>
      </w:r>
      <w:r w:rsidRPr="009E4337">
        <w:t xml:space="preserve">энергии). </w:t>
      </w:r>
    </w:p>
    <w:p w14:paraId="0A74CED5" w14:textId="77777777" w:rsidR="00F638B4" w:rsidRPr="009E4337" w:rsidRDefault="00F638B4" w:rsidP="0006129B">
      <w:pPr>
        <w:widowControl w:val="0"/>
        <w:autoSpaceDE w:val="0"/>
        <w:autoSpaceDN w:val="0"/>
        <w:adjustRightInd w:val="0"/>
        <w:ind w:firstLine="374"/>
      </w:pPr>
      <w:r w:rsidRPr="009E4337">
        <w:rPr>
          <w:b/>
          <w:bCs/>
          <w:i/>
          <w:iCs/>
        </w:rPr>
        <w:t xml:space="preserve">Энергосбережение – </w:t>
      </w:r>
      <w:r w:rsidRPr="009E4337">
        <w:t>реализация организационных, правовых, технических, технологических, экономических и иных мер, направленных на уменьшение объема используемых энергетических ресурсов при сохранении соответствующего полезного эффекта от их использования (в том числе объема произведенной продукции, выполненных работ, оказанных услуг).</w:t>
      </w:r>
      <w:r w:rsidR="00851204" w:rsidRPr="009E4337">
        <w:t xml:space="preserve"> </w:t>
      </w:r>
    </w:p>
    <w:p w14:paraId="3E2F894F" w14:textId="77777777" w:rsidR="00F638B4" w:rsidRPr="009E4337" w:rsidRDefault="00F638B4" w:rsidP="0006129B">
      <w:pPr>
        <w:widowControl w:val="0"/>
        <w:autoSpaceDE w:val="0"/>
        <w:autoSpaceDN w:val="0"/>
        <w:adjustRightInd w:val="0"/>
        <w:ind w:firstLine="374"/>
      </w:pPr>
      <w:r w:rsidRPr="009E4337">
        <w:rPr>
          <w:b/>
          <w:bCs/>
          <w:i/>
          <w:iCs/>
        </w:rPr>
        <w:t>Энергетическая эффективность</w:t>
      </w:r>
      <w:r w:rsidRPr="009E4337">
        <w:t xml:space="preserve"> – характеристики, отражающие отношение полезного эффекта от использования энергетических ресурсов к затратам энергетических ресурсов, произведенным в целях получения такого эффекта, применительно к продукции, технологическому процессу, юридическому лицу, индивидуальному предпринимателю. </w:t>
      </w:r>
    </w:p>
    <w:p w14:paraId="40B383ED" w14:textId="77777777" w:rsidR="00F638B4" w:rsidRPr="009E4337" w:rsidRDefault="00F638B4" w:rsidP="0006129B">
      <w:pPr>
        <w:widowControl w:val="0"/>
        <w:autoSpaceDE w:val="0"/>
        <w:autoSpaceDN w:val="0"/>
        <w:adjustRightInd w:val="0"/>
        <w:ind w:firstLine="374"/>
      </w:pPr>
      <w:r w:rsidRPr="009E4337">
        <w:rPr>
          <w:b/>
          <w:bCs/>
          <w:i/>
          <w:iCs/>
        </w:rPr>
        <w:t>Техническое состояние</w:t>
      </w:r>
      <w:r w:rsidRPr="009E4337">
        <w:t xml:space="preserve"> – совокупность параметров, качественных признаков и пределов их допустимых значений, установленных технической, эксплуатационной и другой</w:t>
      </w:r>
      <w:r w:rsidR="00851204" w:rsidRPr="009E4337">
        <w:t xml:space="preserve"> </w:t>
      </w:r>
      <w:r w:rsidRPr="009E4337">
        <w:t>нормативной</w:t>
      </w:r>
      <w:r w:rsidR="00851204" w:rsidRPr="009E4337">
        <w:t xml:space="preserve"> </w:t>
      </w:r>
      <w:r w:rsidRPr="009E4337">
        <w:t xml:space="preserve">документацией. </w:t>
      </w:r>
    </w:p>
    <w:p w14:paraId="41D8E7F9" w14:textId="77777777" w:rsidR="00F638B4" w:rsidRPr="009E4337" w:rsidRDefault="00F638B4" w:rsidP="0006129B">
      <w:pPr>
        <w:widowControl w:val="0"/>
        <w:autoSpaceDE w:val="0"/>
        <w:autoSpaceDN w:val="0"/>
        <w:adjustRightInd w:val="0"/>
        <w:ind w:firstLine="374"/>
      </w:pPr>
      <w:r w:rsidRPr="009E4337">
        <w:rPr>
          <w:b/>
          <w:bCs/>
          <w:i/>
          <w:iCs/>
        </w:rPr>
        <w:t>Испытания –</w:t>
      </w:r>
      <w:r w:rsidRPr="009E4337">
        <w:t xml:space="preserve"> экспериментальное определение качественных и/или количественных характеристик параметров энергооборудования при влиянии</w:t>
      </w:r>
      <w:r w:rsidR="00851204" w:rsidRPr="009E4337">
        <w:t xml:space="preserve"> </w:t>
      </w:r>
      <w:r w:rsidRPr="009E4337">
        <w:t>на него факторов,</w:t>
      </w:r>
      <w:r w:rsidR="00851204" w:rsidRPr="009E4337">
        <w:t xml:space="preserve"> </w:t>
      </w:r>
      <w:r w:rsidRPr="009E4337">
        <w:t>регламентированных</w:t>
      </w:r>
      <w:r w:rsidR="00851204" w:rsidRPr="009E4337">
        <w:t xml:space="preserve"> </w:t>
      </w:r>
      <w:r w:rsidRPr="009E4337">
        <w:t>действующими</w:t>
      </w:r>
      <w:r w:rsidR="00851204" w:rsidRPr="009E4337">
        <w:t xml:space="preserve"> </w:t>
      </w:r>
      <w:r w:rsidRPr="009E4337">
        <w:t xml:space="preserve">нормативными документами. </w:t>
      </w:r>
    </w:p>
    <w:p w14:paraId="3948233C" w14:textId="77777777" w:rsidR="00F638B4" w:rsidRPr="009E4337" w:rsidRDefault="00F638B4" w:rsidP="0006129B">
      <w:pPr>
        <w:widowControl w:val="0"/>
        <w:autoSpaceDE w:val="0"/>
        <w:autoSpaceDN w:val="0"/>
        <w:adjustRightInd w:val="0"/>
        <w:ind w:firstLine="374"/>
      </w:pPr>
      <w:r w:rsidRPr="009E4337">
        <w:rPr>
          <w:b/>
          <w:bCs/>
          <w:i/>
          <w:iCs/>
        </w:rPr>
        <w:t>Зона действия системы теплоснабжения</w:t>
      </w:r>
      <w:r w:rsidRPr="009E4337">
        <w:t xml:space="preserve"> - 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r w:rsidR="006B2270" w:rsidRPr="009E4337">
        <w:t>.</w:t>
      </w:r>
      <w:r w:rsidRPr="009E4337">
        <w:t xml:space="preserve"> </w:t>
      </w:r>
    </w:p>
    <w:p w14:paraId="1F7C7E3B" w14:textId="77777777" w:rsidR="00F638B4" w:rsidRPr="009E4337" w:rsidRDefault="00F638B4" w:rsidP="0006129B">
      <w:pPr>
        <w:widowControl w:val="0"/>
        <w:autoSpaceDE w:val="0"/>
        <w:autoSpaceDN w:val="0"/>
        <w:adjustRightInd w:val="0"/>
        <w:ind w:firstLine="374"/>
      </w:pPr>
      <w:r w:rsidRPr="009E4337">
        <w:rPr>
          <w:b/>
          <w:bCs/>
          <w:i/>
          <w:iCs/>
        </w:rPr>
        <w:t>Зона действия источника тепловой энергии</w:t>
      </w:r>
      <w:r w:rsidRPr="009E4337">
        <w:t xml:space="preserve"> - территория поселения,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r w:rsidR="006B2270" w:rsidRPr="009E4337">
        <w:t>.</w:t>
      </w:r>
      <w:r w:rsidRPr="009E4337">
        <w:t xml:space="preserve"> </w:t>
      </w:r>
    </w:p>
    <w:p w14:paraId="06035137" w14:textId="77777777" w:rsidR="00F638B4" w:rsidRPr="009E4337" w:rsidRDefault="00F638B4" w:rsidP="0006129B">
      <w:pPr>
        <w:widowControl w:val="0"/>
        <w:autoSpaceDE w:val="0"/>
        <w:autoSpaceDN w:val="0"/>
        <w:adjustRightInd w:val="0"/>
        <w:ind w:firstLine="374"/>
      </w:pPr>
      <w:r w:rsidRPr="009E4337">
        <w:rPr>
          <w:b/>
          <w:bCs/>
          <w:i/>
          <w:iCs/>
        </w:rPr>
        <w:t>Установленная мощность источника тепловой энергии</w:t>
      </w:r>
      <w:r w:rsidRPr="009E4337">
        <w:t xml:space="preserve"> - 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w:t>
      </w:r>
      <w:r w:rsidR="00787B99" w:rsidRPr="009E4337">
        <w:t xml:space="preserve">д </w:t>
      </w:r>
      <w:r w:rsidRPr="009E4337">
        <w:t>теплоснабжающей организации в отношении данного источника тепловой энергии</w:t>
      </w:r>
      <w:r w:rsidR="006B2270" w:rsidRPr="009E4337">
        <w:t>.</w:t>
      </w:r>
      <w:r w:rsidRPr="009E4337">
        <w:t xml:space="preserve"> </w:t>
      </w:r>
    </w:p>
    <w:p w14:paraId="484F4BCD" w14:textId="77777777" w:rsidR="00F638B4" w:rsidRPr="009E4337" w:rsidRDefault="00F638B4" w:rsidP="0006129B">
      <w:pPr>
        <w:widowControl w:val="0"/>
        <w:autoSpaceDE w:val="0"/>
        <w:autoSpaceDN w:val="0"/>
        <w:adjustRightInd w:val="0"/>
        <w:ind w:firstLine="374"/>
      </w:pPr>
      <w:r w:rsidRPr="009E4337">
        <w:rPr>
          <w:b/>
          <w:bCs/>
          <w:i/>
          <w:iCs/>
        </w:rPr>
        <w:t>Располагаемая мощность источника тепловой энергии</w:t>
      </w:r>
      <w:r w:rsidRPr="009E4337">
        <w:t xml:space="preserve"> - 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w:t>
      </w:r>
      <w:r w:rsidR="006B2270" w:rsidRPr="009E4337">
        <w:t>д</w:t>
      </w:r>
      <w:r w:rsidR="00787B99" w:rsidRPr="009E4337">
        <w:t xml:space="preserve"> </w:t>
      </w:r>
      <w:r w:rsidRPr="009E4337">
        <w:t>турбиной, отсутствие рециркуляции в пиковых водогрейных котлоагрегатах и др.)</w:t>
      </w:r>
      <w:r w:rsidR="006B2270" w:rsidRPr="009E4337">
        <w:t>.</w:t>
      </w:r>
    </w:p>
    <w:p w14:paraId="251BC061" w14:textId="77777777" w:rsidR="00F638B4" w:rsidRPr="009E4337" w:rsidRDefault="00F638B4" w:rsidP="0006129B">
      <w:pPr>
        <w:widowControl w:val="0"/>
        <w:autoSpaceDE w:val="0"/>
        <w:autoSpaceDN w:val="0"/>
        <w:adjustRightInd w:val="0"/>
        <w:ind w:firstLine="374"/>
      </w:pPr>
      <w:r w:rsidRPr="009E4337">
        <w:rPr>
          <w:b/>
          <w:bCs/>
          <w:i/>
          <w:iCs/>
        </w:rPr>
        <w:t xml:space="preserve">Реконструкция </w:t>
      </w:r>
      <w:r w:rsidRPr="009E4337">
        <w:t xml:space="preserve">— процесс изменения устаревших объектов, с целью придания свойств новых в будущем. 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Реконструкция линейных объектов (водопроводов, канализации)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(пропускной способности и других) или при котором требуется изменение границ полос отвода и (или) охранных зон таких объектов. </w:t>
      </w:r>
    </w:p>
    <w:p w14:paraId="34B018F7" w14:textId="77777777" w:rsidR="00F638B4" w:rsidRPr="009E4337" w:rsidRDefault="00F638B4" w:rsidP="0006129B">
      <w:pPr>
        <w:widowControl w:val="0"/>
        <w:autoSpaceDE w:val="0"/>
        <w:autoSpaceDN w:val="0"/>
        <w:adjustRightInd w:val="0"/>
        <w:ind w:firstLine="374"/>
      </w:pPr>
      <w:r w:rsidRPr="009E4337">
        <w:rPr>
          <w:b/>
          <w:bCs/>
          <w:i/>
          <w:iCs/>
        </w:rPr>
        <w:t>Мощность источника тепловой энергии нетто</w:t>
      </w:r>
      <w:r w:rsidRPr="009E4337">
        <w:t xml:space="preserve"> - величина, равная располагаемой мощности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w:t>
      </w:r>
      <w:r w:rsidR="006B2270" w:rsidRPr="009E4337">
        <w:t>.</w:t>
      </w:r>
      <w:r w:rsidRPr="009E4337">
        <w:t xml:space="preserve"> </w:t>
      </w:r>
    </w:p>
    <w:p w14:paraId="62BA7965" w14:textId="77777777" w:rsidR="00F638B4" w:rsidRPr="009E4337" w:rsidRDefault="00F638B4" w:rsidP="0006129B">
      <w:pPr>
        <w:widowControl w:val="0"/>
        <w:autoSpaceDE w:val="0"/>
        <w:autoSpaceDN w:val="0"/>
        <w:adjustRightInd w:val="0"/>
        <w:ind w:firstLine="374"/>
      </w:pPr>
      <w:r w:rsidRPr="009E4337">
        <w:rPr>
          <w:b/>
          <w:bCs/>
          <w:i/>
          <w:iCs/>
        </w:rPr>
        <w:t xml:space="preserve">Модернизация (техническое перевооружение) </w:t>
      </w:r>
      <w:r w:rsidRPr="009E4337">
        <w:t xml:space="preserve">- обновление объекта, приведение его в соответствие с новыми требованиями и нормами, техническими условиями, показателями качества. </w:t>
      </w:r>
    </w:p>
    <w:p w14:paraId="26D00457" w14:textId="77777777" w:rsidR="00F638B4" w:rsidRPr="009E4337" w:rsidRDefault="00F638B4" w:rsidP="0006129B">
      <w:pPr>
        <w:widowControl w:val="0"/>
        <w:autoSpaceDE w:val="0"/>
        <w:autoSpaceDN w:val="0"/>
        <w:adjustRightInd w:val="0"/>
        <w:ind w:firstLine="374"/>
      </w:pPr>
      <w:r w:rsidRPr="009E4337">
        <w:rPr>
          <w:b/>
          <w:bCs/>
          <w:i/>
          <w:iCs/>
        </w:rPr>
        <w:t>Теплосетевые объекты</w:t>
      </w:r>
      <w:r w:rsidRPr="009E4337">
        <w:t xml:space="preserve"> - объекты, входящие в состав тепловой сети и обеспечивающие передачу тепловой энергии от источника тепловой энергии до теплопотребляющих установок по</w:t>
      </w:r>
      <w:r w:rsidR="006B2270" w:rsidRPr="009E4337">
        <w:t>требителей тепловой энергии.</w:t>
      </w:r>
    </w:p>
    <w:p w14:paraId="15433F9F" w14:textId="77777777" w:rsidR="00F638B4" w:rsidRPr="009E4337" w:rsidRDefault="00F638B4" w:rsidP="0006129B">
      <w:pPr>
        <w:widowControl w:val="0"/>
        <w:autoSpaceDE w:val="0"/>
        <w:autoSpaceDN w:val="0"/>
        <w:adjustRightInd w:val="0"/>
        <w:ind w:firstLine="374"/>
      </w:pPr>
      <w:r w:rsidRPr="009E4337">
        <w:rPr>
          <w:b/>
          <w:bCs/>
          <w:i/>
          <w:iCs/>
        </w:rPr>
        <w:lastRenderedPageBreak/>
        <w:t>Элемент территориального деления</w:t>
      </w:r>
      <w:r w:rsidRPr="009E4337">
        <w:t xml:space="preserve"> - территория поселения, городского округа, города федерального значения или ее часть, установленная по границам административно-территориальных единиц</w:t>
      </w:r>
      <w:r w:rsidR="006B2270" w:rsidRPr="009E4337">
        <w:t>.</w:t>
      </w:r>
      <w:r w:rsidRPr="009E4337">
        <w:t xml:space="preserve"> </w:t>
      </w:r>
    </w:p>
    <w:p w14:paraId="4FEC6B36" w14:textId="77777777" w:rsidR="00F638B4" w:rsidRPr="009E4337" w:rsidRDefault="00F638B4" w:rsidP="0006129B">
      <w:pPr>
        <w:widowControl w:val="0"/>
        <w:autoSpaceDE w:val="0"/>
        <w:autoSpaceDN w:val="0"/>
        <w:adjustRightInd w:val="0"/>
        <w:ind w:firstLine="374"/>
      </w:pPr>
      <w:r w:rsidRPr="009E4337">
        <w:rPr>
          <w:b/>
          <w:bCs/>
          <w:i/>
          <w:iCs/>
        </w:rPr>
        <w:t>Расчетный элемент территориального деления</w:t>
      </w:r>
      <w:r w:rsidRPr="009E4337">
        <w:t xml:space="preserve"> - территория поселения, городского округа, города федерального значения или ее часть, принятая для целей разработки схемы теплоснабжения в неизменяемых границах на весь срок действия схемы теплоснабжения. </w:t>
      </w:r>
    </w:p>
    <w:p w14:paraId="3BD9D627" w14:textId="77DA8FC4" w:rsidR="00F638B4" w:rsidRPr="009E4337" w:rsidRDefault="00F638B4" w:rsidP="0006129B">
      <w:pPr>
        <w:widowControl w:val="0"/>
        <w:autoSpaceDE w:val="0"/>
        <w:autoSpaceDN w:val="0"/>
        <w:adjustRightInd w:val="0"/>
        <w:ind w:firstLine="374"/>
      </w:pPr>
      <w:r w:rsidRPr="009E4337">
        <w:rPr>
          <w:b/>
          <w:bCs/>
          <w:i/>
          <w:iCs/>
        </w:rPr>
        <w:t>Радиус эффективного теплоснабжения</w:t>
      </w:r>
      <w:r w:rsidRPr="009E4337">
        <w:t xml:space="preserve">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w:t>
      </w:r>
      <w:r w:rsidRPr="009E4337">
        <w:rPr>
          <w:iCs/>
        </w:rPr>
        <w:t xml:space="preserve">(источник: </w:t>
      </w:r>
      <w:r w:rsidR="006B7BAF" w:rsidRPr="009E4337">
        <w:rPr>
          <w:iCs/>
        </w:rPr>
        <w:t xml:space="preserve">Федеральный закон от 27.07.2010 № 190-ФЗ </w:t>
      </w:r>
      <w:r w:rsidR="0098168B" w:rsidRPr="009E4337">
        <w:rPr>
          <w:iCs/>
        </w:rPr>
        <w:t>«</w:t>
      </w:r>
      <w:r w:rsidR="006B7BAF" w:rsidRPr="009E4337">
        <w:rPr>
          <w:iCs/>
        </w:rPr>
        <w:t>О теплоснабжении</w:t>
      </w:r>
      <w:r w:rsidR="0098168B" w:rsidRPr="009E4337">
        <w:rPr>
          <w:iCs/>
        </w:rPr>
        <w:t>»</w:t>
      </w:r>
      <w:r w:rsidRPr="009E4337">
        <w:rPr>
          <w:iCs/>
        </w:rPr>
        <w:t>).</w:t>
      </w:r>
      <w:r w:rsidRPr="009E4337">
        <w:rPr>
          <w:i/>
          <w:iCs/>
        </w:rPr>
        <w:t xml:space="preserve"> </w:t>
      </w:r>
    </w:p>
    <w:p w14:paraId="2EF96059" w14:textId="77777777" w:rsidR="00F638B4" w:rsidRPr="009E4337" w:rsidRDefault="00F638B4" w:rsidP="0006129B">
      <w:pPr>
        <w:widowControl w:val="0"/>
        <w:autoSpaceDE w:val="0"/>
        <w:autoSpaceDN w:val="0"/>
        <w:adjustRightInd w:val="0"/>
        <w:ind w:firstLine="374"/>
      </w:pPr>
      <w:r w:rsidRPr="009E4337">
        <w:rPr>
          <w:b/>
          <w:bCs/>
          <w:i/>
          <w:iCs/>
        </w:rPr>
        <w:t>Коэффициент использования теплоты топлива</w:t>
      </w:r>
      <w:r w:rsidRPr="009E4337">
        <w:t xml:space="preserve"> – показатель энергетической эффективности каждой зоны действия источника тепловой энергии, доля теплоты, содержащейся в топливе, полезно используемой на выработку тепловой энергии (электроэнергии) в котельной (на электростанции). </w:t>
      </w:r>
    </w:p>
    <w:p w14:paraId="2FF2096E" w14:textId="77777777" w:rsidR="00F638B4" w:rsidRPr="009E4337" w:rsidRDefault="00F638B4" w:rsidP="0006129B">
      <w:pPr>
        <w:widowControl w:val="0"/>
        <w:autoSpaceDE w:val="0"/>
        <w:autoSpaceDN w:val="0"/>
        <w:adjustRightInd w:val="0"/>
        <w:ind w:firstLine="374"/>
      </w:pPr>
      <w:r w:rsidRPr="009E4337">
        <w:rPr>
          <w:b/>
          <w:bCs/>
          <w:i/>
          <w:iCs/>
        </w:rPr>
        <w:t>Материальная характеристика тепловой сети</w:t>
      </w:r>
      <w:r w:rsidRPr="009E4337">
        <w:t xml:space="preserve"> - сумма произведений наружных диаметров трубопроводов участков тепловой сети на их длину. </w:t>
      </w:r>
    </w:p>
    <w:p w14:paraId="7360854B" w14:textId="77777777" w:rsidR="00F638B4" w:rsidRPr="009E4337" w:rsidRDefault="00F638B4" w:rsidP="0006129B">
      <w:pPr>
        <w:widowControl w:val="0"/>
        <w:autoSpaceDE w:val="0"/>
        <w:autoSpaceDN w:val="0"/>
        <w:adjustRightInd w:val="0"/>
        <w:ind w:firstLine="374"/>
      </w:pPr>
      <w:r w:rsidRPr="009E4337">
        <w:rPr>
          <w:b/>
          <w:bCs/>
          <w:i/>
          <w:iCs/>
        </w:rPr>
        <w:t>Удельная материальная характеристика тепловой сети</w:t>
      </w:r>
      <w:r w:rsidRPr="009E4337">
        <w:t xml:space="preserve"> - отношение материальной характеристики тепловой сети к тепловой нагрузке потребителей, присоединенных к этой тепловой сети. </w:t>
      </w:r>
    </w:p>
    <w:p w14:paraId="58E68143" w14:textId="77777777" w:rsidR="00F638B4" w:rsidRPr="009E4337" w:rsidRDefault="00F638B4" w:rsidP="0006129B">
      <w:pPr>
        <w:widowControl w:val="0"/>
        <w:autoSpaceDE w:val="0"/>
        <w:autoSpaceDN w:val="0"/>
        <w:adjustRightInd w:val="0"/>
        <w:ind w:firstLine="374"/>
      </w:pPr>
      <w:r w:rsidRPr="009E4337">
        <w:rPr>
          <w:b/>
          <w:bCs/>
          <w:i/>
          <w:iCs/>
        </w:rPr>
        <w:t>Расчетная тепловая нагрузка</w:t>
      </w:r>
      <w:r w:rsidRPr="009E4337">
        <w:t xml:space="preserve"> - 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 </w:t>
      </w:r>
    </w:p>
    <w:p w14:paraId="1DF9BA4A" w14:textId="77777777" w:rsidR="00F638B4" w:rsidRPr="009E4337" w:rsidRDefault="00F638B4" w:rsidP="0006129B">
      <w:pPr>
        <w:widowControl w:val="0"/>
        <w:autoSpaceDE w:val="0"/>
        <w:autoSpaceDN w:val="0"/>
        <w:adjustRightInd w:val="0"/>
        <w:ind w:firstLine="374"/>
      </w:pPr>
      <w:r w:rsidRPr="009E4337">
        <w:rPr>
          <w:b/>
          <w:bCs/>
          <w:i/>
          <w:iCs/>
        </w:rPr>
        <w:t>Базовый перио</w:t>
      </w:r>
      <w:r w:rsidR="00787B99" w:rsidRPr="009E4337">
        <w:rPr>
          <w:b/>
          <w:bCs/>
          <w:i/>
          <w:iCs/>
        </w:rPr>
        <w:t xml:space="preserve">д </w:t>
      </w:r>
      <w:r w:rsidRPr="009E4337">
        <w:t xml:space="preserve">- год, предшествующий году разработки и утверждения первичной схемы теплоснабжения поселения, городского округа, города федерального значения. </w:t>
      </w:r>
    </w:p>
    <w:p w14:paraId="106C5F49" w14:textId="77777777" w:rsidR="00F638B4" w:rsidRPr="009E4337" w:rsidRDefault="00F638B4" w:rsidP="0006129B">
      <w:pPr>
        <w:widowControl w:val="0"/>
        <w:autoSpaceDE w:val="0"/>
        <w:autoSpaceDN w:val="0"/>
        <w:adjustRightInd w:val="0"/>
        <w:ind w:firstLine="374"/>
      </w:pPr>
      <w:r w:rsidRPr="009E4337">
        <w:rPr>
          <w:b/>
          <w:bCs/>
          <w:i/>
          <w:iCs/>
        </w:rPr>
        <w:t>Базовый перио</w:t>
      </w:r>
      <w:r w:rsidR="007A0B22" w:rsidRPr="009E4337">
        <w:rPr>
          <w:b/>
          <w:bCs/>
          <w:i/>
          <w:iCs/>
        </w:rPr>
        <w:t>д</w:t>
      </w:r>
      <w:r w:rsidR="00787B99" w:rsidRPr="009E4337">
        <w:rPr>
          <w:b/>
          <w:bCs/>
          <w:i/>
          <w:iCs/>
        </w:rPr>
        <w:t xml:space="preserve"> </w:t>
      </w:r>
      <w:r w:rsidRPr="009E4337">
        <w:rPr>
          <w:b/>
          <w:bCs/>
          <w:i/>
          <w:iCs/>
        </w:rPr>
        <w:t>актуализации</w:t>
      </w:r>
      <w:r w:rsidRPr="009E4337">
        <w:t xml:space="preserve"> - год, предшествующий году, в котором подлежит утверждению актуализированная схема теплоснабжения поселения, городского округа, города федерального значения. </w:t>
      </w:r>
    </w:p>
    <w:p w14:paraId="2890220D" w14:textId="77777777" w:rsidR="00F638B4" w:rsidRPr="009E4337" w:rsidRDefault="00F638B4" w:rsidP="0006129B">
      <w:pPr>
        <w:widowControl w:val="0"/>
        <w:autoSpaceDE w:val="0"/>
        <w:autoSpaceDN w:val="0"/>
        <w:adjustRightInd w:val="0"/>
        <w:ind w:firstLine="374"/>
      </w:pPr>
      <w:r w:rsidRPr="009E4337">
        <w:rPr>
          <w:b/>
          <w:bCs/>
          <w:i/>
          <w:iCs/>
        </w:rPr>
        <w:t>Мастер-план развития систем теплоснабжения поселения, городского округа, города федерального значения</w:t>
      </w:r>
      <w:r w:rsidRPr="009E4337">
        <w:t xml:space="preserve"> - раздел схемы теплоснабжения (актуализированной схемы теплоснабжения), содержащий описание сценариев развития теплоснабжения поселения, городского округа, города федерального значения и обоснование выбора приоритетного сценария развития теплоснабжения поселения, городского округа, города федерального значения. </w:t>
      </w:r>
    </w:p>
    <w:p w14:paraId="3C771ED8" w14:textId="77777777" w:rsidR="00F638B4" w:rsidRPr="009E4337" w:rsidRDefault="00F638B4" w:rsidP="0006129B">
      <w:pPr>
        <w:widowControl w:val="0"/>
        <w:autoSpaceDE w:val="0"/>
        <w:autoSpaceDN w:val="0"/>
        <w:adjustRightInd w:val="0"/>
        <w:ind w:firstLine="374"/>
      </w:pPr>
      <w:r w:rsidRPr="009E4337">
        <w:rPr>
          <w:b/>
          <w:bCs/>
          <w:i/>
          <w:iCs/>
        </w:rPr>
        <w:t>Энергетические характеристики тепловых сетей</w:t>
      </w:r>
      <w:r w:rsidRPr="009E4337">
        <w:t xml:space="preserve"> - показатели, характеризующие энергетическую эффективность передачи тепловой энергии по тепловым сетям, включая потери тепловой энергии, расхо</w:t>
      </w:r>
      <w:r w:rsidR="00787B99" w:rsidRPr="009E4337">
        <w:t xml:space="preserve">д </w:t>
      </w:r>
      <w:r w:rsidRPr="009E4337">
        <w:t>электроэнергии на передачу тепловой энергии, расх</w:t>
      </w:r>
      <w:r w:rsidR="002664F2" w:rsidRPr="009E4337">
        <w:t xml:space="preserve">од </w:t>
      </w:r>
      <w:r w:rsidRPr="009E4337">
        <w:t xml:space="preserve">теплоносителя на передачу тепловой энергии, потери теплоносителя, температуру теплоносителя. </w:t>
      </w:r>
    </w:p>
    <w:p w14:paraId="40E7214E" w14:textId="77777777" w:rsidR="00F638B4" w:rsidRPr="009E4337" w:rsidRDefault="00F638B4" w:rsidP="0006129B">
      <w:pPr>
        <w:widowControl w:val="0"/>
        <w:autoSpaceDE w:val="0"/>
        <w:autoSpaceDN w:val="0"/>
        <w:adjustRightInd w:val="0"/>
        <w:ind w:firstLine="374"/>
      </w:pPr>
      <w:r w:rsidRPr="009E4337">
        <w:rPr>
          <w:b/>
          <w:bCs/>
          <w:i/>
          <w:iCs/>
        </w:rPr>
        <w:t>Топливный баланс</w:t>
      </w:r>
      <w:r w:rsidRPr="009E4337">
        <w:t xml:space="preserve"> - документ, содержащий взаимосвязанные показатели количественного соответствия необходимых для функционирования системы теплоснабжения поставок топлива различных видов и их потребления источниками тепловой энергии в системе теплоснабжения, устанавливающий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 </w:t>
      </w:r>
    </w:p>
    <w:p w14:paraId="7DF58932" w14:textId="77777777" w:rsidR="00F638B4" w:rsidRPr="009E4337" w:rsidRDefault="00F638B4" w:rsidP="0006129B">
      <w:pPr>
        <w:widowControl w:val="0"/>
        <w:autoSpaceDE w:val="0"/>
        <w:autoSpaceDN w:val="0"/>
        <w:adjustRightInd w:val="0"/>
        <w:ind w:firstLine="374"/>
      </w:pPr>
      <w:r w:rsidRPr="009E4337">
        <w:rPr>
          <w:b/>
          <w:bCs/>
          <w:i/>
          <w:iCs/>
        </w:rPr>
        <w:t>Электронная модель системы теплоснабжения поселения, городского округа, города федерального значения</w:t>
      </w:r>
      <w:r w:rsidRPr="009E4337">
        <w:t xml:space="preserve"> - документ в электронной форме, в котором представлена информация о характеристиках систем теплоснабжения поселения, городского округа, города федерального значения. </w:t>
      </w:r>
    </w:p>
    <w:p w14:paraId="4F9D3787" w14:textId="77777777" w:rsidR="00F638B4" w:rsidRPr="009E4337" w:rsidRDefault="00F638B4" w:rsidP="0006129B">
      <w:pPr>
        <w:ind w:firstLine="374"/>
      </w:pPr>
      <w:r w:rsidRPr="009E4337">
        <w:rPr>
          <w:b/>
          <w:bCs/>
          <w:i/>
          <w:iCs/>
        </w:rPr>
        <w:t>Коэффициент использования установленной тепловой мощности</w:t>
      </w:r>
      <w:r w:rsidR="0017461A" w:rsidRPr="009E4337">
        <w:t xml:space="preserve"> -</w:t>
      </w:r>
      <w:r w:rsidRPr="009E4337">
        <w:t xml:space="preserve"> равен отношению среднеарифметической тепловой мощности к установленной тепловой мощности котельной за определ</w:t>
      </w:r>
      <w:r w:rsidR="00B518E3" w:rsidRPr="009E4337">
        <w:t>е</w:t>
      </w:r>
      <w:r w:rsidR="0017461A" w:rsidRPr="009E4337">
        <w:t>нный интервал времен</w:t>
      </w:r>
      <w:r w:rsidRPr="009E4337">
        <w:t>.</w:t>
      </w:r>
    </w:p>
    <w:p w14:paraId="5D681354" w14:textId="77777777" w:rsidR="005F390E" w:rsidRPr="009E4337" w:rsidRDefault="00F638B4" w:rsidP="0006129B">
      <w:pPr>
        <w:pStyle w:val="1"/>
        <w:rPr>
          <w:szCs w:val="24"/>
        </w:rPr>
      </w:pPr>
      <w:r w:rsidRPr="009E4337">
        <w:rPr>
          <w:szCs w:val="24"/>
        </w:rPr>
        <w:br w:type="page"/>
      </w:r>
      <w:bookmarkStart w:id="8" w:name="_Toc158278600"/>
      <w:bookmarkStart w:id="9" w:name="_Toc183331706"/>
      <w:r w:rsidR="005F390E" w:rsidRPr="009E4337">
        <w:rPr>
          <w:szCs w:val="24"/>
        </w:rPr>
        <w:lastRenderedPageBreak/>
        <w:t>Сокращения</w:t>
      </w:r>
      <w:bookmarkEnd w:id="8"/>
      <w:bookmarkEnd w:id="9"/>
    </w:p>
    <w:p w14:paraId="7CBA5CD2" w14:textId="77777777" w:rsidR="00B6474D" w:rsidRPr="009E4337" w:rsidRDefault="00B6474D" w:rsidP="0006129B">
      <w:pPr>
        <w:widowControl w:val="0"/>
        <w:autoSpaceDE w:val="0"/>
        <w:autoSpaceDN w:val="0"/>
        <w:adjustRightInd w:val="0"/>
      </w:pPr>
      <w:r w:rsidRPr="009E4337">
        <w:rPr>
          <w:b/>
          <w:bCs/>
          <w:i/>
          <w:iCs/>
        </w:rPr>
        <w:t xml:space="preserve">АСКУЭ – </w:t>
      </w:r>
      <w:r w:rsidRPr="009E4337">
        <w:t xml:space="preserve">автоматизированная система контроля и учета энергоресурсов. </w:t>
      </w:r>
    </w:p>
    <w:p w14:paraId="1487E64B" w14:textId="77777777" w:rsidR="00B6474D" w:rsidRPr="009E4337" w:rsidRDefault="00B6474D" w:rsidP="0006129B">
      <w:pPr>
        <w:widowControl w:val="0"/>
        <w:autoSpaceDE w:val="0"/>
        <w:autoSpaceDN w:val="0"/>
        <w:adjustRightInd w:val="0"/>
      </w:pPr>
      <w:r w:rsidRPr="009E4337">
        <w:rPr>
          <w:b/>
          <w:bCs/>
          <w:i/>
          <w:iCs/>
        </w:rPr>
        <w:t>АГБМК</w:t>
      </w:r>
      <w:r w:rsidRPr="009E4337">
        <w:t xml:space="preserve"> – автоматическая газовая блочно-модульная котельная. </w:t>
      </w:r>
    </w:p>
    <w:p w14:paraId="3C9A846B" w14:textId="77777777" w:rsidR="00B6474D" w:rsidRPr="009E4337" w:rsidRDefault="00B6474D" w:rsidP="0006129B">
      <w:pPr>
        <w:widowControl w:val="0"/>
        <w:autoSpaceDE w:val="0"/>
        <w:autoSpaceDN w:val="0"/>
        <w:adjustRightInd w:val="0"/>
      </w:pPr>
      <w:r w:rsidRPr="009E4337">
        <w:rPr>
          <w:b/>
          <w:bCs/>
          <w:i/>
          <w:iCs/>
        </w:rPr>
        <w:t>БМК</w:t>
      </w:r>
      <w:r w:rsidRPr="009E4337">
        <w:t xml:space="preserve"> – блочно-модульная котельная. </w:t>
      </w:r>
    </w:p>
    <w:p w14:paraId="0ED6C70E" w14:textId="77777777" w:rsidR="00B6474D" w:rsidRPr="009E4337" w:rsidRDefault="00B6474D" w:rsidP="0006129B">
      <w:pPr>
        <w:widowControl w:val="0"/>
        <w:autoSpaceDE w:val="0"/>
        <w:autoSpaceDN w:val="0"/>
        <w:adjustRightInd w:val="0"/>
      </w:pPr>
      <w:r w:rsidRPr="009E4337">
        <w:rPr>
          <w:b/>
          <w:bCs/>
          <w:i/>
          <w:iCs/>
        </w:rPr>
        <w:t>ВПУ</w:t>
      </w:r>
      <w:r w:rsidRPr="009E4337">
        <w:t xml:space="preserve"> – водоподготовительные установки</w:t>
      </w:r>
      <w:r w:rsidR="006B7BAF" w:rsidRPr="009E4337">
        <w:rPr>
          <w:bCs/>
          <w:iCs/>
        </w:rPr>
        <w:t>.</w:t>
      </w:r>
    </w:p>
    <w:p w14:paraId="609F10D1" w14:textId="77777777" w:rsidR="00B6474D" w:rsidRPr="009E4337" w:rsidRDefault="00B6474D" w:rsidP="0006129B">
      <w:pPr>
        <w:widowControl w:val="0"/>
        <w:autoSpaceDE w:val="0"/>
        <w:autoSpaceDN w:val="0"/>
        <w:adjustRightInd w:val="0"/>
      </w:pPr>
      <w:r w:rsidRPr="009E4337">
        <w:rPr>
          <w:b/>
          <w:bCs/>
          <w:i/>
          <w:iCs/>
        </w:rPr>
        <w:t>ГО</w:t>
      </w:r>
      <w:r w:rsidRPr="009E4337">
        <w:t xml:space="preserve"> – городской округ. </w:t>
      </w:r>
    </w:p>
    <w:p w14:paraId="51550C9F" w14:textId="77777777" w:rsidR="00B6474D" w:rsidRPr="009E4337" w:rsidRDefault="00B6474D" w:rsidP="0006129B">
      <w:pPr>
        <w:widowControl w:val="0"/>
        <w:autoSpaceDE w:val="0"/>
        <w:autoSpaceDN w:val="0"/>
        <w:adjustRightInd w:val="0"/>
      </w:pPr>
      <w:r w:rsidRPr="009E4337">
        <w:rPr>
          <w:b/>
          <w:bCs/>
          <w:i/>
          <w:iCs/>
        </w:rPr>
        <w:t xml:space="preserve">ГВС </w:t>
      </w:r>
      <w:r w:rsidRPr="009E4337">
        <w:t xml:space="preserve">– система горячего водоснабжения. </w:t>
      </w:r>
    </w:p>
    <w:p w14:paraId="46D222C7" w14:textId="77777777" w:rsidR="00B6474D" w:rsidRPr="009E4337" w:rsidRDefault="00B6474D" w:rsidP="0006129B">
      <w:pPr>
        <w:widowControl w:val="0"/>
        <w:autoSpaceDE w:val="0"/>
        <w:autoSpaceDN w:val="0"/>
        <w:adjustRightInd w:val="0"/>
      </w:pPr>
      <w:r w:rsidRPr="009E4337">
        <w:rPr>
          <w:b/>
          <w:bCs/>
          <w:i/>
          <w:iCs/>
        </w:rPr>
        <w:t xml:space="preserve">ГИС </w:t>
      </w:r>
      <w:r w:rsidRPr="009E4337">
        <w:t xml:space="preserve">– геоинформационная система. </w:t>
      </w:r>
    </w:p>
    <w:p w14:paraId="068CFF2B" w14:textId="77777777" w:rsidR="00B6474D" w:rsidRPr="009E4337" w:rsidRDefault="00B6474D" w:rsidP="0006129B">
      <w:pPr>
        <w:widowControl w:val="0"/>
        <w:autoSpaceDE w:val="0"/>
        <w:autoSpaceDN w:val="0"/>
        <w:adjustRightInd w:val="0"/>
      </w:pPr>
      <w:r w:rsidRPr="009E4337">
        <w:rPr>
          <w:b/>
          <w:bCs/>
          <w:i/>
          <w:iCs/>
        </w:rPr>
        <w:t>ЕТО</w:t>
      </w:r>
      <w:r w:rsidRPr="009E4337">
        <w:t xml:space="preserve"> – единая теплоснабжающая организация. </w:t>
      </w:r>
    </w:p>
    <w:p w14:paraId="6A25C40C" w14:textId="77777777" w:rsidR="00B6474D" w:rsidRPr="009E4337" w:rsidRDefault="00B6474D" w:rsidP="0006129B">
      <w:pPr>
        <w:widowControl w:val="0"/>
        <w:autoSpaceDE w:val="0"/>
        <w:autoSpaceDN w:val="0"/>
        <w:adjustRightInd w:val="0"/>
      </w:pPr>
      <w:r w:rsidRPr="009E4337">
        <w:rPr>
          <w:b/>
          <w:bCs/>
          <w:i/>
          <w:iCs/>
        </w:rPr>
        <w:t>ИТП</w:t>
      </w:r>
      <w:r w:rsidRPr="009E4337">
        <w:t xml:space="preserve"> – индивидуальный тепловой пункт. </w:t>
      </w:r>
    </w:p>
    <w:p w14:paraId="45DEFFBD" w14:textId="77777777" w:rsidR="00B6474D" w:rsidRPr="009E4337" w:rsidRDefault="00B6474D" w:rsidP="0006129B">
      <w:pPr>
        <w:widowControl w:val="0"/>
        <w:autoSpaceDE w:val="0"/>
        <w:autoSpaceDN w:val="0"/>
        <w:adjustRightInd w:val="0"/>
      </w:pPr>
      <w:r w:rsidRPr="009E4337">
        <w:rPr>
          <w:b/>
          <w:bCs/>
          <w:i/>
          <w:iCs/>
        </w:rPr>
        <w:t xml:space="preserve">ИЖФ </w:t>
      </w:r>
      <w:r w:rsidRPr="009E4337">
        <w:t xml:space="preserve">- индивидуальный жилой фонд. </w:t>
      </w:r>
    </w:p>
    <w:p w14:paraId="1705C769" w14:textId="77777777" w:rsidR="00B6474D" w:rsidRPr="009E4337" w:rsidRDefault="00B6474D" w:rsidP="0006129B">
      <w:pPr>
        <w:widowControl w:val="0"/>
        <w:autoSpaceDE w:val="0"/>
        <w:autoSpaceDN w:val="0"/>
        <w:adjustRightInd w:val="0"/>
      </w:pPr>
      <w:r w:rsidRPr="009E4337">
        <w:rPr>
          <w:b/>
          <w:bCs/>
          <w:i/>
          <w:iCs/>
        </w:rPr>
        <w:t xml:space="preserve">КИП </w:t>
      </w:r>
      <w:r w:rsidRPr="009E4337">
        <w:t xml:space="preserve">– контрольно-измерительные приборы. </w:t>
      </w:r>
    </w:p>
    <w:p w14:paraId="53BFC123" w14:textId="77777777" w:rsidR="00B6474D" w:rsidRPr="009E4337" w:rsidRDefault="00B6474D" w:rsidP="0006129B">
      <w:pPr>
        <w:widowControl w:val="0"/>
        <w:autoSpaceDE w:val="0"/>
        <w:autoSpaceDN w:val="0"/>
        <w:adjustRightInd w:val="0"/>
      </w:pPr>
      <w:r w:rsidRPr="009E4337">
        <w:rPr>
          <w:b/>
          <w:bCs/>
          <w:i/>
          <w:iCs/>
        </w:rPr>
        <w:t>КИТТ</w:t>
      </w:r>
      <w:r w:rsidRPr="009E4337">
        <w:rPr>
          <w:b/>
          <w:bCs/>
        </w:rPr>
        <w:t xml:space="preserve"> </w:t>
      </w:r>
      <w:r w:rsidRPr="009E4337">
        <w:t xml:space="preserve">- коэффициент использования теплоты топлива. </w:t>
      </w:r>
    </w:p>
    <w:p w14:paraId="7E614C2E" w14:textId="77777777" w:rsidR="00B6474D" w:rsidRPr="009E4337" w:rsidRDefault="00B6474D" w:rsidP="0006129B">
      <w:pPr>
        <w:widowControl w:val="0"/>
        <w:autoSpaceDE w:val="0"/>
        <w:autoSpaceDN w:val="0"/>
        <w:adjustRightInd w:val="0"/>
      </w:pPr>
      <w:r w:rsidRPr="009E4337">
        <w:rPr>
          <w:b/>
          <w:bCs/>
          <w:i/>
          <w:iCs/>
        </w:rPr>
        <w:t>кг.у.т</w:t>
      </w:r>
      <w:r w:rsidRPr="009E4337">
        <w:rPr>
          <w:b/>
          <w:bCs/>
        </w:rPr>
        <w:t>.</w:t>
      </w:r>
      <w:r w:rsidRPr="009E4337">
        <w:t xml:space="preserve"> - килограмм условного топлива. </w:t>
      </w:r>
    </w:p>
    <w:p w14:paraId="75B47333" w14:textId="77777777" w:rsidR="00B6474D" w:rsidRPr="009E4337" w:rsidRDefault="00B6474D" w:rsidP="0006129B">
      <w:pPr>
        <w:widowControl w:val="0"/>
        <w:autoSpaceDE w:val="0"/>
        <w:autoSpaceDN w:val="0"/>
        <w:adjustRightInd w:val="0"/>
      </w:pPr>
      <w:r w:rsidRPr="009E4337">
        <w:rPr>
          <w:b/>
          <w:bCs/>
          <w:i/>
          <w:iCs/>
        </w:rPr>
        <w:t xml:space="preserve">МКД </w:t>
      </w:r>
      <w:r w:rsidRPr="009E4337">
        <w:t xml:space="preserve">– многоквартирный жилой дом. </w:t>
      </w:r>
    </w:p>
    <w:p w14:paraId="26B45A59" w14:textId="77777777" w:rsidR="00B6474D" w:rsidRPr="009E4337" w:rsidRDefault="00B6474D" w:rsidP="0006129B">
      <w:pPr>
        <w:widowControl w:val="0"/>
        <w:autoSpaceDE w:val="0"/>
        <w:autoSpaceDN w:val="0"/>
        <w:adjustRightInd w:val="0"/>
      </w:pPr>
      <w:r w:rsidRPr="009E4337">
        <w:rPr>
          <w:b/>
          <w:bCs/>
          <w:i/>
          <w:iCs/>
        </w:rPr>
        <w:t>МО</w:t>
      </w:r>
      <w:r w:rsidRPr="009E4337">
        <w:t xml:space="preserve"> – муниципальное образование. </w:t>
      </w:r>
    </w:p>
    <w:p w14:paraId="6FFAD4AE" w14:textId="77777777" w:rsidR="00B6474D" w:rsidRPr="009E4337" w:rsidRDefault="00B6474D" w:rsidP="0006129B">
      <w:pPr>
        <w:widowControl w:val="0"/>
        <w:autoSpaceDE w:val="0"/>
        <w:autoSpaceDN w:val="0"/>
        <w:adjustRightInd w:val="0"/>
      </w:pPr>
      <w:r w:rsidRPr="009E4337">
        <w:rPr>
          <w:b/>
          <w:bCs/>
          <w:i/>
          <w:iCs/>
        </w:rPr>
        <w:t xml:space="preserve">НДТ </w:t>
      </w:r>
      <w:r w:rsidRPr="009E4337">
        <w:t xml:space="preserve">– наилучшие доступные технологии. </w:t>
      </w:r>
    </w:p>
    <w:p w14:paraId="04BE1AF0" w14:textId="77777777" w:rsidR="00B6474D" w:rsidRPr="009E4337" w:rsidRDefault="00B6474D" w:rsidP="0006129B">
      <w:pPr>
        <w:widowControl w:val="0"/>
        <w:autoSpaceDE w:val="0"/>
        <w:autoSpaceDN w:val="0"/>
        <w:adjustRightInd w:val="0"/>
      </w:pPr>
      <w:r w:rsidRPr="009E4337">
        <w:rPr>
          <w:b/>
          <w:bCs/>
          <w:i/>
          <w:iCs/>
        </w:rPr>
        <w:t xml:space="preserve">НТД </w:t>
      </w:r>
      <w:r w:rsidRPr="009E4337">
        <w:t xml:space="preserve">– нормативно-техническая документация. </w:t>
      </w:r>
    </w:p>
    <w:p w14:paraId="0C1C2941" w14:textId="77777777" w:rsidR="00B6474D" w:rsidRPr="009E4337" w:rsidRDefault="00B6474D" w:rsidP="0006129B">
      <w:pPr>
        <w:widowControl w:val="0"/>
        <w:autoSpaceDE w:val="0"/>
        <w:autoSpaceDN w:val="0"/>
        <w:adjustRightInd w:val="0"/>
      </w:pPr>
      <w:r w:rsidRPr="009E4337">
        <w:rPr>
          <w:b/>
          <w:bCs/>
          <w:i/>
          <w:iCs/>
        </w:rPr>
        <w:t>НС</w:t>
      </w:r>
      <w:r w:rsidRPr="009E4337">
        <w:t xml:space="preserve"> – насосная станция.</w:t>
      </w:r>
    </w:p>
    <w:p w14:paraId="2F6761B4" w14:textId="77777777" w:rsidR="00B6474D" w:rsidRPr="009E4337" w:rsidRDefault="00B6474D" w:rsidP="0006129B">
      <w:pPr>
        <w:widowControl w:val="0"/>
        <w:autoSpaceDE w:val="0"/>
        <w:autoSpaceDN w:val="0"/>
        <w:adjustRightInd w:val="0"/>
      </w:pPr>
      <w:r w:rsidRPr="009E4337">
        <w:rPr>
          <w:b/>
          <w:bCs/>
          <w:i/>
          <w:iCs/>
        </w:rPr>
        <w:t>ОМ</w:t>
      </w:r>
      <w:r w:rsidRPr="009E4337">
        <w:t xml:space="preserve"> – обосновывающие материалы к схеме теплоснабжения.</w:t>
      </w:r>
    </w:p>
    <w:p w14:paraId="2C1C0DFC" w14:textId="77777777" w:rsidR="00B6474D" w:rsidRPr="009E4337" w:rsidRDefault="00B6474D" w:rsidP="0006129B">
      <w:pPr>
        <w:widowControl w:val="0"/>
        <w:autoSpaceDE w:val="0"/>
        <w:autoSpaceDN w:val="0"/>
        <w:adjustRightInd w:val="0"/>
      </w:pPr>
      <w:r w:rsidRPr="009E4337">
        <w:rPr>
          <w:b/>
          <w:bCs/>
          <w:i/>
          <w:iCs/>
        </w:rPr>
        <w:t>ПВ</w:t>
      </w:r>
      <w:r w:rsidRPr="009E4337">
        <w:t xml:space="preserve"> – приточная вентиляция. </w:t>
      </w:r>
    </w:p>
    <w:p w14:paraId="4B513CFC" w14:textId="77777777" w:rsidR="00B6474D" w:rsidRPr="009E4337" w:rsidRDefault="00B6474D" w:rsidP="0006129B">
      <w:pPr>
        <w:widowControl w:val="0"/>
        <w:autoSpaceDE w:val="0"/>
        <w:autoSpaceDN w:val="0"/>
        <w:adjustRightInd w:val="0"/>
      </w:pPr>
      <w:r w:rsidRPr="009E4337">
        <w:rPr>
          <w:b/>
          <w:bCs/>
          <w:i/>
          <w:iCs/>
        </w:rPr>
        <w:t>ПИР</w:t>
      </w:r>
      <w:r w:rsidRPr="009E4337">
        <w:t xml:space="preserve"> – проектно-изыскательские работы. </w:t>
      </w:r>
    </w:p>
    <w:p w14:paraId="069D717B" w14:textId="77777777" w:rsidR="00B6474D" w:rsidRPr="009E4337" w:rsidRDefault="00B6474D" w:rsidP="0006129B">
      <w:pPr>
        <w:widowControl w:val="0"/>
        <w:autoSpaceDE w:val="0"/>
        <w:autoSpaceDN w:val="0"/>
        <w:adjustRightInd w:val="0"/>
      </w:pPr>
      <w:r w:rsidRPr="009E4337">
        <w:rPr>
          <w:b/>
          <w:bCs/>
          <w:i/>
          <w:iCs/>
        </w:rPr>
        <w:t>ПНР</w:t>
      </w:r>
      <w:r w:rsidRPr="009E4337">
        <w:t xml:space="preserve"> – пуско-наладочные работы. </w:t>
      </w:r>
    </w:p>
    <w:p w14:paraId="61173EAB" w14:textId="77777777" w:rsidR="00B6474D" w:rsidRPr="009E4337" w:rsidRDefault="00B6474D" w:rsidP="0006129B">
      <w:pPr>
        <w:widowControl w:val="0"/>
        <w:autoSpaceDE w:val="0"/>
        <w:autoSpaceDN w:val="0"/>
        <w:adjustRightInd w:val="0"/>
      </w:pPr>
      <w:r w:rsidRPr="009E4337">
        <w:rPr>
          <w:b/>
          <w:bCs/>
          <w:i/>
          <w:iCs/>
        </w:rPr>
        <w:t>ПНС</w:t>
      </w:r>
      <w:r w:rsidRPr="009E4337">
        <w:t xml:space="preserve"> – повышающая насосная станция. </w:t>
      </w:r>
    </w:p>
    <w:p w14:paraId="53CC0ECC" w14:textId="77777777" w:rsidR="00B6474D" w:rsidRPr="009E4337" w:rsidRDefault="00B6474D" w:rsidP="0006129B">
      <w:pPr>
        <w:widowControl w:val="0"/>
        <w:autoSpaceDE w:val="0"/>
        <w:autoSpaceDN w:val="0"/>
        <w:adjustRightInd w:val="0"/>
      </w:pPr>
      <w:r w:rsidRPr="009E4337">
        <w:rPr>
          <w:b/>
          <w:bCs/>
          <w:i/>
          <w:iCs/>
        </w:rPr>
        <w:t>ПК</w:t>
      </w:r>
      <w:r w:rsidRPr="009E4337">
        <w:t xml:space="preserve"> – поселковая котельная. </w:t>
      </w:r>
    </w:p>
    <w:p w14:paraId="5660786E" w14:textId="77777777" w:rsidR="00B6474D" w:rsidRPr="009E4337" w:rsidRDefault="00B6474D" w:rsidP="0006129B">
      <w:pPr>
        <w:widowControl w:val="0"/>
        <w:autoSpaceDE w:val="0"/>
        <w:autoSpaceDN w:val="0"/>
        <w:adjustRightInd w:val="0"/>
      </w:pPr>
      <w:r w:rsidRPr="009E4337">
        <w:rPr>
          <w:b/>
          <w:bCs/>
          <w:i/>
          <w:iCs/>
        </w:rPr>
        <w:t>ПРК</w:t>
      </w:r>
      <w:r w:rsidRPr="009E4337">
        <w:t xml:space="preserve"> – программно – расчетный комплекс. </w:t>
      </w:r>
    </w:p>
    <w:p w14:paraId="4DF9095F" w14:textId="77777777" w:rsidR="00B6474D" w:rsidRPr="009E4337" w:rsidRDefault="00B6474D" w:rsidP="0006129B">
      <w:pPr>
        <w:widowControl w:val="0"/>
        <w:autoSpaceDE w:val="0"/>
        <w:autoSpaceDN w:val="0"/>
        <w:adjustRightInd w:val="0"/>
      </w:pPr>
      <w:r w:rsidRPr="009E4337">
        <w:rPr>
          <w:b/>
          <w:bCs/>
          <w:i/>
          <w:iCs/>
        </w:rPr>
        <w:t>РТМ</w:t>
      </w:r>
      <w:r w:rsidRPr="009E4337">
        <w:t xml:space="preserve"> – располагаемая тепловая мощность. </w:t>
      </w:r>
    </w:p>
    <w:p w14:paraId="65E9738D" w14:textId="77777777" w:rsidR="00B6474D" w:rsidRPr="009E4337" w:rsidRDefault="00B6474D" w:rsidP="0006129B">
      <w:pPr>
        <w:widowControl w:val="0"/>
        <w:autoSpaceDE w:val="0"/>
        <w:autoSpaceDN w:val="0"/>
        <w:adjustRightInd w:val="0"/>
      </w:pPr>
      <w:r w:rsidRPr="009E4337">
        <w:rPr>
          <w:b/>
          <w:bCs/>
          <w:i/>
          <w:iCs/>
        </w:rPr>
        <w:t>РНИ</w:t>
      </w:r>
      <w:r w:rsidRPr="009E4337">
        <w:rPr>
          <w:i/>
          <w:iCs/>
        </w:rPr>
        <w:t xml:space="preserve"> </w:t>
      </w:r>
      <w:r w:rsidRPr="009E4337">
        <w:t xml:space="preserve">– режимно-наладочные испытания. </w:t>
      </w:r>
    </w:p>
    <w:p w14:paraId="4802D398" w14:textId="77777777" w:rsidR="00B6474D" w:rsidRPr="009E4337" w:rsidRDefault="00B6474D" w:rsidP="0006129B">
      <w:pPr>
        <w:widowControl w:val="0"/>
        <w:autoSpaceDE w:val="0"/>
        <w:autoSpaceDN w:val="0"/>
        <w:adjustRightInd w:val="0"/>
      </w:pPr>
      <w:r w:rsidRPr="009E4337">
        <w:rPr>
          <w:b/>
          <w:bCs/>
          <w:i/>
          <w:iCs/>
        </w:rPr>
        <w:t>РК</w:t>
      </w:r>
      <w:r w:rsidRPr="009E4337">
        <w:t xml:space="preserve"> – районная котельная. </w:t>
      </w:r>
    </w:p>
    <w:p w14:paraId="2F7C5339" w14:textId="77777777" w:rsidR="00B6474D" w:rsidRPr="009E4337" w:rsidRDefault="00B6474D" w:rsidP="0006129B">
      <w:pPr>
        <w:widowControl w:val="0"/>
        <w:autoSpaceDE w:val="0"/>
        <w:autoSpaceDN w:val="0"/>
        <w:adjustRightInd w:val="0"/>
      </w:pPr>
      <w:r w:rsidRPr="009E4337">
        <w:rPr>
          <w:b/>
          <w:bCs/>
          <w:i/>
          <w:iCs/>
        </w:rPr>
        <w:t>РЧВ</w:t>
      </w:r>
      <w:r w:rsidRPr="009E4337">
        <w:t xml:space="preserve"> – резервуары чистой воды. </w:t>
      </w:r>
    </w:p>
    <w:p w14:paraId="4F9185DA" w14:textId="77777777" w:rsidR="00B6474D" w:rsidRPr="009E4337" w:rsidRDefault="00B6474D" w:rsidP="0006129B">
      <w:pPr>
        <w:widowControl w:val="0"/>
        <w:autoSpaceDE w:val="0"/>
        <w:autoSpaceDN w:val="0"/>
        <w:adjustRightInd w:val="0"/>
      </w:pPr>
      <w:r w:rsidRPr="009E4337">
        <w:rPr>
          <w:b/>
          <w:bCs/>
          <w:i/>
          <w:iCs/>
        </w:rPr>
        <w:t xml:space="preserve">РЭТД </w:t>
      </w:r>
      <w:r w:rsidRPr="009E4337">
        <w:t xml:space="preserve">– расчетный элемент территориального деления. </w:t>
      </w:r>
    </w:p>
    <w:p w14:paraId="1CC8D55D" w14:textId="77777777" w:rsidR="00B6474D" w:rsidRPr="009E4337" w:rsidRDefault="00B6474D" w:rsidP="0006129B">
      <w:pPr>
        <w:widowControl w:val="0"/>
        <w:autoSpaceDE w:val="0"/>
        <w:autoSpaceDN w:val="0"/>
        <w:adjustRightInd w:val="0"/>
      </w:pPr>
      <w:r w:rsidRPr="009E4337">
        <w:rPr>
          <w:b/>
          <w:bCs/>
          <w:i/>
          <w:iCs/>
        </w:rPr>
        <w:t xml:space="preserve">ТЭР </w:t>
      </w:r>
      <w:r w:rsidRPr="009E4337">
        <w:t xml:space="preserve">– топливно-энергетические ресурсы. </w:t>
      </w:r>
    </w:p>
    <w:p w14:paraId="5FAE0A1B" w14:textId="77777777" w:rsidR="00B6474D" w:rsidRPr="009E4337" w:rsidRDefault="00B6474D" w:rsidP="0006129B">
      <w:pPr>
        <w:widowControl w:val="0"/>
        <w:autoSpaceDE w:val="0"/>
        <w:autoSpaceDN w:val="0"/>
        <w:adjustRightInd w:val="0"/>
      </w:pPr>
      <w:r w:rsidRPr="009E4337">
        <w:rPr>
          <w:b/>
          <w:bCs/>
          <w:i/>
          <w:iCs/>
        </w:rPr>
        <w:t>ТСО</w:t>
      </w:r>
      <w:r w:rsidRPr="009E4337">
        <w:t xml:space="preserve"> – теплоснабжающая организация. </w:t>
      </w:r>
    </w:p>
    <w:p w14:paraId="32C685ED" w14:textId="77777777" w:rsidR="00B6474D" w:rsidRPr="009E4337" w:rsidRDefault="00B6474D" w:rsidP="0006129B">
      <w:pPr>
        <w:widowControl w:val="0"/>
        <w:autoSpaceDE w:val="0"/>
        <w:autoSpaceDN w:val="0"/>
        <w:adjustRightInd w:val="0"/>
      </w:pPr>
      <w:r w:rsidRPr="009E4337">
        <w:rPr>
          <w:b/>
          <w:bCs/>
          <w:i/>
          <w:iCs/>
        </w:rPr>
        <w:t>ТС</w:t>
      </w:r>
      <w:r w:rsidRPr="009E4337">
        <w:t xml:space="preserve"> – тепловые сети. </w:t>
      </w:r>
    </w:p>
    <w:p w14:paraId="050C9FF4" w14:textId="77777777" w:rsidR="00B6474D" w:rsidRPr="009E4337" w:rsidRDefault="00B6474D" w:rsidP="0006129B">
      <w:pPr>
        <w:widowControl w:val="0"/>
        <w:autoSpaceDE w:val="0"/>
        <w:autoSpaceDN w:val="0"/>
        <w:adjustRightInd w:val="0"/>
      </w:pPr>
      <w:r w:rsidRPr="009E4337">
        <w:rPr>
          <w:b/>
          <w:bCs/>
          <w:i/>
          <w:iCs/>
        </w:rPr>
        <w:t>ТК</w:t>
      </w:r>
      <w:r w:rsidRPr="009E4337">
        <w:t xml:space="preserve"> – тепловая камера. </w:t>
      </w:r>
    </w:p>
    <w:p w14:paraId="506118B9" w14:textId="77777777" w:rsidR="00B6474D" w:rsidRPr="009E4337" w:rsidRDefault="00B6474D" w:rsidP="0006129B">
      <w:pPr>
        <w:widowControl w:val="0"/>
        <w:autoSpaceDE w:val="0"/>
        <w:autoSpaceDN w:val="0"/>
        <w:adjustRightInd w:val="0"/>
      </w:pPr>
      <w:r w:rsidRPr="009E4337">
        <w:rPr>
          <w:b/>
          <w:bCs/>
          <w:i/>
          <w:iCs/>
        </w:rPr>
        <w:t>т.у.т.</w:t>
      </w:r>
      <w:r w:rsidRPr="009E4337">
        <w:t xml:space="preserve"> – тонна условного топлива. </w:t>
      </w:r>
    </w:p>
    <w:p w14:paraId="37FE5D2E" w14:textId="77777777" w:rsidR="00B6474D" w:rsidRPr="009E4337" w:rsidRDefault="00B6474D" w:rsidP="0006129B">
      <w:pPr>
        <w:widowControl w:val="0"/>
        <w:autoSpaceDE w:val="0"/>
        <w:autoSpaceDN w:val="0"/>
        <w:adjustRightInd w:val="0"/>
      </w:pPr>
      <w:r w:rsidRPr="009E4337">
        <w:rPr>
          <w:b/>
          <w:bCs/>
          <w:i/>
          <w:iCs/>
        </w:rPr>
        <w:t>УРУТ</w:t>
      </w:r>
      <w:r w:rsidRPr="009E4337">
        <w:t xml:space="preserve"> - удельный расход условного топлива на 1 Гкал выработанного тепла. </w:t>
      </w:r>
    </w:p>
    <w:p w14:paraId="34497DBC" w14:textId="77777777" w:rsidR="00B6474D" w:rsidRPr="009E4337" w:rsidRDefault="00B6474D" w:rsidP="0006129B">
      <w:pPr>
        <w:widowControl w:val="0"/>
        <w:autoSpaceDE w:val="0"/>
        <w:autoSpaceDN w:val="0"/>
        <w:adjustRightInd w:val="0"/>
      </w:pPr>
      <w:r w:rsidRPr="009E4337">
        <w:rPr>
          <w:b/>
          <w:bCs/>
          <w:i/>
          <w:iCs/>
        </w:rPr>
        <w:t>УТМ</w:t>
      </w:r>
      <w:r w:rsidRPr="009E4337">
        <w:t xml:space="preserve"> – установленная тепловая мощность. </w:t>
      </w:r>
    </w:p>
    <w:p w14:paraId="02696ED7" w14:textId="77777777" w:rsidR="00B6474D" w:rsidRPr="009E4337" w:rsidRDefault="00B6474D" w:rsidP="0006129B">
      <w:pPr>
        <w:widowControl w:val="0"/>
        <w:autoSpaceDE w:val="0"/>
        <w:autoSpaceDN w:val="0"/>
        <w:adjustRightInd w:val="0"/>
      </w:pPr>
      <w:r w:rsidRPr="009E4337">
        <w:rPr>
          <w:b/>
          <w:bCs/>
          <w:i/>
          <w:iCs/>
        </w:rPr>
        <w:t>УРЭ</w:t>
      </w:r>
      <w:r w:rsidRPr="009E4337">
        <w:t xml:space="preserve"> – удельный расход электроэнергии. </w:t>
      </w:r>
    </w:p>
    <w:p w14:paraId="21CDE3E8" w14:textId="77777777" w:rsidR="00B6474D" w:rsidRPr="009E4337" w:rsidRDefault="00B6474D" w:rsidP="0006129B">
      <w:pPr>
        <w:widowControl w:val="0"/>
        <w:autoSpaceDE w:val="0"/>
        <w:autoSpaceDN w:val="0"/>
        <w:adjustRightInd w:val="0"/>
      </w:pPr>
      <w:r w:rsidRPr="009E4337">
        <w:rPr>
          <w:b/>
          <w:bCs/>
          <w:i/>
          <w:iCs/>
        </w:rPr>
        <w:t>ХВС</w:t>
      </w:r>
      <w:r w:rsidRPr="009E4337">
        <w:t xml:space="preserve"> - система холодного водоснабжения. </w:t>
      </w:r>
    </w:p>
    <w:p w14:paraId="72ACFECB" w14:textId="77777777" w:rsidR="00B6474D" w:rsidRPr="009E4337" w:rsidRDefault="00B6474D" w:rsidP="0006129B">
      <w:pPr>
        <w:widowControl w:val="0"/>
        <w:autoSpaceDE w:val="0"/>
        <w:autoSpaceDN w:val="0"/>
        <w:adjustRightInd w:val="0"/>
      </w:pPr>
      <w:r w:rsidRPr="009E4337">
        <w:rPr>
          <w:b/>
          <w:bCs/>
          <w:i/>
          <w:iCs/>
        </w:rPr>
        <w:t>ХВПО</w:t>
      </w:r>
      <w:r w:rsidRPr="009E4337">
        <w:rPr>
          <w:i/>
          <w:iCs/>
        </w:rPr>
        <w:t xml:space="preserve"> </w:t>
      </w:r>
      <w:r w:rsidRPr="009E4337">
        <w:t xml:space="preserve">– химводоподготовка. </w:t>
      </w:r>
    </w:p>
    <w:p w14:paraId="71B79579" w14:textId="77777777" w:rsidR="00B6474D" w:rsidRPr="009E4337" w:rsidRDefault="00B6474D" w:rsidP="0006129B">
      <w:pPr>
        <w:widowControl w:val="0"/>
        <w:autoSpaceDE w:val="0"/>
        <w:autoSpaceDN w:val="0"/>
        <w:adjustRightInd w:val="0"/>
      </w:pPr>
      <w:r w:rsidRPr="009E4337">
        <w:rPr>
          <w:b/>
          <w:bCs/>
          <w:i/>
          <w:iCs/>
        </w:rPr>
        <w:t>СЦТ</w:t>
      </w:r>
      <w:r w:rsidRPr="009E4337">
        <w:t xml:space="preserve"> – централизованная система теплоснабжения. </w:t>
      </w:r>
    </w:p>
    <w:p w14:paraId="2AEE3A2B" w14:textId="77777777" w:rsidR="00B6474D" w:rsidRPr="009E4337" w:rsidRDefault="00B6474D" w:rsidP="0006129B">
      <w:pPr>
        <w:widowControl w:val="0"/>
        <w:autoSpaceDE w:val="0"/>
        <w:autoSpaceDN w:val="0"/>
        <w:adjustRightInd w:val="0"/>
      </w:pPr>
      <w:r w:rsidRPr="009E4337">
        <w:rPr>
          <w:b/>
          <w:bCs/>
          <w:i/>
          <w:iCs/>
        </w:rPr>
        <w:t>ЦТП</w:t>
      </w:r>
      <w:r w:rsidRPr="009E4337">
        <w:t xml:space="preserve"> – центральный тепловой пункт.</w:t>
      </w:r>
    </w:p>
    <w:p w14:paraId="103A5D2A" w14:textId="77777777" w:rsidR="00B6474D" w:rsidRPr="009E4337" w:rsidRDefault="00B6474D" w:rsidP="0006129B">
      <w:r w:rsidRPr="009E4337">
        <w:rPr>
          <w:b/>
          <w:bCs/>
          <w:i/>
          <w:iCs/>
        </w:rPr>
        <w:t xml:space="preserve">SCADA </w:t>
      </w:r>
      <w:r w:rsidRPr="009E4337">
        <w:t>– система визуализации и оперативно-диспетчерского управления.</w:t>
      </w:r>
    </w:p>
    <w:p w14:paraId="2A14CA0F" w14:textId="47426CB8" w:rsidR="00D458C1" w:rsidRPr="0062368A" w:rsidRDefault="005F390E" w:rsidP="0062368A">
      <w:pPr>
        <w:pStyle w:val="1"/>
      </w:pPr>
      <w:r w:rsidRPr="009E4337">
        <w:rPr>
          <w:szCs w:val="24"/>
        </w:rPr>
        <w:br w:type="page"/>
      </w:r>
      <w:bookmarkStart w:id="10" w:name="_Toc102311038"/>
      <w:bookmarkStart w:id="11" w:name="_Toc102314065"/>
      <w:bookmarkStart w:id="12" w:name="_Toc104380913"/>
      <w:bookmarkStart w:id="13" w:name="_Toc158278601"/>
      <w:bookmarkStart w:id="14" w:name="_Hlk129096222"/>
      <w:bookmarkStart w:id="15" w:name="_Hlk166056494"/>
      <w:bookmarkStart w:id="16" w:name="_Hlk165889621"/>
      <w:bookmarkStart w:id="17" w:name="_Hlk183270458"/>
      <w:bookmarkStart w:id="18" w:name="_Toc183331707"/>
      <w:r w:rsidR="0062368A" w:rsidRPr="0062368A">
        <w:lastRenderedPageBreak/>
        <w:t xml:space="preserve">Характеристика </w:t>
      </w:r>
      <w:bookmarkEnd w:id="10"/>
      <w:bookmarkEnd w:id="11"/>
      <w:bookmarkEnd w:id="12"/>
      <w:bookmarkEnd w:id="13"/>
      <w:r w:rsidR="0062368A" w:rsidRPr="0062368A">
        <w:t>сельского поселения «Дунаевское» униципального района «Сретенский район» Забайкальского края</w:t>
      </w:r>
      <w:bookmarkEnd w:id="18"/>
    </w:p>
    <w:p w14:paraId="59402051" w14:textId="77777777" w:rsidR="0062368A" w:rsidRDefault="0062368A" w:rsidP="0062368A">
      <w:pPr>
        <w:pStyle w:val="Affa"/>
      </w:pPr>
      <w:bookmarkStart w:id="19" w:name="_Hlk158357280"/>
      <w:bookmarkEnd w:id="14"/>
      <w:r>
        <w:t xml:space="preserve">Сельское поселение «Дунаевское» (далее – сельское поселение) занимает юго-западное положение внутри территории муниципального района «Сретенский район» Забайкальского края. С северной, северо-восточной и восточной сторон поселение граничит с сельским поселением «Верхне-Куэнгинское»; с юго-восточной стороны с городским поселением «Кокуйское»; с южной стороны с межселенной территорией Сретенского района; во всех остальных направлениях граница поселения совпадает с границей Нерчинского района. В состав поселения входит 4 населенных пункта: село Дунаево, которое является административным центром поселения, село Нижняя Куэнга, село Шеметово и разъезд 3-й км. </w:t>
      </w:r>
    </w:p>
    <w:p w14:paraId="2C049D04" w14:textId="77777777" w:rsidR="0062368A" w:rsidRDefault="0062368A" w:rsidP="0062368A">
      <w:pPr>
        <w:pStyle w:val="Affa"/>
      </w:pPr>
    </w:p>
    <w:p w14:paraId="6089C818" w14:textId="6832965A" w:rsidR="00617D71" w:rsidRPr="009E4337" w:rsidRDefault="00617D71" w:rsidP="00FC73A9">
      <w:pPr>
        <w:pStyle w:val="Affa"/>
        <w:rPr>
          <w:i/>
          <w:iCs/>
          <w:u w:val="single"/>
        </w:rPr>
      </w:pPr>
      <w:r w:rsidRPr="009E4337">
        <w:rPr>
          <w:i/>
          <w:iCs/>
          <w:u w:val="single"/>
        </w:rPr>
        <w:t>Климат</w:t>
      </w:r>
      <w:r w:rsidR="00FC73A9" w:rsidRPr="009E4337">
        <w:rPr>
          <w:i/>
          <w:iCs/>
          <w:u w:val="single"/>
        </w:rPr>
        <w:t>ическая характеристика</w:t>
      </w:r>
    </w:p>
    <w:bookmarkEnd w:id="15"/>
    <w:bookmarkEnd w:id="16"/>
    <w:bookmarkEnd w:id="19"/>
    <w:p w14:paraId="5B5B8D10" w14:textId="77777777" w:rsidR="0062368A" w:rsidRDefault="0062368A" w:rsidP="0062368A">
      <w:pPr>
        <w:pStyle w:val="Affa"/>
      </w:pPr>
      <w:r>
        <w:t xml:space="preserve">Климат поселения характеризуется как резко континентальный с морозной, длительной зимой и более коротким и теплым неравномерно увлажненным летом. Величина солнечной радиации: </w:t>
      </w:r>
    </w:p>
    <w:p w14:paraId="623F956C" w14:textId="77777777" w:rsidR="0062368A" w:rsidRDefault="0062368A" w:rsidP="0062368A">
      <w:pPr>
        <w:pStyle w:val="Affa"/>
      </w:pPr>
      <w:r>
        <w:t>- суммарная солнечная радиация – 113 ккал/см2;</w:t>
      </w:r>
    </w:p>
    <w:p w14:paraId="3C543EAE" w14:textId="77777777" w:rsidR="0062368A" w:rsidRDefault="0062368A" w:rsidP="0062368A">
      <w:pPr>
        <w:pStyle w:val="Affa"/>
      </w:pPr>
      <w:r>
        <w:t>- годовой радиационный баланс – 41ккал/см2.</w:t>
      </w:r>
    </w:p>
    <w:p w14:paraId="06F56903" w14:textId="77777777" w:rsidR="0062368A" w:rsidRDefault="0062368A" w:rsidP="0062368A">
      <w:pPr>
        <w:pStyle w:val="Affa"/>
      </w:pPr>
      <w:r>
        <w:t>Преобладают ясные и малооблачные типы погод, поэтому здесь заметно повышенный показатель величины солнечного сияния за год, который составляет 2350 часов.</w:t>
      </w:r>
    </w:p>
    <w:p w14:paraId="0FCA5CBA" w14:textId="77777777" w:rsidR="0062368A" w:rsidRDefault="0062368A" w:rsidP="0062368A">
      <w:pPr>
        <w:pStyle w:val="Affa"/>
      </w:pPr>
      <w:r>
        <w:t>Ввиду большой длительности зимы (от 180 до 190 дней) и её морозности среднегодовая температура воздуха здесь колеблется от -5,3° до 3,0°, что способствует сохранению многолетней мерзлоты, носящей тут островной характер распространения.</w:t>
      </w:r>
    </w:p>
    <w:p w14:paraId="1FCD77B5" w14:textId="2963FEA7" w:rsidR="00FB0F5A" w:rsidRDefault="0062368A" w:rsidP="0062368A">
      <w:pPr>
        <w:pStyle w:val="Affa"/>
      </w:pPr>
      <w:r>
        <w:t>Продолжительность зимы, как уже отмечалось выше, достигает почти полгода. В это время устанавливается антициклональный режим погоды под воздействием Сибирско-Монгольского антициклона, поэтому преобладают сильные морозы. Январские температуры воздуха (средние) держатся в пределах от -24° до -28°. Самые низкие температуры воздуха могут достигать отметки -45° и даже -55°. Зимой осадков выпадает до 10-15% от годовой суммы, поэтому величина снежного покрова невелика, в среднем 12-14 см, в горах чуть больше - до 20см. В сильные холода в понижениях рельефа, особенно в речных долинах, могут образовываться морозные туманы. Летний режим погоды устанавливается в третьей декаде мая и продолжается до начала сентября, достигая общей продолжительности 110-115 дней. Средне июльская температура воздуха составляет от +16° до 19°, а максимальная достигает +38°+40°.</w:t>
      </w:r>
    </w:p>
    <w:bookmarkEnd w:id="17"/>
    <w:p w14:paraId="37F0BBDE" w14:textId="77777777" w:rsidR="0062368A" w:rsidRPr="009E4337" w:rsidRDefault="0062368A" w:rsidP="0062368A">
      <w:pPr>
        <w:pStyle w:val="Affa"/>
      </w:pPr>
    </w:p>
    <w:p w14:paraId="28761F77" w14:textId="77777777" w:rsidR="00FF0A7B" w:rsidRPr="009E4337" w:rsidRDefault="00FF0A7B" w:rsidP="00FC73A9">
      <w:pPr>
        <w:pStyle w:val="Affa"/>
        <w:sectPr w:rsidR="00FF0A7B" w:rsidRPr="009E4337" w:rsidSect="004C5CD6">
          <w:pgSz w:w="11906" w:h="16838"/>
          <w:pgMar w:top="1134" w:right="707" w:bottom="1134" w:left="1134" w:header="709" w:footer="709" w:gutter="0"/>
          <w:cols w:space="708"/>
          <w:docGrid w:linePitch="360"/>
        </w:sectPr>
      </w:pPr>
    </w:p>
    <w:p w14:paraId="56A1E15C" w14:textId="77777777" w:rsidR="00E3281E" w:rsidRPr="009E4337" w:rsidRDefault="00E3281E" w:rsidP="0006129B">
      <w:pPr>
        <w:pStyle w:val="1"/>
        <w:pageBreakBefore/>
        <w:spacing w:before="240" w:after="240"/>
      </w:pPr>
      <w:bookmarkStart w:id="20" w:name="_Toc158278602"/>
      <w:bookmarkStart w:id="21" w:name="_Toc183331708"/>
      <w:r w:rsidRPr="009E4337">
        <w:lastRenderedPageBreak/>
        <w:t>ОБОСНОВЫВАЮЩИЕ МАТЕРИАЛЫ К СХЕМЕ ТЕПЛОСНАБЖЕНИЯ.</w:t>
      </w:r>
      <w:bookmarkEnd w:id="20"/>
      <w:bookmarkEnd w:id="21"/>
    </w:p>
    <w:p w14:paraId="1B4F6B0E" w14:textId="77777777" w:rsidR="00E3281E" w:rsidRPr="009E4337" w:rsidRDefault="00E3281E" w:rsidP="0006129B">
      <w:pPr>
        <w:pStyle w:val="1"/>
        <w:spacing w:before="240"/>
      </w:pPr>
      <w:bookmarkStart w:id="22" w:name="_Toc343247305"/>
      <w:bookmarkStart w:id="23" w:name="_Toc343877018"/>
      <w:bookmarkStart w:id="24" w:name="_Toc158278603"/>
      <w:bookmarkStart w:id="25" w:name="_Toc183331709"/>
      <w:r w:rsidRPr="009E4337">
        <w:t xml:space="preserve">ГЛАВА 1 </w:t>
      </w:r>
      <w:bookmarkEnd w:id="22"/>
      <w:bookmarkEnd w:id="23"/>
      <w:r w:rsidR="00E800F8" w:rsidRPr="009E4337">
        <w:t>Существующее положение в сфере производства, передачи и потребления тепловой энергии для целей теплоснабжения</w:t>
      </w:r>
      <w:bookmarkEnd w:id="24"/>
      <w:bookmarkEnd w:id="25"/>
    </w:p>
    <w:p w14:paraId="50CAA963" w14:textId="77777777" w:rsidR="00E3281E" w:rsidRPr="009E4337" w:rsidRDefault="00E800F8" w:rsidP="0006129B">
      <w:pPr>
        <w:pStyle w:val="21"/>
        <w:spacing w:before="120" w:after="120" w:line="240" w:lineRule="auto"/>
      </w:pPr>
      <w:bookmarkStart w:id="26" w:name="_Toc158278604"/>
      <w:bookmarkStart w:id="27" w:name="_Toc183331710"/>
      <w:r w:rsidRPr="009E4337">
        <w:t>Часть 1</w:t>
      </w:r>
      <w:r w:rsidR="00E3281E" w:rsidRPr="009E4337">
        <w:t xml:space="preserve"> </w:t>
      </w:r>
      <w:r w:rsidRPr="009E4337">
        <w:t>Функциональная структура теплоснабжения</w:t>
      </w:r>
      <w:bookmarkEnd w:id="26"/>
      <w:bookmarkEnd w:id="27"/>
    </w:p>
    <w:p w14:paraId="09D128BD" w14:textId="77777777" w:rsidR="00C9343D" w:rsidRPr="009E4337" w:rsidRDefault="00444AFD" w:rsidP="0006129B">
      <w:pPr>
        <w:pStyle w:val="30"/>
        <w:spacing w:line="240" w:lineRule="auto"/>
      </w:pPr>
      <w:bookmarkStart w:id="28" w:name="_Toc158278605"/>
      <w:bookmarkStart w:id="29" w:name="_Toc183331711"/>
      <w:r w:rsidRPr="009E4337">
        <w:t>1.1</w:t>
      </w:r>
      <w:r w:rsidR="00C9343D" w:rsidRPr="009E4337">
        <w:t xml:space="preserve"> </w:t>
      </w:r>
      <w:r w:rsidRPr="009E4337">
        <w:t>З</w:t>
      </w:r>
      <w:r w:rsidR="00C9343D" w:rsidRPr="009E4337">
        <w:t>оны дейс</w:t>
      </w:r>
      <w:r w:rsidR="00E800F8" w:rsidRPr="009E4337">
        <w:t>твия производственных котельных</w:t>
      </w:r>
      <w:bookmarkEnd w:id="28"/>
      <w:bookmarkEnd w:id="29"/>
    </w:p>
    <w:p w14:paraId="3814921C" w14:textId="77777777" w:rsidR="0032742E" w:rsidRPr="009E4337" w:rsidRDefault="0032742E" w:rsidP="00F3639F">
      <w:pPr>
        <w:pStyle w:val="Affa"/>
      </w:pPr>
      <w:r w:rsidRPr="009E4337">
        <w:t>Современная система централизованного теплоснабжения представляет собой сложный инженерный комплекс из источников тепловой энергии и потребителей тепла, связанных между собой тепловыми сетями различного назначения и бал</w:t>
      </w:r>
      <w:r w:rsidR="00F34FB6" w:rsidRPr="009E4337">
        <w:t>ансовой принадлежностью, имеющи</w:t>
      </w:r>
      <w:r w:rsidRPr="009E4337">
        <w:t xml:space="preserve">ми характерные тепловые и гидравлические режимы с заданными параметрами теплоносителя. </w:t>
      </w:r>
    </w:p>
    <w:p w14:paraId="0835FF89" w14:textId="77777777" w:rsidR="0032742E" w:rsidRPr="009E4337" w:rsidRDefault="0032742E" w:rsidP="00F3639F">
      <w:pPr>
        <w:pStyle w:val="Affa"/>
      </w:pPr>
      <w:r w:rsidRPr="009E4337">
        <w:t>Величина параметров и характер их исполнения определяется техническими возможн</w:t>
      </w:r>
      <w:r w:rsidR="007B36A6" w:rsidRPr="009E4337">
        <w:t>ос</w:t>
      </w:r>
      <w:r w:rsidRPr="009E4337">
        <w:t>тями основных структурных элементов систем теплоснабжения (</w:t>
      </w:r>
      <w:r w:rsidR="00F34FB6" w:rsidRPr="009E4337">
        <w:t>источников, тепловых сетей и по</w:t>
      </w:r>
      <w:r w:rsidRPr="009E4337">
        <w:t xml:space="preserve">требителей), экономической целесообразностью. </w:t>
      </w:r>
    </w:p>
    <w:p w14:paraId="1A98E990" w14:textId="1594A42E" w:rsidR="00AA1610" w:rsidRPr="009E4337" w:rsidRDefault="0032742E" w:rsidP="00F3639F">
      <w:pPr>
        <w:pStyle w:val="Affa"/>
      </w:pPr>
      <w:bookmarkStart w:id="30" w:name="_Hlk158357298"/>
      <w:bookmarkStart w:id="31" w:name="_Hlk165889635"/>
      <w:bookmarkStart w:id="32" w:name="_Hlk129096223"/>
      <w:r w:rsidRPr="009E4337">
        <w:t xml:space="preserve">В настоящее время </w:t>
      </w:r>
      <w:r w:rsidR="00DE7941" w:rsidRPr="009E4337">
        <w:t xml:space="preserve">на </w:t>
      </w:r>
      <w:r w:rsidR="00C76F40" w:rsidRPr="009E4337">
        <w:t>территории поселения</w:t>
      </w:r>
      <w:r w:rsidR="00F80F36" w:rsidRPr="009E4337">
        <w:t xml:space="preserve"> </w:t>
      </w:r>
      <w:r w:rsidR="00C76F40" w:rsidRPr="009E4337">
        <w:t xml:space="preserve">действует </w:t>
      </w:r>
      <w:r w:rsidR="0062368A">
        <w:t xml:space="preserve">три источника </w:t>
      </w:r>
      <w:r w:rsidR="00D47557" w:rsidRPr="009E4337">
        <w:t xml:space="preserve">централизованного </w:t>
      </w:r>
      <w:bookmarkStart w:id="33" w:name="_Hlk183270459"/>
      <w:r w:rsidR="00D47557" w:rsidRPr="009E4337">
        <w:t>теплоснабжения</w:t>
      </w:r>
      <w:r w:rsidR="00C76F40" w:rsidRPr="009E4337">
        <w:t xml:space="preserve">, </w:t>
      </w:r>
      <w:r w:rsidR="0062368A">
        <w:t>отапливающих жилые</w:t>
      </w:r>
      <w:r w:rsidR="00C76F40" w:rsidRPr="009E4337">
        <w:t xml:space="preserve">, </w:t>
      </w:r>
      <w:r w:rsidR="0017254B" w:rsidRPr="009E4337">
        <w:t>административные и социально-значимые объекты</w:t>
      </w:r>
      <w:r w:rsidR="00445BE5" w:rsidRPr="009E4337">
        <w:t>.</w:t>
      </w:r>
      <w:r w:rsidR="00EC4277" w:rsidRPr="009E4337">
        <w:t xml:space="preserve"> Обслуживание </w:t>
      </w:r>
      <w:r w:rsidR="00DE7941" w:rsidRPr="009E4337">
        <w:t xml:space="preserve">объектов систем централизованного теплоснабжения осуществляется </w:t>
      </w:r>
      <w:r w:rsidR="0062368A" w:rsidRPr="0062368A">
        <w:t xml:space="preserve">ООО </w:t>
      </w:r>
      <w:r w:rsidR="0062368A">
        <w:t>«</w:t>
      </w:r>
      <w:r w:rsidR="0062368A" w:rsidRPr="0062368A">
        <w:t>МЕТАЛЛСТРОЙМОНТАЖ</w:t>
      </w:r>
      <w:r w:rsidR="0062368A">
        <w:t>»</w:t>
      </w:r>
      <w:r w:rsidR="00B937C8">
        <w:t xml:space="preserve"> (</w:t>
      </w:r>
      <w:r w:rsidR="00B937C8" w:rsidRPr="00B937C8">
        <w:t xml:space="preserve">соответствии с договором аренды муниципального имущества от 1 апреля 2023 года </w:t>
      </w:r>
      <w:r w:rsidR="00B937C8">
        <w:t>№</w:t>
      </w:r>
      <w:r w:rsidR="00B937C8" w:rsidRPr="00B937C8">
        <w:t>12</w:t>
      </w:r>
      <w:r w:rsidR="00B937C8">
        <w:t>).</w:t>
      </w:r>
    </w:p>
    <w:bookmarkEnd w:id="30"/>
    <w:bookmarkEnd w:id="33"/>
    <w:p w14:paraId="7744F507" w14:textId="2D4B5C1C" w:rsidR="000F17A5" w:rsidRPr="009E4337" w:rsidRDefault="00AA1610" w:rsidP="0006129B">
      <w:pPr>
        <w:pStyle w:val="Affa"/>
      </w:pPr>
      <w:r w:rsidRPr="009E4337">
        <w:t xml:space="preserve">Краткая характеристика </w:t>
      </w:r>
      <w:r w:rsidR="000C15C2" w:rsidRPr="009E4337">
        <w:t xml:space="preserve">источников теплоснабжения </w:t>
      </w:r>
      <w:r w:rsidR="00070327" w:rsidRPr="009E4337">
        <w:t>приведен</w:t>
      </w:r>
      <w:r w:rsidRPr="009E4337">
        <w:t>а</w:t>
      </w:r>
      <w:r w:rsidR="00070327" w:rsidRPr="009E4337">
        <w:t xml:space="preserve"> в таблице 1</w:t>
      </w:r>
      <w:r w:rsidR="000F17A5" w:rsidRPr="009E4337">
        <w:t>.</w:t>
      </w:r>
    </w:p>
    <w:p w14:paraId="2B7904D5" w14:textId="77777777" w:rsidR="000F17A5" w:rsidRPr="009E4337" w:rsidRDefault="000F17A5" w:rsidP="0006129B">
      <w:pPr>
        <w:pStyle w:val="Affa"/>
      </w:pPr>
    </w:p>
    <w:p w14:paraId="5CBB1972" w14:textId="4C7442EC" w:rsidR="000F17A5" w:rsidRPr="009E4337" w:rsidRDefault="00421AC7" w:rsidP="00421AC7">
      <w:pPr>
        <w:pStyle w:val="aff8"/>
      </w:pPr>
      <w:r>
        <w:t xml:space="preserve">Таблица </w:t>
      </w:r>
      <w:r>
        <w:fldChar w:fldCharType="begin"/>
      </w:r>
      <w:r>
        <w:instrText xml:space="preserve"> SEQ Таблица \* ARABIC </w:instrText>
      </w:r>
      <w:r>
        <w:fldChar w:fldCharType="separate"/>
      </w:r>
      <w:r>
        <w:rPr>
          <w:noProof/>
        </w:rPr>
        <w:t>1</w:t>
      </w:r>
      <w:r>
        <w:fldChar w:fldCharType="end"/>
      </w:r>
      <w:r>
        <w:t xml:space="preserve"> </w:t>
      </w:r>
      <w:r w:rsidR="000F17A5" w:rsidRPr="009E4337">
        <w:t xml:space="preserve">– Перечень </w:t>
      </w:r>
      <w:r w:rsidR="00CC3D54" w:rsidRPr="009E4337">
        <w:t>источников</w:t>
      </w:r>
      <w:r w:rsidR="001F466A" w:rsidRPr="009E4337">
        <w:t xml:space="preserve"> централизованного</w:t>
      </w:r>
      <w:r w:rsidR="00CC3D54" w:rsidRPr="009E4337">
        <w:t xml:space="preserve"> теплоснабжения</w:t>
      </w: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43"/>
        <w:gridCol w:w="1805"/>
        <w:gridCol w:w="2875"/>
        <w:gridCol w:w="1669"/>
        <w:gridCol w:w="1783"/>
      </w:tblGrid>
      <w:tr w:rsidR="009E4337" w:rsidRPr="009E4337" w14:paraId="67665485" w14:textId="77777777" w:rsidTr="001C7DCD">
        <w:trPr>
          <w:cantSplit/>
          <w:trHeight w:val="419"/>
          <w:tblHeader/>
        </w:trPr>
        <w:tc>
          <w:tcPr>
            <w:tcW w:w="1004" w:type="pct"/>
            <w:tcBorders>
              <w:bottom w:val="single" w:sz="4" w:space="0" w:color="auto"/>
            </w:tcBorders>
            <w:noWrap/>
            <w:vAlign w:val="center"/>
          </w:tcPr>
          <w:p w14:paraId="10CC21DA" w14:textId="00239977" w:rsidR="00A46033" w:rsidRPr="009E4337" w:rsidRDefault="00A46033" w:rsidP="0006129B">
            <w:pPr>
              <w:widowControl w:val="0"/>
              <w:adjustRightInd w:val="0"/>
              <w:jc w:val="center"/>
              <w:textAlignment w:val="baseline"/>
              <w:rPr>
                <w:b/>
                <w:bCs/>
                <w:iCs/>
                <w:spacing w:val="-5"/>
                <w:sz w:val="22"/>
                <w:szCs w:val="22"/>
              </w:rPr>
            </w:pPr>
            <w:bookmarkStart w:id="34" w:name="_Hlk158357306"/>
            <w:r w:rsidRPr="009E4337">
              <w:rPr>
                <w:b/>
                <w:bCs/>
                <w:iCs/>
                <w:spacing w:val="-5"/>
                <w:sz w:val="22"/>
                <w:szCs w:val="22"/>
              </w:rPr>
              <w:t xml:space="preserve">Наименование </w:t>
            </w:r>
            <w:r w:rsidR="00022A4D" w:rsidRPr="009E4337">
              <w:rPr>
                <w:b/>
                <w:bCs/>
                <w:iCs/>
                <w:spacing w:val="-5"/>
                <w:sz w:val="22"/>
                <w:szCs w:val="22"/>
              </w:rPr>
              <w:t>источника</w:t>
            </w:r>
          </w:p>
        </w:tc>
        <w:tc>
          <w:tcPr>
            <w:tcW w:w="887" w:type="pct"/>
            <w:tcBorders>
              <w:bottom w:val="single" w:sz="4" w:space="0" w:color="auto"/>
            </w:tcBorders>
            <w:vAlign w:val="center"/>
          </w:tcPr>
          <w:p w14:paraId="0CAC2E6A" w14:textId="0603ED5E" w:rsidR="00A46033" w:rsidRPr="009E4337" w:rsidRDefault="00A46033" w:rsidP="0006129B">
            <w:pPr>
              <w:widowControl w:val="0"/>
              <w:adjustRightInd w:val="0"/>
              <w:jc w:val="center"/>
              <w:textAlignment w:val="baseline"/>
              <w:rPr>
                <w:b/>
                <w:bCs/>
                <w:iCs/>
                <w:spacing w:val="-5"/>
                <w:sz w:val="22"/>
                <w:szCs w:val="22"/>
              </w:rPr>
            </w:pPr>
            <w:r w:rsidRPr="009E4337">
              <w:rPr>
                <w:b/>
                <w:bCs/>
                <w:iCs/>
                <w:spacing w:val="-5"/>
                <w:sz w:val="22"/>
                <w:szCs w:val="22"/>
              </w:rPr>
              <w:t>Адрес объекта</w:t>
            </w:r>
          </w:p>
        </w:tc>
        <w:tc>
          <w:tcPr>
            <w:tcW w:w="1413" w:type="pct"/>
            <w:tcBorders>
              <w:bottom w:val="single" w:sz="4" w:space="0" w:color="auto"/>
            </w:tcBorders>
            <w:vAlign w:val="center"/>
          </w:tcPr>
          <w:p w14:paraId="023B7035" w14:textId="1C3732FF" w:rsidR="00A46033" w:rsidRPr="009E4337" w:rsidRDefault="00A46033" w:rsidP="0006129B">
            <w:pPr>
              <w:widowControl w:val="0"/>
              <w:adjustRightInd w:val="0"/>
              <w:jc w:val="center"/>
              <w:textAlignment w:val="baseline"/>
              <w:rPr>
                <w:b/>
                <w:bCs/>
                <w:iCs/>
                <w:spacing w:val="-5"/>
                <w:sz w:val="22"/>
                <w:szCs w:val="22"/>
              </w:rPr>
            </w:pPr>
            <w:r w:rsidRPr="009E4337">
              <w:rPr>
                <w:b/>
                <w:bCs/>
                <w:iCs/>
                <w:spacing w:val="-5"/>
                <w:sz w:val="22"/>
                <w:szCs w:val="22"/>
              </w:rPr>
              <w:t>Обслуживающая организация</w:t>
            </w:r>
          </w:p>
        </w:tc>
        <w:tc>
          <w:tcPr>
            <w:tcW w:w="820" w:type="pct"/>
            <w:tcBorders>
              <w:bottom w:val="single" w:sz="4" w:space="0" w:color="auto"/>
            </w:tcBorders>
            <w:noWrap/>
            <w:vAlign w:val="center"/>
          </w:tcPr>
          <w:p w14:paraId="3D4C43B9" w14:textId="77777777" w:rsidR="00A46033" w:rsidRPr="009E4337" w:rsidRDefault="00A46033" w:rsidP="0006129B">
            <w:pPr>
              <w:widowControl w:val="0"/>
              <w:adjustRightInd w:val="0"/>
              <w:jc w:val="center"/>
              <w:textAlignment w:val="baseline"/>
              <w:rPr>
                <w:b/>
                <w:bCs/>
                <w:iCs/>
                <w:spacing w:val="-5"/>
                <w:sz w:val="22"/>
                <w:szCs w:val="22"/>
              </w:rPr>
            </w:pPr>
            <w:r w:rsidRPr="009E4337">
              <w:rPr>
                <w:b/>
                <w:bCs/>
                <w:iCs/>
                <w:spacing w:val="-5"/>
                <w:sz w:val="22"/>
                <w:szCs w:val="22"/>
              </w:rPr>
              <w:t>Установленная мощность, Гкал/ч</w:t>
            </w:r>
          </w:p>
        </w:tc>
        <w:tc>
          <w:tcPr>
            <w:tcW w:w="876" w:type="pct"/>
            <w:tcBorders>
              <w:bottom w:val="single" w:sz="4" w:space="0" w:color="auto"/>
            </w:tcBorders>
            <w:vAlign w:val="center"/>
          </w:tcPr>
          <w:p w14:paraId="31CED8F7" w14:textId="77777777" w:rsidR="00A46033" w:rsidRPr="009E4337" w:rsidRDefault="00A46033" w:rsidP="0006129B">
            <w:pPr>
              <w:widowControl w:val="0"/>
              <w:adjustRightInd w:val="0"/>
              <w:jc w:val="center"/>
              <w:textAlignment w:val="baseline"/>
              <w:rPr>
                <w:b/>
                <w:bCs/>
                <w:iCs/>
                <w:spacing w:val="-5"/>
                <w:sz w:val="22"/>
                <w:szCs w:val="22"/>
              </w:rPr>
            </w:pPr>
            <w:r w:rsidRPr="009E4337">
              <w:rPr>
                <w:b/>
                <w:bCs/>
                <w:iCs/>
                <w:sz w:val="22"/>
                <w:szCs w:val="22"/>
              </w:rPr>
              <w:t>Основной вид топлива / резервный вид топлива</w:t>
            </w:r>
          </w:p>
        </w:tc>
      </w:tr>
      <w:tr w:rsidR="00087B1B" w:rsidRPr="00980317" w14:paraId="0394BC8F" w14:textId="77777777" w:rsidTr="00654B68">
        <w:trPr>
          <w:cantSplit/>
          <w:trHeight w:val="123"/>
        </w:trPr>
        <w:tc>
          <w:tcPr>
            <w:tcW w:w="1004" w:type="pct"/>
            <w:tcBorders>
              <w:top w:val="single" w:sz="4" w:space="0" w:color="auto"/>
              <w:bottom w:val="single" w:sz="4" w:space="0" w:color="auto"/>
              <w:right w:val="single" w:sz="4" w:space="0" w:color="auto"/>
            </w:tcBorders>
            <w:vAlign w:val="bottom"/>
          </w:tcPr>
          <w:p w14:paraId="5BC55585" w14:textId="1ABF1EAC" w:rsidR="00087B1B" w:rsidRPr="00980317" w:rsidRDefault="00087B1B" w:rsidP="00087B1B">
            <w:pPr>
              <w:jc w:val="center"/>
              <w:rPr>
                <w:sz w:val="22"/>
                <w:szCs w:val="22"/>
              </w:rPr>
            </w:pPr>
            <w:r w:rsidRPr="00980317">
              <w:rPr>
                <w:color w:val="000000"/>
                <w:sz w:val="22"/>
                <w:szCs w:val="22"/>
              </w:rPr>
              <w:t>Котельная «Школа» (с. Дунаево)</w:t>
            </w:r>
          </w:p>
        </w:tc>
        <w:tc>
          <w:tcPr>
            <w:tcW w:w="887" w:type="pct"/>
            <w:tcBorders>
              <w:top w:val="single" w:sz="4" w:space="0" w:color="auto"/>
              <w:left w:val="single" w:sz="4" w:space="0" w:color="auto"/>
              <w:bottom w:val="single" w:sz="4" w:space="0" w:color="auto"/>
              <w:right w:val="single" w:sz="4" w:space="0" w:color="auto"/>
            </w:tcBorders>
            <w:shd w:val="clear" w:color="auto" w:fill="auto"/>
            <w:vAlign w:val="center"/>
          </w:tcPr>
          <w:p w14:paraId="18F7F045" w14:textId="0790035A" w:rsidR="00087B1B" w:rsidRPr="00980317" w:rsidRDefault="00087B1B" w:rsidP="00087B1B">
            <w:pPr>
              <w:jc w:val="center"/>
              <w:rPr>
                <w:sz w:val="22"/>
                <w:szCs w:val="22"/>
              </w:rPr>
            </w:pPr>
            <w:r w:rsidRPr="00980317">
              <w:rPr>
                <w:sz w:val="22"/>
                <w:szCs w:val="22"/>
              </w:rPr>
              <w:t xml:space="preserve">с.Дунаево, </w:t>
            </w:r>
            <w:r w:rsidR="00695D8E" w:rsidRPr="00695D8E">
              <w:rPr>
                <w:sz w:val="22"/>
                <w:szCs w:val="22"/>
              </w:rPr>
              <w:t>ул. Школьная, 2А</w:t>
            </w:r>
          </w:p>
        </w:tc>
        <w:tc>
          <w:tcPr>
            <w:tcW w:w="1413" w:type="pct"/>
            <w:tcBorders>
              <w:top w:val="single" w:sz="4" w:space="0" w:color="auto"/>
              <w:left w:val="single" w:sz="4" w:space="0" w:color="auto"/>
              <w:bottom w:val="single" w:sz="4" w:space="0" w:color="auto"/>
              <w:right w:val="single" w:sz="4" w:space="0" w:color="auto"/>
            </w:tcBorders>
            <w:vAlign w:val="center"/>
          </w:tcPr>
          <w:p w14:paraId="3C6EBC0A" w14:textId="1FB3513B" w:rsidR="00087B1B" w:rsidRPr="00980317" w:rsidRDefault="00087B1B" w:rsidP="00087B1B">
            <w:pPr>
              <w:jc w:val="center"/>
              <w:rPr>
                <w:sz w:val="22"/>
                <w:szCs w:val="22"/>
              </w:rPr>
            </w:pPr>
            <w:r w:rsidRPr="00980317">
              <w:rPr>
                <w:sz w:val="22"/>
                <w:szCs w:val="22"/>
              </w:rPr>
              <w:t>ООО «МЕТАЛЛСТРОЙМОНТАЖ»</w:t>
            </w:r>
          </w:p>
        </w:tc>
        <w:tc>
          <w:tcPr>
            <w:tcW w:w="820" w:type="pct"/>
            <w:tcBorders>
              <w:top w:val="single" w:sz="8" w:space="0" w:color="auto"/>
              <w:left w:val="single" w:sz="8" w:space="0" w:color="auto"/>
              <w:bottom w:val="single" w:sz="8" w:space="0" w:color="auto"/>
              <w:right w:val="single" w:sz="8" w:space="0" w:color="auto"/>
            </w:tcBorders>
            <w:shd w:val="clear" w:color="auto" w:fill="auto"/>
            <w:noWrap/>
            <w:vAlign w:val="center"/>
          </w:tcPr>
          <w:p w14:paraId="7F30949C" w14:textId="60D66267" w:rsidR="00087B1B" w:rsidRPr="00980317" w:rsidRDefault="00087B1B" w:rsidP="00087B1B">
            <w:pPr>
              <w:jc w:val="center"/>
              <w:rPr>
                <w:sz w:val="22"/>
                <w:szCs w:val="22"/>
              </w:rPr>
            </w:pPr>
            <w:r w:rsidRPr="00980317">
              <w:rPr>
                <w:color w:val="000000"/>
                <w:sz w:val="22"/>
                <w:szCs w:val="22"/>
              </w:rPr>
              <w:t>1,3</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tcPr>
          <w:p w14:paraId="05C221BB" w14:textId="4CEAB164" w:rsidR="00087B1B" w:rsidRPr="00980317" w:rsidRDefault="00087B1B" w:rsidP="00087B1B">
            <w:pPr>
              <w:jc w:val="center"/>
              <w:rPr>
                <w:sz w:val="22"/>
                <w:szCs w:val="22"/>
              </w:rPr>
            </w:pPr>
            <w:r w:rsidRPr="00980317">
              <w:rPr>
                <w:sz w:val="22"/>
                <w:szCs w:val="22"/>
              </w:rPr>
              <w:t>Бурый уголь (2 БР)</w:t>
            </w:r>
          </w:p>
        </w:tc>
      </w:tr>
      <w:tr w:rsidR="00087B1B" w:rsidRPr="00980317" w14:paraId="69525990" w14:textId="77777777" w:rsidTr="00654B68">
        <w:trPr>
          <w:cantSplit/>
          <w:trHeight w:val="123"/>
        </w:trPr>
        <w:tc>
          <w:tcPr>
            <w:tcW w:w="1004" w:type="pct"/>
            <w:tcBorders>
              <w:top w:val="single" w:sz="4" w:space="0" w:color="auto"/>
              <w:bottom w:val="single" w:sz="4" w:space="0" w:color="auto"/>
              <w:right w:val="single" w:sz="4" w:space="0" w:color="auto"/>
            </w:tcBorders>
            <w:vAlign w:val="bottom"/>
          </w:tcPr>
          <w:p w14:paraId="05D67A5A" w14:textId="2AEE5FAD" w:rsidR="00087B1B" w:rsidRPr="00980317" w:rsidRDefault="00087B1B" w:rsidP="00087B1B">
            <w:pPr>
              <w:jc w:val="center"/>
              <w:rPr>
                <w:color w:val="000000"/>
                <w:sz w:val="22"/>
                <w:szCs w:val="22"/>
              </w:rPr>
            </w:pPr>
            <w:r w:rsidRPr="00980317">
              <w:rPr>
                <w:color w:val="000000"/>
                <w:sz w:val="22"/>
                <w:szCs w:val="22"/>
              </w:rPr>
              <w:t>Котельная «Стройдвор» (с. Дунаево)</w:t>
            </w:r>
          </w:p>
        </w:tc>
        <w:tc>
          <w:tcPr>
            <w:tcW w:w="887" w:type="pct"/>
            <w:tcBorders>
              <w:top w:val="single" w:sz="4" w:space="0" w:color="auto"/>
              <w:left w:val="single" w:sz="4" w:space="0" w:color="auto"/>
              <w:bottom w:val="single" w:sz="4" w:space="0" w:color="auto"/>
              <w:right w:val="single" w:sz="4" w:space="0" w:color="auto"/>
            </w:tcBorders>
            <w:shd w:val="clear" w:color="auto" w:fill="auto"/>
            <w:vAlign w:val="center"/>
          </w:tcPr>
          <w:p w14:paraId="10208F5D" w14:textId="7340DC26" w:rsidR="00087B1B" w:rsidRPr="00980317" w:rsidRDefault="00087B1B" w:rsidP="00087B1B">
            <w:pPr>
              <w:jc w:val="center"/>
              <w:rPr>
                <w:sz w:val="22"/>
                <w:szCs w:val="22"/>
              </w:rPr>
            </w:pPr>
            <w:r w:rsidRPr="00980317">
              <w:rPr>
                <w:sz w:val="22"/>
                <w:szCs w:val="22"/>
              </w:rPr>
              <w:t>с.Дунаево, ул. Школьная, 43Е</w:t>
            </w:r>
          </w:p>
        </w:tc>
        <w:tc>
          <w:tcPr>
            <w:tcW w:w="1413" w:type="pct"/>
            <w:tcBorders>
              <w:top w:val="single" w:sz="4" w:space="0" w:color="auto"/>
              <w:left w:val="single" w:sz="4" w:space="0" w:color="auto"/>
              <w:bottom w:val="single" w:sz="4" w:space="0" w:color="auto"/>
              <w:right w:val="single" w:sz="4" w:space="0" w:color="auto"/>
            </w:tcBorders>
            <w:vAlign w:val="center"/>
          </w:tcPr>
          <w:p w14:paraId="4C288CE5" w14:textId="10CD136A" w:rsidR="00087B1B" w:rsidRPr="00980317" w:rsidRDefault="00087B1B" w:rsidP="00087B1B">
            <w:pPr>
              <w:jc w:val="center"/>
              <w:rPr>
                <w:sz w:val="22"/>
                <w:szCs w:val="22"/>
              </w:rPr>
            </w:pPr>
            <w:r w:rsidRPr="00980317">
              <w:rPr>
                <w:sz w:val="22"/>
                <w:szCs w:val="22"/>
              </w:rPr>
              <w:t>ООО «МЕТАЛЛСТРОЙМОНТАЖ»</w:t>
            </w:r>
          </w:p>
        </w:tc>
        <w:tc>
          <w:tcPr>
            <w:tcW w:w="820" w:type="pct"/>
            <w:tcBorders>
              <w:top w:val="single" w:sz="8" w:space="0" w:color="auto"/>
              <w:left w:val="single" w:sz="8" w:space="0" w:color="auto"/>
              <w:bottom w:val="single" w:sz="8" w:space="0" w:color="auto"/>
              <w:right w:val="single" w:sz="8" w:space="0" w:color="auto"/>
            </w:tcBorders>
            <w:shd w:val="clear" w:color="auto" w:fill="auto"/>
            <w:noWrap/>
            <w:vAlign w:val="center"/>
          </w:tcPr>
          <w:p w14:paraId="4AB20A2D" w14:textId="174A0556" w:rsidR="00087B1B" w:rsidRPr="00980317" w:rsidRDefault="00087B1B" w:rsidP="00087B1B">
            <w:pPr>
              <w:jc w:val="center"/>
              <w:rPr>
                <w:sz w:val="22"/>
                <w:szCs w:val="22"/>
              </w:rPr>
            </w:pPr>
            <w:r w:rsidRPr="00980317">
              <w:rPr>
                <w:color w:val="000000"/>
                <w:sz w:val="22"/>
                <w:szCs w:val="22"/>
              </w:rPr>
              <w:t>3,0</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tcPr>
          <w:p w14:paraId="2B3D4A26" w14:textId="391E0880" w:rsidR="00087B1B" w:rsidRPr="00980317" w:rsidRDefault="00087B1B" w:rsidP="00087B1B">
            <w:pPr>
              <w:jc w:val="center"/>
              <w:rPr>
                <w:sz w:val="22"/>
                <w:szCs w:val="22"/>
              </w:rPr>
            </w:pPr>
            <w:r w:rsidRPr="00980317">
              <w:rPr>
                <w:sz w:val="22"/>
                <w:szCs w:val="22"/>
              </w:rPr>
              <w:t>Бурый уголь (2 БР)</w:t>
            </w:r>
          </w:p>
        </w:tc>
      </w:tr>
      <w:tr w:rsidR="00087B1B" w:rsidRPr="00980317" w14:paraId="1E32625D" w14:textId="77777777" w:rsidTr="00654B68">
        <w:trPr>
          <w:cantSplit/>
          <w:trHeight w:val="123"/>
        </w:trPr>
        <w:tc>
          <w:tcPr>
            <w:tcW w:w="1004" w:type="pct"/>
            <w:tcBorders>
              <w:top w:val="single" w:sz="4" w:space="0" w:color="auto"/>
              <w:bottom w:val="single" w:sz="4" w:space="0" w:color="auto"/>
              <w:right w:val="single" w:sz="4" w:space="0" w:color="auto"/>
            </w:tcBorders>
            <w:vAlign w:val="bottom"/>
          </w:tcPr>
          <w:p w14:paraId="06E67972" w14:textId="4A65C833" w:rsidR="00087B1B" w:rsidRPr="00980317" w:rsidRDefault="00087B1B" w:rsidP="00087B1B">
            <w:pPr>
              <w:jc w:val="center"/>
              <w:rPr>
                <w:color w:val="000000"/>
                <w:sz w:val="22"/>
                <w:szCs w:val="22"/>
              </w:rPr>
            </w:pPr>
            <w:r w:rsidRPr="00980317">
              <w:rPr>
                <w:color w:val="000000"/>
                <w:sz w:val="22"/>
                <w:szCs w:val="22"/>
              </w:rPr>
              <w:t>Котельная «ДКПС» (с. Дунаево)</w:t>
            </w:r>
          </w:p>
        </w:tc>
        <w:tc>
          <w:tcPr>
            <w:tcW w:w="887" w:type="pct"/>
            <w:tcBorders>
              <w:top w:val="single" w:sz="4" w:space="0" w:color="auto"/>
              <w:left w:val="single" w:sz="4" w:space="0" w:color="auto"/>
              <w:bottom w:val="single" w:sz="4" w:space="0" w:color="auto"/>
              <w:right w:val="single" w:sz="4" w:space="0" w:color="auto"/>
            </w:tcBorders>
            <w:shd w:val="clear" w:color="auto" w:fill="auto"/>
            <w:vAlign w:val="center"/>
          </w:tcPr>
          <w:p w14:paraId="52CDAF94" w14:textId="238E35BE" w:rsidR="00087B1B" w:rsidRPr="00980317" w:rsidRDefault="00087B1B" w:rsidP="00087B1B">
            <w:pPr>
              <w:jc w:val="center"/>
              <w:rPr>
                <w:sz w:val="22"/>
                <w:szCs w:val="22"/>
              </w:rPr>
            </w:pPr>
            <w:r w:rsidRPr="00980317">
              <w:rPr>
                <w:sz w:val="22"/>
                <w:szCs w:val="22"/>
              </w:rPr>
              <w:t>с.Дунаево, ул. Вокзальная, 9</w:t>
            </w:r>
          </w:p>
        </w:tc>
        <w:tc>
          <w:tcPr>
            <w:tcW w:w="1413" w:type="pct"/>
            <w:tcBorders>
              <w:top w:val="single" w:sz="4" w:space="0" w:color="auto"/>
              <w:left w:val="single" w:sz="4" w:space="0" w:color="auto"/>
              <w:bottom w:val="single" w:sz="4" w:space="0" w:color="auto"/>
              <w:right w:val="single" w:sz="4" w:space="0" w:color="auto"/>
            </w:tcBorders>
            <w:vAlign w:val="center"/>
          </w:tcPr>
          <w:p w14:paraId="37D59E34" w14:textId="266E8394" w:rsidR="00087B1B" w:rsidRPr="00980317" w:rsidRDefault="00087B1B" w:rsidP="00087B1B">
            <w:pPr>
              <w:jc w:val="center"/>
              <w:rPr>
                <w:sz w:val="22"/>
                <w:szCs w:val="22"/>
              </w:rPr>
            </w:pPr>
            <w:r w:rsidRPr="00980317">
              <w:rPr>
                <w:sz w:val="22"/>
                <w:szCs w:val="22"/>
              </w:rPr>
              <w:t>ООО «МЕТАЛЛСТРОЙМОНТАЖ»</w:t>
            </w:r>
          </w:p>
        </w:tc>
        <w:tc>
          <w:tcPr>
            <w:tcW w:w="820" w:type="pct"/>
            <w:tcBorders>
              <w:top w:val="single" w:sz="8" w:space="0" w:color="auto"/>
              <w:left w:val="single" w:sz="8" w:space="0" w:color="auto"/>
              <w:bottom w:val="single" w:sz="8" w:space="0" w:color="auto"/>
              <w:right w:val="single" w:sz="8" w:space="0" w:color="auto"/>
            </w:tcBorders>
            <w:shd w:val="clear" w:color="auto" w:fill="auto"/>
            <w:noWrap/>
            <w:vAlign w:val="center"/>
          </w:tcPr>
          <w:p w14:paraId="1922F7C7" w14:textId="6B6F7987" w:rsidR="00087B1B" w:rsidRPr="00980317" w:rsidRDefault="00087B1B" w:rsidP="00087B1B">
            <w:pPr>
              <w:jc w:val="center"/>
              <w:rPr>
                <w:sz w:val="22"/>
                <w:szCs w:val="22"/>
              </w:rPr>
            </w:pPr>
            <w:r w:rsidRPr="00980317">
              <w:rPr>
                <w:color w:val="000000"/>
                <w:sz w:val="22"/>
                <w:szCs w:val="22"/>
              </w:rPr>
              <w:t>4,</w:t>
            </w:r>
            <w:r w:rsidR="00980317" w:rsidRPr="00980317">
              <w:rPr>
                <w:color w:val="000000"/>
                <w:sz w:val="22"/>
                <w:szCs w:val="22"/>
              </w:rPr>
              <w:t>8</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tcPr>
          <w:p w14:paraId="6D883A53" w14:textId="37F00634" w:rsidR="00087B1B" w:rsidRPr="00980317" w:rsidRDefault="00087B1B" w:rsidP="00087B1B">
            <w:pPr>
              <w:jc w:val="center"/>
              <w:rPr>
                <w:sz w:val="22"/>
                <w:szCs w:val="22"/>
              </w:rPr>
            </w:pPr>
            <w:r w:rsidRPr="00980317">
              <w:rPr>
                <w:sz w:val="22"/>
                <w:szCs w:val="22"/>
              </w:rPr>
              <w:t>Бурый уголь (2 БР)</w:t>
            </w:r>
          </w:p>
        </w:tc>
      </w:tr>
    </w:tbl>
    <w:p w14:paraId="4DA3DC86" w14:textId="77777777" w:rsidR="00D47557" w:rsidRDefault="00D47557" w:rsidP="00FA3ACB">
      <w:pPr>
        <w:pStyle w:val="Affa"/>
      </w:pPr>
      <w:bookmarkStart w:id="35" w:name="_Hlk158357320"/>
      <w:bookmarkEnd w:id="31"/>
      <w:bookmarkEnd w:id="34"/>
    </w:p>
    <w:p w14:paraId="3E1932AD" w14:textId="1843C46F" w:rsidR="002E1F92" w:rsidRPr="009E4337" w:rsidRDefault="0006129B" w:rsidP="002E1F92">
      <w:pPr>
        <w:pStyle w:val="Affa"/>
      </w:pPr>
      <w:r w:rsidRPr="009E4337">
        <w:t xml:space="preserve">Отношения между снабжающими и потребляющими организациями – договорные. </w:t>
      </w:r>
      <w:r w:rsidR="000F17A5" w:rsidRPr="009E4337">
        <w:rPr>
          <w:spacing w:val="1"/>
        </w:rPr>
        <w:t xml:space="preserve">На </w:t>
      </w:r>
      <w:r w:rsidR="00C76F40" w:rsidRPr="009E4337">
        <w:rPr>
          <w:spacing w:val="1"/>
        </w:rPr>
        <w:t>территории поселения</w:t>
      </w:r>
      <w:r w:rsidR="00BB2213" w:rsidRPr="009E4337">
        <w:rPr>
          <w:spacing w:val="1"/>
        </w:rPr>
        <w:t xml:space="preserve"> </w:t>
      </w:r>
      <w:r w:rsidR="000F17A5" w:rsidRPr="009E4337">
        <w:rPr>
          <w:spacing w:val="1"/>
        </w:rPr>
        <w:t xml:space="preserve">также действуют локальные (автономные) источники теплоснабжения, отапливающие административные здания и объекты бюджетной сферы, </w:t>
      </w:r>
      <w:r w:rsidR="000F17A5" w:rsidRPr="009E4337">
        <w:t>удаленные от источник</w:t>
      </w:r>
      <w:r w:rsidR="00AA1610" w:rsidRPr="009E4337">
        <w:t>а</w:t>
      </w:r>
      <w:r w:rsidR="000F17A5" w:rsidRPr="009E4337">
        <w:t xml:space="preserve"> централизованного теплоснабжения. В качестве топлива на автономных источниках теплоснабжения используется твердое топливо (дрова, уголь), электроэнергия.</w:t>
      </w:r>
      <w:r w:rsidR="00FA3ACB" w:rsidRPr="009E4337">
        <w:t xml:space="preserve"> </w:t>
      </w:r>
    </w:p>
    <w:p w14:paraId="649F8754" w14:textId="5F32E21C" w:rsidR="00357D60" w:rsidRPr="009E4337" w:rsidRDefault="00357D60" w:rsidP="002E1F92">
      <w:pPr>
        <w:pStyle w:val="Affa"/>
      </w:pPr>
      <w:r w:rsidRPr="009E4337">
        <w:t>Локальные котельные являются ведомственными источниками тепла, имеющими изолированную зону действия и обеспечивающий потребность в тепле собственных объектов (не осуществляют регулируемую деятельность в области теплоснабжения).</w:t>
      </w:r>
    </w:p>
    <w:bookmarkEnd w:id="35"/>
    <w:p w14:paraId="5B49558C" w14:textId="7AD21B5D" w:rsidR="00AA1610" w:rsidRPr="009E4337" w:rsidRDefault="00AA1610" w:rsidP="0006129B">
      <w:pPr>
        <w:ind w:firstLine="709"/>
      </w:pPr>
    </w:p>
    <w:p w14:paraId="2763C86F" w14:textId="77777777" w:rsidR="00C9343D" w:rsidRPr="009E4337" w:rsidRDefault="00444AFD" w:rsidP="0006129B">
      <w:pPr>
        <w:pStyle w:val="30"/>
        <w:spacing w:line="240" w:lineRule="auto"/>
      </w:pPr>
      <w:bookmarkStart w:id="36" w:name="_Toc158278606"/>
      <w:bookmarkStart w:id="37" w:name="_Toc183331712"/>
      <w:bookmarkEnd w:id="32"/>
      <w:r w:rsidRPr="009E4337">
        <w:t>1.2</w:t>
      </w:r>
      <w:r w:rsidR="00C9343D" w:rsidRPr="009E4337">
        <w:t xml:space="preserve"> </w:t>
      </w:r>
      <w:r w:rsidRPr="009E4337">
        <w:t>З</w:t>
      </w:r>
      <w:r w:rsidR="00C9343D" w:rsidRPr="009E4337">
        <w:t>оны действия индивидуального теплоснабжения</w:t>
      </w:r>
      <w:bookmarkEnd w:id="36"/>
      <w:bookmarkEnd w:id="37"/>
    </w:p>
    <w:p w14:paraId="3A0D055E" w14:textId="71FF9801" w:rsidR="00F14217" w:rsidRPr="009E4337" w:rsidRDefault="00F14217" w:rsidP="004838FB">
      <w:pPr>
        <w:pStyle w:val="Affa"/>
      </w:pPr>
      <w:r w:rsidRPr="009E4337">
        <w:t>В</w:t>
      </w:r>
      <w:r w:rsidR="00B95373" w:rsidRPr="009E4337">
        <w:t xml:space="preserve"> </w:t>
      </w:r>
      <w:r w:rsidRPr="009E4337">
        <w:t>состав поселения вход</w:t>
      </w:r>
      <w:r w:rsidR="00683872" w:rsidRPr="009E4337">
        <w:t>я</w:t>
      </w:r>
      <w:r w:rsidRPr="009E4337">
        <w:t xml:space="preserve">т </w:t>
      </w:r>
      <w:r w:rsidR="00116845">
        <w:t>четыре</w:t>
      </w:r>
      <w:r w:rsidR="00683872" w:rsidRPr="009E4337">
        <w:t xml:space="preserve"> населенных пунктов, система централизованного теплоснабжения предусмотрена </w:t>
      </w:r>
      <w:r w:rsidR="003B1CD9" w:rsidRPr="009E4337">
        <w:t xml:space="preserve">только в </w:t>
      </w:r>
      <w:r w:rsidR="00116845">
        <w:t>с. Дунаево</w:t>
      </w:r>
      <w:r w:rsidRPr="009E4337">
        <w:t>. К сети централизованного теплоснабжения подключены жилые многоквартирные дома, а также административные и социально-значимые объекты.</w:t>
      </w:r>
    </w:p>
    <w:p w14:paraId="2093C616" w14:textId="77777777" w:rsidR="00F14217" w:rsidRPr="009E4337" w:rsidRDefault="00F14217" w:rsidP="00F14217">
      <w:pPr>
        <w:pStyle w:val="Affa"/>
      </w:pPr>
      <w:r w:rsidRPr="009E4337">
        <w:t xml:space="preserve">Зоны действия индивидуального теплоснабжения сформированы в микрорайонах с коттеджной и усадебной застройкой. Подключение существующей индивидуальной застройки к сетям централизованного теплоснабжения не планируется. </w:t>
      </w:r>
    </w:p>
    <w:p w14:paraId="6022F2C9" w14:textId="7AD38CCB" w:rsidR="007450E0" w:rsidRPr="009E4337" w:rsidRDefault="00AA1610" w:rsidP="0006129B">
      <w:pPr>
        <w:pStyle w:val="Affa"/>
      </w:pPr>
      <w:r w:rsidRPr="009E4337">
        <w:lastRenderedPageBreak/>
        <w:t xml:space="preserve">При отсутствии централизованного теплоснабжения отопление осуществляется от индивидуальных источников тепла, </w:t>
      </w:r>
      <w:r w:rsidR="00F34CBF" w:rsidRPr="009E4337">
        <w:t>работающих на</w:t>
      </w:r>
      <w:r w:rsidR="00F14217" w:rsidRPr="009E4337">
        <w:t xml:space="preserve"> </w:t>
      </w:r>
      <w:r w:rsidR="00F34CBF" w:rsidRPr="009E4337">
        <w:t>твердом топливе (дрова, уголь), а также электроэнергии.</w:t>
      </w:r>
      <w:r w:rsidR="00F14217" w:rsidRPr="009E4337">
        <w:t xml:space="preserve"> </w:t>
      </w:r>
      <w:r w:rsidR="007450E0" w:rsidRPr="009E4337">
        <w:t xml:space="preserve">Индивидуальное отопление осуществляется от теплоснабжающих устройств без потерь при передаче, так как нет внешних систем транспортировки тепла. Поэтому потребление тепла при теплоснабжении от индивидуальных установок можно принять равным его производству. </w:t>
      </w:r>
    </w:p>
    <w:p w14:paraId="37C8FD16" w14:textId="77777777" w:rsidR="003B765F" w:rsidRPr="009E4337" w:rsidRDefault="003B765F" w:rsidP="0006129B">
      <w:pPr>
        <w:pStyle w:val="Affa"/>
      </w:pPr>
    </w:p>
    <w:p w14:paraId="34A1F655" w14:textId="61E8EDC8" w:rsidR="00BF1751" w:rsidRPr="009E4337" w:rsidRDefault="00F0314C" w:rsidP="0006129B">
      <w:pPr>
        <w:pStyle w:val="30"/>
        <w:spacing w:line="240" w:lineRule="auto"/>
      </w:pPr>
      <w:bookmarkStart w:id="38" w:name="_Toc158278607"/>
      <w:bookmarkStart w:id="39" w:name="_Toc422303782"/>
      <w:bookmarkStart w:id="40" w:name="_Toc183331713"/>
      <w:r w:rsidRPr="009E4337">
        <w:t xml:space="preserve">1.3 </w:t>
      </w:r>
      <w:r w:rsidR="00BF1751" w:rsidRPr="009E4337">
        <w:t xml:space="preserve">Изменения, произошедшие в функциональной структуре </w:t>
      </w:r>
      <w:r w:rsidR="006E64FD" w:rsidRPr="009E4337">
        <w:t>теплоснабжения поселения</w:t>
      </w:r>
      <w:r w:rsidR="00B95373" w:rsidRPr="009E4337">
        <w:t xml:space="preserve"> </w:t>
      </w:r>
      <w:r w:rsidR="00BF1751" w:rsidRPr="009E4337">
        <w:t xml:space="preserve">за период, </w:t>
      </w:r>
      <w:r w:rsidR="00042A16" w:rsidRPr="009E4337">
        <w:t>предшествующий разработке (актуализации) схемы теплоснабжения</w:t>
      </w:r>
      <w:bookmarkEnd w:id="38"/>
      <w:bookmarkEnd w:id="40"/>
    </w:p>
    <w:p w14:paraId="5BDC4D75" w14:textId="1EF15CF2" w:rsidR="00E548D8" w:rsidRPr="009E4337" w:rsidRDefault="001E78EB" w:rsidP="00E548D8">
      <w:pPr>
        <w:ind w:firstLine="567"/>
      </w:pPr>
      <w:r w:rsidRPr="009E4337">
        <w:t xml:space="preserve">Глава переработана </w:t>
      </w:r>
      <w:r w:rsidR="00E548D8" w:rsidRPr="009E4337">
        <w:t xml:space="preserve">с учетом требований Постановление Правительства РФ от 22.02.2012 № 154 </w:t>
      </w:r>
      <w:r w:rsidR="0098168B" w:rsidRPr="009E4337">
        <w:t>«</w:t>
      </w:r>
      <w:r w:rsidR="00E548D8" w:rsidRPr="009E4337">
        <w:t>О требованиях к схемам теплоснабжения, порядку их разработки и утверждения</w:t>
      </w:r>
      <w:r w:rsidR="0098168B" w:rsidRPr="009E4337">
        <w:t>»</w:t>
      </w:r>
      <w:r w:rsidR="00E548D8" w:rsidRPr="009E4337">
        <w:t xml:space="preserve">, а также Методических указаний по разработке схем теплоснабжения (утв. Приказом Минэнерго России от 05.07.2019 № 212 </w:t>
      </w:r>
      <w:r w:rsidR="0098168B" w:rsidRPr="009E4337">
        <w:t>«</w:t>
      </w:r>
      <w:r w:rsidR="00E548D8" w:rsidRPr="009E4337">
        <w:t>Об утверждении Методических указаний по разработке схем теплоснабжения</w:t>
      </w:r>
      <w:r w:rsidR="0098168B" w:rsidRPr="009E4337">
        <w:t>»</w:t>
      </w:r>
      <w:r w:rsidR="00E548D8" w:rsidRPr="009E4337">
        <w:t xml:space="preserve">). </w:t>
      </w:r>
    </w:p>
    <w:p w14:paraId="4473DD57" w14:textId="73464297" w:rsidR="007B36A6" w:rsidRPr="009E4337" w:rsidRDefault="007B36A6" w:rsidP="00F14217">
      <w:pPr>
        <w:pStyle w:val="Affa"/>
      </w:pPr>
      <w:r w:rsidRPr="009E4337">
        <w:br w:type="page"/>
      </w:r>
    </w:p>
    <w:p w14:paraId="2BFF30DE" w14:textId="77777777" w:rsidR="003A5836" w:rsidRPr="009E4337" w:rsidRDefault="003A5836" w:rsidP="0006129B">
      <w:pPr>
        <w:pStyle w:val="21"/>
        <w:spacing w:line="240" w:lineRule="auto"/>
      </w:pPr>
      <w:bookmarkStart w:id="41" w:name="_Toc158278608"/>
      <w:bookmarkStart w:id="42" w:name="_Toc183331714"/>
      <w:r w:rsidRPr="009E4337">
        <w:lastRenderedPageBreak/>
        <w:t>Часть 2 Источники тепловой энергии.</w:t>
      </w:r>
      <w:bookmarkEnd w:id="39"/>
      <w:bookmarkEnd w:id="41"/>
      <w:bookmarkEnd w:id="42"/>
    </w:p>
    <w:p w14:paraId="78027B74" w14:textId="7E198C67" w:rsidR="00F65D80" w:rsidRPr="009E4337" w:rsidRDefault="00F65D80" w:rsidP="0006129B">
      <w:pPr>
        <w:pStyle w:val="Affa"/>
      </w:pPr>
      <w:bookmarkStart w:id="43" w:name="_Ref411433684"/>
      <w:r w:rsidRPr="009E4337">
        <w:t xml:space="preserve">На территории муниципального образования </w:t>
      </w:r>
      <w:r w:rsidR="00683872" w:rsidRPr="009E4337">
        <w:t xml:space="preserve">действует </w:t>
      </w:r>
      <w:r w:rsidR="0062368A">
        <w:t xml:space="preserve">три источника </w:t>
      </w:r>
      <w:r w:rsidR="002A5F7F" w:rsidRPr="009E4337">
        <w:t>централизованного теплоснабжения</w:t>
      </w:r>
      <w:r w:rsidR="00EC223C" w:rsidRPr="009E4337">
        <w:t>.</w:t>
      </w:r>
      <w:r w:rsidR="0030224D" w:rsidRPr="009E4337">
        <w:t xml:space="preserve"> </w:t>
      </w:r>
      <w:r w:rsidRPr="009E4337">
        <w:t>Краткая характеристика котельн</w:t>
      </w:r>
      <w:r w:rsidR="0030224D" w:rsidRPr="009E4337">
        <w:t>ых</w:t>
      </w:r>
      <w:r w:rsidRPr="009E4337">
        <w:t xml:space="preserve"> представлена в таблице </w:t>
      </w:r>
      <w:r w:rsidR="00324A21" w:rsidRPr="009E4337">
        <w:t>2</w:t>
      </w:r>
      <w:r w:rsidRPr="009E4337">
        <w:t>.</w:t>
      </w:r>
    </w:p>
    <w:p w14:paraId="124703EF" w14:textId="77777777" w:rsidR="00F65D80" w:rsidRPr="009E4337" w:rsidRDefault="00F65D80" w:rsidP="0006129B">
      <w:pPr>
        <w:ind w:firstLine="567"/>
        <w:rPr>
          <w:sz w:val="22"/>
        </w:rPr>
      </w:pPr>
    </w:p>
    <w:p w14:paraId="496EA5CA" w14:textId="33C44014" w:rsidR="00F65D80" w:rsidRPr="009E4337" w:rsidRDefault="00F65D80" w:rsidP="0006129B">
      <w:r w:rsidRPr="009E4337">
        <w:t xml:space="preserve">Таблица </w:t>
      </w:r>
      <w:r w:rsidR="008A3CE6" w:rsidRPr="009E4337">
        <w:fldChar w:fldCharType="begin"/>
      </w:r>
      <w:r w:rsidR="00A851D1" w:rsidRPr="009E4337">
        <w:instrText xml:space="preserve"> SEQ Таблица \* ARABIC </w:instrText>
      </w:r>
      <w:r w:rsidR="008A3CE6" w:rsidRPr="009E4337">
        <w:fldChar w:fldCharType="separate"/>
      </w:r>
      <w:r w:rsidR="00421AC7">
        <w:rPr>
          <w:noProof/>
        </w:rPr>
        <w:t>2</w:t>
      </w:r>
      <w:r w:rsidR="008A3CE6" w:rsidRPr="009E4337">
        <w:rPr>
          <w:noProof/>
        </w:rPr>
        <w:fldChar w:fldCharType="end"/>
      </w:r>
      <w:r w:rsidRPr="009E4337">
        <w:t xml:space="preserve"> - Источники тепловой энергии, расположенные </w:t>
      </w:r>
      <w:r w:rsidR="00070E4F" w:rsidRPr="009E4337">
        <w:t xml:space="preserve">на территории поселения </w:t>
      </w:r>
    </w:p>
    <w:tbl>
      <w:tblPr>
        <w:tblW w:w="48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9"/>
        <w:gridCol w:w="4857"/>
        <w:gridCol w:w="2835"/>
        <w:gridCol w:w="1840"/>
      </w:tblGrid>
      <w:tr w:rsidR="009E4337" w:rsidRPr="009E4337" w14:paraId="1028D88B" w14:textId="77777777" w:rsidTr="00683872">
        <w:trPr>
          <w:cantSplit/>
          <w:trHeight w:val="419"/>
          <w:tblHeader/>
        </w:trPr>
        <w:tc>
          <w:tcPr>
            <w:tcW w:w="249" w:type="pct"/>
            <w:vAlign w:val="center"/>
          </w:tcPr>
          <w:p w14:paraId="34DB188A" w14:textId="77777777" w:rsidR="00022A4D" w:rsidRPr="009E4337" w:rsidRDefault="00022A4D" w:rsidP="0006129B">
            <w:pPr>
              <w:widowControl w:val="0"/>
              <w:adjustRightInd w:val="0"/>
              <w:jc w:val="center"/>
              <w:textAlignment w:val="baseline"/>
              <w:rPr>
                <w:bCs/>
                <w:iCs/>
                <w:spacing w:val="-5"/>
                <w:sz w:val="22"/>
              </w:rPr>
            </w:pPr>
            <w:r w:rsidRPr="009E4337">
              <w:rPr>
                <w:bCs/>
                <w:iCs/>
                <w:spacing w:val="-5"/>
                <w:sz w:val="22"/>
              </w:rPr>
              <w:t>№ п/п</w:t>
            </w:r>
          </w:p>
        </w:tc>
        <w:tc>
          <w:tcPr>
            <w:tcW w:w="2421" w:type="pct"/>
            <w:noWrap/>
            <w:vAlign w:val="center"/>
          </w:tcPr>
          <w:p w14:paraId="54493E06" w14:textId="42E1C18B" w:rsidR="00022A4D" w:rsidRPr="009E4337" w:rsidRDefault="00022A4D" w:rsidP="0006129B">
            <w:pPr>
              <w:widowControl w:val="0"/>
              <w:adjustRightInd w:val="0"/>
              <w:jc w:val="center"/>
              <w:textAlignment w:val="baseline"/>
              <w:rPr>
                <w:bCs/>
                <w:iCs/>
                <w:spacing w:val="-5"/>
                <w:sz w:val="22"/>
              </w:rPr>
            </w:pPr>
            <w:r w:rsidRPr="009E4337">
              <w:rPr>
                <w:bCs/>
                <w:iCs/>
                <w:spacing w:val="-5"/>
                <w:sz w:val="22"/>
              </w:rPr>
              <w:t>Наименование источника</w:t>
            </w:r>
          </w:p>
        </w:tc>
        <w:tc>
          <w:tcPr>
            <w:tcW w:w="1413" w:type="pct"/>
            <w:noWrap/>
            <w:vAlign w:val="center"/>
          </w:tcPr>
          <w:p w14:paraId="7C32DB38" w14:textId="77777777" w:rsidR="00022A4D" w:rsidRPr="009E4337" w:rsidRDefault="00022A4D" w:rsidP="0006129B">
            <w:pPr>
              <w:widowControl w:val="0"/>
              <w:adjustRightInd w:val="0"/>
              <w:jc w:val="center"/>
              <w:textAlignment w:val="baseline"/>
              <w:rPr>
                <w:bCs/>
                <w:iCs/>
                <w:spacing w:val="-5"/>
                <w:sz w:val="22"/>
              </w:rPr>
            </w:pPr>
            <w:r w:rsidRPr="009E4337">
              <w:rPr>
                <w:bCs/>
                <w:iCs/>
                <w:spacing w:val="-5"/>
                <w:sz w:val="22"/>
              </w:rPr>
              <w:t>Установленная мощность, Гкал/ч</w:t>
            </w:r>
          </w:p>
        </w:tc>
        <w:tc>
          <w:tcPr>
            <w:tcW w:w="917" w:type="pct"/>
          </w:tcPr>
          <w:p w14:paraId="4610DE31" w14:textId="77777777" w:rsidR="00022A4D" w:rsidRPr="009E4337" w:rsidRDefault="00022A4D" w:rsidP="0006129B">
            <w:pPr>
              <w:widowControl w:val="0"/>
              <w:adjustRightInd w:val="0"/>
              <w:jc w:val="center"/>
              <w:textAlignment w:val="baseline"/>
              <w:rPr>
                <w:bCs/>
                <w:iCs/>
                <w:spacing w:val="-5"/>
                <w:sz w:val="22"/>
              </w:rPr>
            </w:pPr>
            <w:r w:rsidRPr="009E4337">
              <w:rPr>
                <w:bCs/>
                <w:iCs/>
                <w:spacing w:val="-5"/>
                <w:sz w:val="22"/>
              </w:rPr>
              <w:t>Присоединенная нагрузка, Гкал/час</w:t>
            </w:r>
          </w:p>
        </w:tc>
      </w:tr>
      <w:tr w:rsidR="00087B1B" w:rsidRPr="009E4337" w14:paraId="6C32591D" w14:textId="77777777" w:rsidTr="00157165">
        <w:trPr>
          <w:cantSplit/>
          <w:trHeight w:val="123"/>
        </w:trPr>
        <w:tc>
          <w:tcPr>
            <w:tcW w:w="249" w:type="pct"/>
            <w:vAlign w:val="center"/>
          </w:tcPr>
          <w:p w14:paraId="0A07FEB4" w14:textId="77777777" w:rsidR="00087B1B" w:rsidRPr="009E4337" w:rsidRDefault="00087B1B" w:rsidP="00087B1B">
            <w:pPr>
              <w:pStyle w:val="aa"/>
              <w:jc w:val="center"/>
              <w:rPr>
                <w:sz w:val="22"/>
                <w:szCs w:val="22"/>
              </w:rPr>
            </w:pPr>
            <w:r w:rsidRPr="009E4337">
              <w:rPr>
                <w:sz w:val="22"/>
                <w:szCs w:val="22"/>
              </w:rPr>
              <w:t>1</w:t>
            </w:r>
          </w:p>
        </w:tc>
        <w:tc>
          <w:tcPr>
            <w:tcW w:w="2421" w:type="pct"/>
            <w:vAlign w:val="bottom"/>
          </w:tcPr>
          <w:p w14:paraId="6FC2E753" w14:textId="7FC39A93" w:rsidR="00087B1B" w:rsidRPr="009E4337" w:rsidRDefault="00087B1B" w:rsidP="00087B1B">
            <w:pPr>
              <w:jc w:val="center"/>
              <w:rPr>
                <w:sz w:val="22"/>
                <w:szCs w:val="22"/>
              </w:rPr>
            </w:pPr>
            <w:r w:rsidRPr="00116845">
              <w:rPr>
                <w:color w:val="000000"/>
                <w:sz w:val="22"/>
                <w:szCs w:val="22"/>
              </w:rPr>
              <w:t>Котель</w:t>
            </w:r>
            <w:r>
              <w:rPr>
                <w:color w:val="000000"/>
                <w:sz w:val="22"/>
                <w:szCs w:val="22"/>
              </w:rPr>
              <w:t>н</w:t>
            </w:r>
            <w:r w:rsidRPr="00116845">
              <w:rPr>
                <w:color w:val="000000"/>
                <w:sz w:val="22"/>
                <w:szCs w:val="22"/>
              </w:rPr>
              <w:t xml:space="preserve">ая </w:t>
            </w:r>
            <w:r>
              <w:rPr>
                <w:color w:val="000000"/>
                <w:sz w:val="22"/>
                <w:szCs w:val="22"/>
              </w:rPr>
              <w:t>«</w:t>
            </w:r>
            <w:r w:rsidRPr="00116845">
              <w:rPr>
                <w:color w:val="000000"/>
                <w:sz w:val="22"/>
                <w:szCs w:val="22"/>
              </w:rPr>
              <w:t>Школа</w:t>
            </w:r>
            <w:r>
              <w:rPr>
                <w:color w:val="000000"/>
                <w:sz w:val="22"/>
                <w:szCs w:val="22"/>
              </w:rPr>
              <w:t>»</w:t>
            </w:r>
            <w:r w:rsidRPr="00116845">
              <w:rPr>
                <w:color w:val="000000"/>
                <w:sz w:val="22"/>
                <w:szCs w:val="22"/>
              </w:rPr>
              <w:t xml:space="preserve"> (с. Дунаево)</w:t>
            </w:r>
          </w:p>
        </w:tc>
        <w:tc>
          <w:tcPr>
            <w:tcW w:w="1413" w:type="pct"/>
            <w:tcBorders>
              <w:top w:val="single" w:sz="8" w:space="0" w:color="auto"/>
              <w:left w:val="single" w:sz="8" w:space="0" w:color="auto"/>
              <w:bottom w:val="single" w:sz="8" w:space="0" w:color="auto"/>
              <w:right w:val="single" w:sz="8" w:space="0" w:color="auto"/>
            </w:tcBorders>
            <w:shd w:val="clear" w:color="auto" w:fill="auto"/>
            <w:noWrap/>
          </w:tcPr>
          <w:p w14:paraId="36797004" w14:textId="2E9625C2" w:rsidR="00087B1B" w:rsidRPr="00087B1B" w:rsidRDefault="00087B1B" w:rsidP="00087B1B">
            <w:pPr>
              <w:jc w:val="center"/>
              <w:rPr>
                <w:sz w:val="22"/>
                <w:szCs w:val="22"/>
              </w:rPr>
            </w:pPr>
            <w:r w:rsidRPr="00087B1B">
              <w:rPr>
                <w:sz w:val="22"/>
                <w:szCs w:val="22"/>
              </w:rPr>
              <w:t>1,30</w:t>
            </w:r>
          </w:p>
        </w:tc>
        <w:tc>
          <w:tcPr>
            <w:tcW w:w="917" w:type="pct"/>
            <w:tcBorders>
              <w:top w:val="single" w:sz="8" w:space="0" w:color="auto"/>
              <w:left w:val="single" w:sz="8" w:space="0" w:color="auto"/>
              <w:bottom w:val="single" w:sz="8" w:space="0" w:color="auto"/>
              <w:right w:val="single" w:sz="8" w:space="0" w:color="auto"/>
            </w:tcBorders>
            <w:shd w:val="clear" w:color="auto" w:fill="auto"/>
          </w:tcPr>
          <w:p w14:paraId="6BCB2AB5" w14:textId="51E132EA" w:rsidR="00087B1B" w:rsidRPr="00087B1B" w:rsidRDefault="00087B1B" w:rsidP="00087B1B">
            <w:pPr>
              <w:jc w:val="center"/>
              <w:rPr>
                <w:sz w:val="22"/>
                <w:szCs w:val="22"/>
              </w:rPr>
            </w:pPr>
            <w:r w:rsidRPr="00087B1B">
              <w:rPr>
                <w:sz w:val="22"/>
                <w:szCs w:val="22"/>
              </w:rPr>
              <w:t>0,383</w:t>
            </w:r>
          </w:p>
        </w:tc>
      </w:tr>
      <w:tr w:rsidR="00087B1B" w:rsidRPr="009E4337" w14:paraId="2E5371D7" w14:textId="77777777" w:rsidTr="00157165">
        <w:trPr>
          <w:cantSplit/>
          <w:trHeight w:val="123"/>
        </w:trPr>
        <w:tc>
          <w:tcPr>
            <w:tcW w:w="249" w:type="pct"/>
            <w:vAlign w:val="center"/>
          </w:tcPr>
          <w:p w14:paraId="6C60B846" w14:textId="3F50E144" w:rsidR="00087B1B" w:rsidRPr="009E4337" w:rsidRDefault="00087B1B" w:rsidP="00087B1B">
            <w:pPr>
              <w:pStyle w:val="aa"/>
              <w:jc w:val="center"/>
              <w:rPr>
                <w:sz w:val="22"/>
                <w:szCs w:val="22"/>
              </w:rPr>
            </w:pPr>
            <w:r>
              <w:rPr>
                <w:sz w:val="22"/>
                <w:szCs w:val="22"/>
              </w:rPr>
              <w:t>2</w:t>
            </w:r>
          </w:p>
        </w:tc>
        <w:tc>
          <w:tcPr>
            <w:tcW w:w="2421" w:type="pct"/>
            <w:vAlign w:val="bottom"/>
          </w:tcPr>
          <w:p w14:paraId="558A4FC9" w14:textId="470879AE" w:rsidR="00087B1B" w:rsidRPr="00116845" w:rsidRDefault="00087B1B" w:rsidP="00087B1B">
            <w:pPr>
              <w:jc w:val="center"/>
              <w:rPr>
                <w:color w:val="000000"/>
                <w:sz w:val="22"/>
                <w:szCs w:val="22"/>
              </w:rPr>
            </w:pPr>
            <w:r w:rsidRPr="00116845">
              <w:rPr>
                <w:color w:val="000000"/>
                <w:sz w:val="22"/>
                <w:szCs w:val="22"/>
              </w:rPr>
              <w:t>Котель</w:t>
            </w:r>
            <w:r>
              <w:rPr>
                <w:color w:val="000000"/>
                <w:sz w:val="22"/>
                <w:szCs w:val="22"/>
              </w:rPr>
              <w:t>н</w:t>
            </w:r>
            <w:r w:rsidRPr="00116845">
              <w:rPr>
                <w:color w:val="000000"/>
                <w:sz w:val="22"/>
                <w:szCs w:val="22"/>
              </w:rPr>
              <w:t xml:space="preserve">ая </w:t>
            </w:r>
            <w:r>
              <w:rPr>
                <w:color w:val="000000"/>
                <w:sz w:val="22"/>
                <w:szCs w:val="22"/>
              </w:rPr>
              <w:t>«</w:t>
            </w:r>
            <w:r w:rsidRPr="00116845">
              <w:rPr>
                <w:color w:val="000000"/>
                <w:sz w:val="22"/>
                <w:szCs w:val="22"/>
              </w:rPr>
              <w:t>Стройдвор</w:t>
            </w:r>
            <w:r>
              <w:rPr>
                <w:color w:val="000000"/>
                <w:sz w:val="22"/>
                <w:szCs w:val="22"/>
              </w:rPr>
              <w:t>»</w:t>
            </w:r>
            <w:r w:rsidRPr="00116845">
              <w:rPr>
                <w:color w:val="000000"/>
                <w:sz w:val="22"/>
                <w:szCs w:val="22"/>
              </w:rPr>
              <w:t xml:space="preserve"> (с. Дунаево)</w:t>
            </w:r>
          </w:p>
        </w:tc>
        <w:tc>
          <w:tcPr>
            <w:tcW w:w="1413" w:type="pct"/>
            <w:tcBorders>
              <w:top w:val="single" w:sz="8" w:space="0" w:color="auto"/>
              <w:left w:val="single" w:sz="8" w:space="0" w:color="auto"/>
              <w:bottom w:val="single" w:sz="8" w:space="0" w:color="auto"/>
              <w:right w:val="single" w:sz="8" w:space="0" w:color="auto"/>
            </w:tcBorders>
            <w:shd w:val="clear" w:color="auto" w:fill="auto"/>
            <w:noWrap/>
          </w:tcPr>
          <w:p w14:paraId="3623C3B0" w14:textId="70775755" w:rsidR="00087B1B" w:rsidRPr="00087B1B" w:rsidRDefault="00087B1B" w:rsidP="00087B1B">
            <w:pPr>
              <w:jc w:val="center"/>
              <w:rPr>
                <w:sz w:val="22"/>
                <w:szCs w:val="22"/>
              </w:rPr>
            </w:pPr>
            <w:r w:rsidRPr="00087B1B">
              <w:rPr>
                <w:sz w:val="22"/>
                <w:szCs w:val="22"/>
              </w:rPr>
              <w:t>3,000</w:t>
            </w:r>
          </w:p>
        </w:tc>
        <w:tc>
          <w:tcPr>
            <w:tcW w:w="917" w:type="pct"/>
            <w:tcBorders>
              <w:top w:val="single" w:sz="8" w:space="0" w:color="auto"/>
              <w:left w:val="single" w:sz="8" w:space="0" w:color="auto"/>
              <w:bottom w:val="single" w:sz="8" w:space="0" w:color="auto"/>
              <w:right w:val="single" w:sz="8" w:space="0" w:color="auto"/>
            </w:tcBorders>
            <w:shd w:val="clear" w:color="auto" w:fill="auto"/>
          </w:tcPr>
          <w:p w14:paraId="1516FF79" w14:textId="476B0E41" w:rsidR="00087B1B" w:rsidRPr="00087B1B" w:rsidRDefault="00087B1B" w:rsidP="00087B1B">
            <w:pPr>
              <w:jc w:val="center"/>
              <w:rPr>
                <w:sz w:val="22"/>
                <w:szCs w:val="22"/>
              </w:rPr>
            </w:pPr>
            <w:r w:rsidRPr="00087B1B">
              <w:rPr>
                <w:sz w:val="22"/>
                <w:szCs w:val="22"/>
              </w:rPr>
              <w:t>0,839</w:t>
            </w:r>
          </w:p>
        </w:tc>
      </w:tr>
      <w:tr w:rsidR="00087B1B" w:rsidRPr="009E4337" w14:paraId="06B42391" w14:textId="77777777" w:rsidTr="00157165">
        <w:trPr>
          <w:cantSplit/>
          <w:trHeight w:val="123"/>
        </w:trPr>
        <w:tc>
          <w:tcPr>
            <w:tcW w:w="249" w:type="pct"/>
            <w:vAlign w:val="center"/>
          </w:tcPr>
          <w:p w14:paraId="3A5CEDA5" w14:textId="2AD622F2" w:rsidR="00087B1B" w:rsidRPr="009E4337" w:rsidRDefault="00087B1B" w:rsidP="00087B1B">
            <w:pPr>
              <w:pStyle w:val="aa"/>
              <w:jc w:val="center"/>
              <w:rPr>
                <w:sz w:val="22"/>
                <w:szCs w:val="22"/>
              </w:rPr>
            </w:pPr>
            <w:r>
              <w:rPr>
                <w:sz w:val="22"/>
                <w:szCs w:val="22"/>
              </w:rPr>
              <w:t>3</w:t>
            </w:r>
          </w:p>
        </w:tc>
        <w:tc>
          <w:tcPr>
            <w:tcW w:w="2421" w:type="pct"/>
            <w:vAlign w:val="bottom"/>
          </w:tcPr>
          <w:p w14:paraId="1A159E06" w14:textId="10455CE7" w:rsidR="00087B1B" w:rsidRPr="00116845" w:rsidRDefault="00087B1B" w:rsidP="00087B1B">
            <w:pPr>
              <w:jc w:val="center"/>
              <w:rPr>
                <w:color w:val="000000"/>
                <w:sz w:val="22"/>
                <w:szCs w:val="22"/>
              </w:rPr>
            </w:pPr>
            <w:r w:rsidRPr="00116845">
              <w:rPr>
                <w:color w:val="000000"/>
                <w:sz w:val="22"/>
                <w:szCs w:val="22"/>
              </w:rPr>
              <w:t>Котель</w:t>
            </w:r>
            <w:r>
              <w:rPr>
                <w:color w:val="000000"/>
                <w:sz w:val="22"/>
                <w:szCs w:val="22"/>
              </w:rPr>
              <w:t>н</w:t>
            </w:r>
            <w:r w:rsidRPr="00116845">
              <w:rPr>
                <w:color w:val="000000"/>
                <w:sz w:val="22"/>
                <w:szCs w:val="22"/>
              </w:rPr>
              <w:t xml:space="preserve">ая </w:t>
            </w:r>
            <w:r>
              <w:rPr>
                <w:color w:val="000000"/>
                <w:sz w:val="22"/>
                <w:szCs w:val="22"/>
              </w:rPr>
              <w:t>«</w:t>
            </w:r>
            <w:r w:rsidRPr="00116845">
              <w:rPr>
                <w:color w:val="000000"/>
                <w:sz w:val="22"/>
                <w:szCs w:val="22"/>
              </w:rPr>
              <w:t>ДКПС</w:t>
            </w:r>
            <w:r>
              <w:rPr>
                <w:color w:val="000000"/>
                <w:sz w:val="22"/>
                <w:szCs w:val="22"/>
              </w:rPr>
              <w:t>»</w:t>
            </w:r>
            <w:r w:rsidRPr="00116845">
              <w:rPr>
                <w:color w:val="000000"/>
                <w:sz w:val="22"/>
                <w:szCs w:val="22"/>
              </w:rPr>
              <w:t xml:space="preserve"> (с. Дунаево)</w:t>
            </w:r>
          </w:p>
        </w:tc>
        <w:tc>
          <w:tcPr>
            <w:tcW w:w="1413" w:type="pct"/>
            <w:tcBorders>
              <w:top w:val="single" w:sz="8" w:space="0" w:color="auto"/>
              <w:left w:val="single" w:sz="8" w:space="0" w:color="auto"/>
              <w:bottom w:val="single" w:sz="8" w:space="0" w:color="auto"/>
              <w:right w:val="single" w:sz="8" w:space="0" w:color="auto"/>
            </w:tcBorders>
            <w:shd w:val="clear" w:color="auto" w:fill="auto"/>
            <w:noWrap/>
          </w:tcPr>
          <w:p w14:paraId="4A5BFFCE" w14:textId="1951D70A" w:rsidR="00087B1B" w:rsidRPr="00087B1B" w:rsidRDefault="00087B1B" w:rsidP="00087B1B">
            <w:pPr>
              <w:jc w:val="center"/>
              <w:rPr>
                <w:sz w:val="22"/>
                <w:szCs w:val="22"/>
              </w:rPr>
            </w:pPr>
            <w:r w:rsidRPr="00087B1B">
              <w:rPr>
                <w:sz w:val="22"/>
                <w:szCs w:val="22"/>
              </w:rPr>
              <w:t>4,</w:t>
            </w:r>
            <w:r w:rsidR="00980317">
              <w:rPr>
                <w:sz w:val="22"/>
                <w:szCs w:val="22"/>
              </w:rPr>
              <w:t>8</w:t>
            </w:r>
            <w:r w:rsidRPr="00087B1B">
              <w:rPr>
                <w:sz w:val="22"/>
                <w:szCs w:val="22"/>
              </w:rPr>
              <w:t>00</w:t>
            </w:r>
          </w:p>
        </w:tc>
        <w:tc>
          <w:tcPr>
            <w:tcW w:w="917" w:type="pct"/>
            <w:tcBorders>
              <w:top w:val="single" w:sz="8" w:space="0" w:color="auto"/>
              <w:left w:val="single" w:sz="8" w:space="0" w:color="auto"/>
              <w:bottom w:val="single" w:sz="8" w:space="0" w:color="auto"/>
              <w:right w:val="single" w:sz="8" w:space="0" w:color="auto"/>
            </w:tcBorders>
            <w:shd w:val="clear" w:color="auto" w:fill="auto"/>
          </w:tcPr>
          <w:p w14:paraId="46716172" w14:textId="710EA5E2" w:rsidR="00087B1B" w:rsidRPr="00087B1B" w:rsidRDefault="00087B1B" w:rsidP="00087B1B">
            <w:pPr>
              <w:jc w:val="center"/>
              <w:rPr>
                <w:sz w:val="22"/>
                <w:szCs w:val="22"/>
              </w:rPr>
            </w:pPr>
            <w:r w:rsidRPr="00087B1B">
              <w:rPr>
                <w:sz w:val="22"/>
                <w:szCs w:val="22"/>
              </w:rPr>
              <w:t>1,573</w:t>
            </w:r>
          </w:p>
        </w:tc>
      </w:tr>
    </w:tbl>
    <w:p w14:paraId="233DB296" w14:textId="77777777" w:rsidR="005A4C90" w:rsidRPr="009E4337" w:rsidRDefault="005A4C90"/>
    <w:p w14:paraId="060E6817" w14:textId="77777777" w:rsidR="00BD2E61" w:rsidRPr="009E4337" w:rsidRDefault="00BD2E61" w:rsidP="0006129B">
      <w:pPr>
        <w:pStyle w:val="Affa"/>
        <w:rPr>
          <w:szCs w:val="24"/>
        </w:rPr>
      </w:pPr>
      <w:r w:rsidRPr="009E4337">
        <w:rPr>
          <w:szCs w:val="24"/>
        </w:rPr>
        <w:t xml:space="preserve">Оборудование </w:t>
      </w:r>
      <w:r w:rsidR="00264AFC" w:rsidRPr="009E4337">
        <w:rPr>
          <w:szCs w:val="24"/>
        </w:rPr>
        <w:t>источника тепла</w:t>
      </w:r>
      <w:r w:rsidRPr="009E4337">
        <w:rPr>
          <w:szCs w:val="24"/>
        </w:rPr>
        <w:t xml:space="preserve">, оснащено средствами измерений, технологическими защитами и сигнализацией, регулирующими </w:t>
      </w:r>
      <w:r w:rsidR="0087095D" w:rsidRPr="009E4337">
        <w:rPr>
          <w:szCs w:val="24"/>
        </w:rPr>
        <w:t>приборами и контрольно-</w:t>
      </w:r>
      <w:r w:rsidRPr="009E4337">
        <w:rPr>
          <w:szCs w:val="24"/>
        </w:rPr>
        <w:t>измерительной аппаратурой (далее - КИП). Основные показатели фиксируются при помощи КИП.</w:t>
      </w:r>
    </w:p>
    <w:p w14:paraId="71BBDF38" w14:textId="77777777" w:rsidR="00BD2E61" w:rsidRPr="009E4337" w:rsidRDefault="00BD2E61" w:rsidP="0006129B">
      <w:pPr>
        <w:pStyle w:val="Affa"/>
        <w:rPr>
          <w:szCs w:val="24"/>
        </w:rPr>
      </w:pPr>
      <w:r w:rsidRPr="009E4337">
        <w:rPr>
          <w:szCs w:val="24"/>
        </w:rPr>
        <w:t>На подающих трубопроводах котельн</w:t>
      </w:r>
      <w:r w:rsidR="00264AFC" w:rsidRPr="009E4337">
        <w:rPr>
          <w:szCs w:val="24"/>
        </w:rPr>
        <w:t>ой</w:t>
      </w:r>
      <w:r w:rsidRPr="009E4337">
        <w:rPr>
          <w:szCs w:val="24"/>
        </w:rPr>
        <w:t>, идущих от котлов, установлена автоматическая система защиты от повышения давления сетевой воды, реализуемая при помощи датчиков давления и двух клапанов предохранительных сбросных пружинных. Клапан защищает котлы от превышения в них давления на 10% выше номинального.</w:t>
      </w:r>
    </w:p>
    <w:p w14:paraId="4F6F4F45" w14:textId="77777777" w:rsidR="00BD2E61" w:rsidRPr="009E4337" w:rsidRDefault="00BD2E61" w:rsidP="0006129B">
      <w:pPr>
        <w:pStyle w:val="Affa"/>
        <w:rPr>
          <w:szCs w:val="24"/>
        </w:rPr>
      </w:pPr>
      <w:r w:rsidRPr="009E4337">
        <w:rPr>
          <w:szCs w:val="24"/>
        </w:rPr>
        <w:t xml:space="preserve">В качестве КИП давления и температуры на трубопроводах установлены манометры и термометры. Сигнализация о внештатной работе котельного оборудования выведена на соответствующие сигнальные щиты. </w:t>
      </w:r>
    </w:p>
    <w:p w14:paraId="66729F13" w14:textId="77777777" w:rsidR="008B1F8E" w:rsidRPr="009E4337" w:rsidRDefault="008B1F8E" w:rsidP="008B1F8E">
      <w:pPr>
        <w:pStyle w:val="Affa"/>
        <w:rPr>
          <w:szCs w:val="24"/>
        </w:rPr>
      </w:pPr>
    </w:p>
    <w:p w14:paraId="564D962F" w14:textId="77777777" w:rsidR="008A451F" w:rsidRPr="009E4337" w:rsidRDefault="00A734B1" w:rsidP="0006129B">
      <w:pPr>
        <w:pStyle w:val="30"/>
        <w:spacing w:line="240" w:lineRule="auto"/>
      </w:pPr>
      <w:bookmarkStart w:id="44" w:name="_Toc158278609"/>
      <w:bookmarkStart w:id="45" w:name="_Toc183331715"/>
      <w:bookmarkEnd w:id="43"/>
      <w:r w:rsidRPr="009E4337">
        <w:t>2.1</w:t>
      </w:r>
      <w:r w:rsidR="008A451F" w:rsidRPr="009E4337">
        <w:t xml:space="preserve"> </w:t>
      </w:r>
      <w:r w:rsidRPr="009E4337">
        <w:t>С</w:t>
      </w:r>
      <w:r w:rsidR="00E800F8" w:rsidRPr="009E4337">
        <w:t>труктура и технические характеристики основного оборудования</w:t>
      </w:r>
      <w:bookmarkEnd w:id="44"/>
      <w:bookmarkEnd w:id="45"/>
    </w:p>
    <w:p w14:paraId="798773B2" w14:textId="0797A928" w:rsidR="000166B6" w:rsidRPr="009E4337" w:rsidRDefault="00920D86" w:rsidP="0006129B">
      <w:pPr>
        <w:pStyle w:val="Affa"/>
        <w:rPr>
          <w:szCs w:val="24"/>
        </w:rPr>
      </w:pPr>
      <w:r w:rsidRPr="009E4337">
        <w:rPr>
          <w:szCs w:val="24"/>
        </w:rPr>
        <w:t>Структура</w:t>
      </w:r>
      <w:r w:rsidR="00851204" w:rsidRPr="009E4337">
        <w:rPr>
          <w:szCs w:val="24"/>
        </w:rPr>
        <w:t xml:space="preserve"> </w:t>
      </w:r>
      <w:r w:rsidRPr="009E4337">
        <w:rPr>
          <w:szCs w:val="24"/>
        </w:rPr>
        <w:t>и</w:t>
      </w:r>
      <w:r w:rsidR="00851204" w:rsidRPr="009E4337">
        <w:rPr>
          <w:szCs w:val="24"/>
        </w:rPr>
        <w:t xml:space="preserve"> </w:t>
      </w:r>
      <w:r w:rsidRPr="009E4337">
        <w:rPr>
          <w:szCs w:val="24"/>
        </w:rPr>
        <w:t>технические</w:t>
      </w:r>
      <w:r w:rsidR="00851204" w:rsidRPr="009E4337">
        <w:rPr>
          <w:szCs w:val="24"/>
        </w:rPr>
        <w:t xml:space="preserve"> </w:t>
      </w:r>
      <w:r w:rsidRPr="009E4337">
        <w:rPr>
          <w:szCs w:val="24"/>
        </w:rPr>
        <w:t>характеристики</w:t>
      </w:r>
      <w:r w:rsidR="00851204" w:rsidRPr="009E4337">
        <w:rPr>
          <w:szCs w:val="24"/>
        </w:rPr>
        <w:t xml:space="preserve"> </w:t>
      </w:r>
      <w:r w:rsidRPr="009E4337">
        <w:rPr>
          <w:szCs w:val="24"/>
        </w:rPr>
        <w:t>основного</w:t>
      </w:r>
      <w:r w:rsidR="00851204" w:rsidRPr="009E4337">
        <w:rPr>
          <w:szCs w:val="24"/>
        </w:rPr>
        <w:t xml:space="preserve"> </w:t>
      </w:r>
      <w:r w:rsidRPr="009E4337">
        <w:rPr>
          <w:szCs w:val="24"/>
        </w:rPr>
        <w:t>теплогенерирующего</w:t>
      </w:r>
      <w:r w:rsidR="00851204" w:rsidRPr="009E4337">
        <w:rPr>
          <w:szCs w:val="24"/>
        </w:rPr>
        <w:t xml:space="preserve"> </w:t>
      </w:r>
      <w:r w:rsidRPr="009E4337">
        <w:rPr>
          <w:szCs w:val="24"/>
        </w:rPr>
        <w:t>оборудования</w:t>
      </w:r>
      <w:r w:rsidR="006A7EB1" w:rsidRPr="009E4337">
        <w:rPr>
          <w:szCs w:val="24"/>
        </w:rPr>
        <w:t xml:space="preserve"> котельных</w:t>
      </w:r>
      <w:r w:rsidR="00851204" w:rsidRPr="009E4337">
        <w:rPr>
          <w:szCs w:val="24"/>
        </w:rPr>
        <w:t xml:space="preserve"> </w:t>
      </w:r>
      <w:r w:rsidRPr="009E4337">
        <w:rPr>
          <w:szCs w:val="24"/>
        </w:rPr>
        <w:t>приведены в таблиц</w:t>
      </w:r>
      <w:r w:rsidR="00324A21" w:rsidRPr="009E4337">
        <w:rPr>
          <w:szCs w:val="24"/>
        </w:rPr>
        <w:t xml:space="preserve">ах </w:t>
      </w:r>
      <w:r w:rsidR="00762BA6" w:rsidRPr="009E4337">
        <w:rPr>
          <w:szCs w:val="24"/>
        </w:rPr>
        <w:t>ниже</w:t>
      </w:r>
      <w:r w:rsidRPr="009E4337">
        <w:rPr>
          <w:szCs w:val="24"/>
        </w:rPr>
        <w:t xml:space="preserve">. </w:t>
      </w:r>
    </w:p>
    <w:p w14:paraId="4D701C7F" w14:textId="77777777" w:rsidR="00D77E2D" w:rsidRPr="009E4337" w:rsidRDefault="00D77E2D" w:rsidP="0006129B">
      <w:pPr>
        <w:pStyle w:val="Affa"/>
        <w:rPr>
          <w:szCs w:val="24"/>
        </w:rPr>
      </w:pPr>
    </w:p>
    <w:p w14:paraId="115AA043" w14:textId="4D0D8357" w:rsidR="00762BA6" w:rsidRPr="009E4337" w:rsidRDefault="00762BA6" w:rsidP="0006129B">
      <w:pPr>
        <w:pStyle w:val="aff8"/>
        <w:spacing w:line="240" w:lineRule="auto"/>
      </w:pPr>
      <w:r w:rsidRPr="009E4337">
        <w:t xml:space="preserve">Таблица </w:t>
      </w:r>
      <w:r w:rsidR="008A3CE6" w:rsidRPr="009E4337">
        <w:fldChar w:fldCharType="begin"/>
      </w:r>
      <w:r w:rsidR="00A851D1" w:rsidRPr="009E4337">
        <w:instrText xml:space="preserve"> SEQ Таблица \* ARABIC </w:instrText>
      </w:r>
      <w:r w:rsidR="008A3CE6" w:rsidRPr="009E4337">
        <w:fldChar w:fldCharType="separate"/>
      </w:r>
      <w:r w:rsidR="00421AC7">
        <w:rPr>
          <w:noProof/>
        </w:rPr>
        <w:t>3</w:t>
      </w:r>
      <w:r w:rsidR="008A3CE6" w:rsidRPr="009E4337">
        <w:rPr>
          <w:noProof/>
        </w:rPr>
        <w:fldChar w:fldCharType="end"/>
      </w:r>
      <w:r w:rsidRPr="009E4337">
        <w:t xml:space="preserve"> - Структура основного (котлового) оборудования </w:t>
      </w:r>
    </w:p>
    <w:tbl>
      <w:tblPr>
        <w:tblW w:w="5000" w:type="pct"/>
        <w:tblLook w:val="04A0" w:firstRow="1" w:lastRow="0" w:firstColumn="1" w:lastColumn="0" w:noHBand="0" w:noVBand="1"/>
      </w:tblPr>
      <w:tblGrid>
        <w:gridCol w:w="2638"/>
        <w:gridCol w:w="1885"/>
        <w:gridCol w:w="1970"/>
        <w:gridCol w:w="2728"/>
        <w:gridCol w:w="1040"/>
        <w:gridCol w:w="19"/>
      </w:tblGrid>
      <w:tr w:rsidR="006D1B5C" w:rsidRPr="00087B1B" w14:paraId="051304FF" w14:textId="77777777" w:rsidTr="006D1B5C">
        <w:trPr>
          <w:gridAfter w:val="1"/>
          <w:wAfter w:w="9" w:type="pct"/>
          <w:trHeight w:val="253"/>
          <w:tblHeader/>
        </w:trPr>
        <w:tc>
          <w:tcPr>
            <w:tcW w:w="128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DD8BB0" w14:textId="0F422C13" w:rsidR="00087B1B" w:rsidRPr="00087B1B" w:rsidRDefault="00087B1B" w:rsidP="00087B1B">
            <w:pPr>
              <w:jc w:val="center"/>
              <w:rPr>
                <w:sz w:val="22"/>
                <w:szCs w:val="22"/>
              </w:rPr>
            </w:pPr>
            <w:r>
              <w:rPr>
                <w:sz w:val="22"/>
                <w:szCs w:val="22"/>
              </w:rPr>
              <w:t>Тип оборудования</w:t>
            </w:r>
          </w:p>
        </w:tc>
        <w:tc>
          <w:tcPr>
            <w:tcW w:w="917" w:type="pct"/>
            <w:tcBorders>
              <w:top w:val="single" w:sz="4" w:space="0" w:color="auto"/>
              <w:left w:val="single" w:sz="4" w:space="0" w:color="auto"/>
              <w:bottom w:val="single" w:sz="4" w:space="0" w:color="000000"/>
              <w:right w:val="single" w:sz="4" w:space="0" w:color="auto"/>
            </w:tcBorders>
            <w:shd w:val="clear" w:color="auto" w:fill="auto"/>
            <w:vAlign w:val="center"/>
            <w:hideMark/>
          </w:tcPr>
          <w:p w14:paraId="7144E44F" w14:textId="77777777" w:rsidR="00087B1B" w:rsidRPr="00087B1B" w:rsidRDefault="00087B1B" w:rsidP="00087B1B">
            <w:pPr>
              <w:jc w:val="center"/>
              <w:rPr>
                <w:sz w:val="22"/>
                <w:szCs w:val="22"/>
              </w:rPr>
            </w:pPr>
            <w:r w:rsidRPr="00087B1B">
              <w:rPr>
                <w:sz w:val="22"/>
                <w:szCs w:val="22"/>
              </w:rPr>
              <w:t>Марка оборудования (по паспорту)</w:t>
            </w:r>
          </w:p>
        </w:tc>
        <w:tc>
          <w:tcPr>
            <w:tcW w:w="958" w:type="pct"/>
            <w:tcBorders>
              <w:top w:val="single" w:sz="4" w:space="0" w:color="auto"/>
              <w:left w:val="single" w:sz="4" w:space="0" w:color="auto"/>
              <w:bottom w:val="single" w:sz="4" w:space="0" w:color="000000"/>
              <w:right w:val="single" w:sz="4" w:space="0" w:color="auto"/>
            </w:tcBorders>
            <w:shd w:val="clear" w:color="auto" w:fill="auto"/>
            <w:vAlign w:val="center"/>
            <w:hideMark/>
          </w:tcPr>
          <w:p w14:paraId="7AF790D3" w14:textId="77777777" w:rsidR="00087B1B" w:rsidRPr="00087B1B" w:rsidRDefault="00087B1B" w:rsidP="00087B1B">
            <w:pPr>
              <w:jc w:val="center"/>
              <w:rPr>
                <w:sz w:val="22"/>
                <w:szCs w:val="22"/>
              </w:rPr>
            </w:pPr>
            <w:r w:rsidRPr="00087B1B">
              <w:rPr>
                <w:sz w:val="22"/>
                <w:szCs w:val="22"/>
              </w:rPr>
              <w:t>Дата ввода в эксплуатацию, либо год выпуска оборудования</w:t>
            </w:r>
          </w:p>
        </w:tc>
        <w:tc>
          <w:tcPr>
            <w:tcW w:w="13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7BDEAD" w14:textId="77777777" w:rsidR="00087B1B" w:rsidRPr="00087B1B" w:rsidRDefault="00087B1B" w:rsidP="00087B1B">
            <w:pPr>
              <w:jc w:val="center"/>
              <w:rPr>
                <w:sz w:val="22"/>
                <w:szCs w:val="22"/>
              </w:rPr>
            </w:pPr>
            <w:r w:rsidRPr="00087B1B">
              <w:rPr>
                <w:sz w:val="22"/>
                <w:szCs w:val="22"/>
              </w:rPr>
              <w:t>Мощность, теплопроизводительность, производительность оборудования</w:t>
            </w:r>
          </w:p>
        </w:tc>
        <w:tc>
          <w:tcPr>
            <w:tcW w:w="5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97BBF9" w14:textId="77777777" w:rsidR="00087B1B" w:rsidRPr="00087B1B" w:rsidRDefault="00087B1B" w:rsidP="00087B1B">
            <w:pPr>
              <w:jc w:val="center"/>
              <w:rPr>
                <w:sz w:val="22"/>
                <w:szCs w:val="22"/>
              </w:rPr>
            </w:pPr>
            <w:r w:rsidRPr="00087B1B">
              <w:rPr>
                <w:sz w:val="22"/>
                <w:szCs w:val="22"/>
              </w:rPr>
              <w:t>% износа</w:t>
            </w:r>
          </w:p>
        </w:tc>
      </w:tr>
      <w:tr w:rsidR="00087B1B" w:rsidRPr="00087B1B" w14:paraId="772B3F5C" w14:textId="77777777" w:rsidTr="006D1B5C">
        <w:tc>
          <w:tcPr>
            <w:tcW w:w="5000"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4B6FBE8C" w14:textId="6F256368" w:rsidR="00087B1B" w:rsidRPr="00087B1B" w:rsidRDefault="00087B1B" w:rsidP="00087B1B">
            <w:pPr>
              <w:jc w:val="left"/>
              <w:rPr>
                <w:b/>
                <w:bCs/>
                <w:sz w:val="22"/>
                <w:szCs w:val="22"/>
              </w:rPr>
            </w:pPr>
            <w:r w:rsidRPr="00087B1B">
              <w:rPr>
                <w:b/>
                <w:bCs/>
                <w:sz w:val="22"/>
                <w:szCs w:val="22"/>
              </w:rPr>
              <w:t>Котельная «Школа» (с. Дунаево)</w:t>
            </w:r>
          </w:p>
        </w:tc>
      </w:tr>
      <w:tr w:rsidR="00087B1B" w:rsidRPr="00087B1B" w14:paraId="388A492F" w14:textId="77777777" w:rsidTr="006D1B5C">
        <w:trPr>
          <w:gridAfter w:val="1"/>
          <w:wAfter w:w="9" w:type="pct"/>
        </w:trPr>
        <w:tc>
          <w:tcPr>
            <w:tcW w:w="1283" w:type="pct"/>
            <w:tcBorders>
              <w:top w:val="nil"/>
              <w:left w:val="single" w:sz="4" w:space="0" w:color="auto"/>
              <w:bottom w:val="single" w:sz="4" w:space="0" w:color="auto"/>
              <w:right w:val="single" w:sz="4" w:space="0" w:color="auto"/>
            </w:tcBorders>
            <w:shd w:val="clear" w:color="auto" w:fill="auto"/>
            <w:vAlign w:val="center"/>
          </w:tcPr>
          <w:p w14:paraId="28ED72C1" w14:textId="04B6DCA3" w:rsidR="00087B1B" w:rsidRPr="00087B1B" w:rsidRDefault="00087B1B" w:rsidP="00087B1B">
            <w:pPr>
              <w:jc w:val="center"/>
              <w:rPr>
                <w:sz w:val="22"/>
                <w:szCs w:val="22"/>
              </w:rPr>
            </w:pPr>
            <w:r>
              <w:rPr>
                <w:sz w:val="22"/>
                <w:szCs w:val="22"/>
              </w:rPr>
              <w:t>Котел водогрейный</w:t>
            </w:r>
          </w:p>
        </w:tc>
        <w:tc>
          <w:tcPr>
            <w:tcW w:w="917" w:type="pct"/>
            <w:tcBorders>
              <w:top w:val="nil"/>
              <w:left w:val="nil"/>
              <w:bottom w:val="single" w:sz="4" w:space="0" w:color="auto"/>
              <w:right w:val="single" w:sz="4" w:space="0" w:color="auto"/>
            </w:tcBorders>
            <w:shd w:val="clear" w:color="auto" w:fill="auto"/>
            <w:vAlign w:val="center"/>
            <w:hideMark/>
          </w:tcPr>
          <w:p w14:paraId="385820BE" w14:textId="77777777" w:rsidR="00087B1B" w:rsidRPr="00087B1B" w:rsidRDefault="00087B1B" w:rsidP="00087B1B">
            <w:pPr>
              <w:jc w:val="center"/>
              <w:rPr>
                <w:sz w:val="22"/>
                <w:szCs w:val="22"/>
              </w:rPr>
            </w:pPr>
            <w:r w:rsidRPr="00087B1B">
              <w:rPr>
                <w:sz w:val="22"/>
                <w:szCs w:val="22"/>
              </w:rPr>
              <w:t>КВр-0,5 БК</w:t>
            </w:r>
          </w:p>
        </w:tc>
        <w:tc>
          <w:tcPr>
            <w:tcW w:w="958" w:type="pct"/>
            <w:tcBorders>
              <w:top w:val="nil"/>
              <w:left w:val="nil"/>
              <w:bottom w:val="single" w:sz="4" w:space="0" w:color="auto"/>
              <w:right w:val="single" w:sz="4" w:space="0" w:color="auto"/>
            </w:tcBorders>
            <w:shd w:val="clear" w:color="auto" w:fill="auto"/>
            <w:vAlign w:val="center"/>
            <w:hideMark/>
          </w:tcPr>
          <w:p w14:paraId="27ECEF91" w14:textId="77777777" w:rsidR="00087B1B" w:rsidRPr="00087B1B" w:rsidRDefault="00087B1B" w:rsidP="00087B1B">
            <w:pPr>
              <w:jc w:val="center"/>
              <w:rPr>
                <w:sz w:val="22"/>
                <w:szCs w:val="22"/>
              </w:rPr>
            </w:pPr>
            <w:r w:rsidRPr="00087B1B">
              <w:rPr>
                <w:sz w:val="22"/>
                <w:szCs w:val="22"/>
              </w:rPr>
              <w:t>2019</w:t>
            </w:r>
          </w:p>
        </w:tc>
        <w:tc>
          <w:tcPr>
            <w:tcW w:w="1327" w:type="pct"/>
            <w:tcBorders>
              <w:top w:val="nil"/>
              <w:left w:val="nil"/>
              <w:bottom w:val="single" w:sz="4" w:space="0" w:color="auto"/>
              <w:right w:val="single" w:sz="4" w:space="0" w:color="auto"/>
            </w:tcBorders>
            <w:shd w:val="clear" w:color="auto" w:fill="auto"/>
            <w:vAlign w:val="center"/>
            <w:hideMark/>
          </w:tcPr>
          <w:p w14:paraId="47AF5FA6" w14:textId="04122106" w:rsidR="00087B1B" w:rsidRPr="00087B1B" w:rsidRDefault="00087B1B" w:rsidP="00087B1B">
            <w:pPr>
              <w:jc w:val="center"/>
              <w:rPr>
                <w:sz w:val="22"/>
                <w:szCs w:val="22"/>
              </w:rPr>
            </w:pPr>
            <w:r w:rsidRPr="00087B1B">
              <w:rPr>
                <w:sz w:val="22"/>
                <w:szCs w:val="22"/>
              </w:rPr>
              <w:t>0,</w:t>
            </w:r>
            <w:r w:rsidR="00980317">
              <w:rPr>
                <w:sz w:val="22"/>
                <w:szCs w:val="22"/>
              </w:rPr>
              <w:t>43 Гкал/час</w:t>
            </w:r>
          </w:p>
        </w:tc>
        <w:tc>
          <w:tcPr>
            <w:tcW w:w="506" w:type="pct"/>
            <w:tcBorders>
              <w:top w:val="nil"/>
              <w:left w:val="nil"/>
              <w:bottom w:val="single" w:sz="4" w:space="0" w:color="auto"/>
              <w:right w:val="single" w:sz="4" w:space="0" w:color="auto"/>
            </w:tcBorders>
            <w:shd w:val="clear" w:color="auto" w:fill="auto"/>
            <w:vAlign w:val="center"/>
            <w:hideMark/>
          </w:tcPr>
          <w:p w14:paraId="6CF87BE3" w14:textId="77777777" w:rsidR="00087B1B" w:rsidRPr="00087B1B" w:rsidRDefault="00087B1B" w:rsidP="00087B1B">
            <w:pPr>
              <w:jc w:val="center"/>
              <w:rPr>
                <w:sz w:val="22"/>
                <w:szCs w:val="22"/>
              </w:rPr>
            </w:pPr>
            <w:r w:rsidRPr="00087B1B">
              <w:rPr>
                <w:sz w:val="22"/>
                <w:szCs w:val="22"/>
              </w:rPr>
              <w:t>5</w:t>
            </w:r>
          </w:p>
        </w:tc>
      </w:tr>
      <w:tr w:rsidR="006D1B5C" w:rsidRPr="00087B1B" w14:paraId="002436A3" w14:textId="77777777" w:rsidTr="006D1B5C">
        <w:trPr>
          <w:gridAfter w:val="1"/>
          <w:wAfter w:w="9" w:type="pct"/>
        </w:trPr>
        <w:tc>
          <w:tcPr>
            <w:tcW w:w="1283" w:type="pct"/>
            <w:tcBorders>
              <w:top w:val="nil"/>
              <w:left w:val="single" w:sz="4" w:space="0" w:color="auto"/>
              <w:bottom w:val="single" w:sz="4" w:space="0" w:color="auto"/>
              <w:right w:val="single" w:sz="4" w:space="0" w:color="auto"/>
            </w:tcBorders>
            <w:shd w:val="clear" w:color="auto" w:fill="auto"/>
            <w:vAlign w:val="center"/>
          </w:tcPr>
          <w:p w14:paraId="2C2653A9" w14:textId="69651D67" w:rsidR="006D1B5C" w:rsidRPr="00087B1B" w:rsidRDefault="006D1B5C" w:rsidP="006D1B5C">
            <w:pPr>
              <w:jc w:val="center"/>
              <w:rPr>
                <w:sz w:val="22"/>
                <w:szCs w:val="22"/>
              </w:rPr>
            </w:pPr>
            <w:r>
              <w:rPr>
                <w:sz w:val="22"/>
                <w:szCs w:val="22"/>
              </w:rPr>
              <w:t>Котел водогрейный</w:t>
            </w:r>
          </w:p>
        </w:tc>
        <w:tc>
          <w:tcPr>
            <w:tcW w:w="917" w:type="pct"/>
            <w:tcBorders>
              <w:top w:val="nil"/>
              <w:left w:val="nil"/>
              <w:bottom w:val="single" w:sz="4" w:space="0" w:color="auto"/>
              <w:right w:val="single" w:sz="4" w:space="0" w:color="auto"/>
            </w:tcBorders>
            <w:shd w:val="clear" w:color="auto" w:fill="auto"/>
            <w:vAlign w:val="center"/>
            <w:hideMark/>
          </w:tcPr>
          <w:p w14:paraId="55644E17" w14:textId="77777777" w:rsidR="006D1B5C" w:rsidRPr="00087B1B" w:rsidRDefault="006D1B5C" w:rsidP="006D1B5C">
            <w:pPr>
              <w:jc w:val="center"/>
              <w:rPr>
                <w:sz w:val="22"/>
                <w:szCs w:val="22"/>
              </w:rPr>
            </w:pPr>
            <w:r w:rsidRPr="00087B1B">
              <w:rPr>
                <w:sz w:val="22"/>
                <w:szCs w:val="22"/>
              </w:rPr>
              <w:t>КВр-0,93</w:t>
            </w:r>
          </w:p>
        </w:tc>
        <w:tc>
          <w:tcPr>
            <w:tcW w:w="958" w:type="pct"/>
            <w:tcBorders>
              <w:top w:val="nil"/>
              <w:left w:val="nil"/>
              <w:bottom w:val="single" w:sz="4" w:space="0" w:color="auto"/>
              <w:right w:val="single" w:sz="4" w:space="0" w:color="auto"/>
            </w:tcBorders>
            <w:shd w:val="clear" w:color="auto" w:fill="auto"/>
            <w:vAlign w:val="center"/>
            <w:hideMark/>
          </w:tcPr>
          <w:p w14:paraId="04149E14" w14:textId="77777777" w:rsidR="006D1B5C" w:rsidRPr="00087B1B" w:rsidRDefault="006D1B5C" w:rsidP="006D1B5C">
            <w:pPr>
              <w:jc w:val="center"/>
              <w:rPr>
                <w:sz w:val="22"/>
                <w:szCs w:val="22"/>
              </w:rPr>
            </w:pPr>
            <w:r w:rsidRPr="00087B1B">
              <w:rPr>
                <w:sz w:val="22"/>
                <w:szCs w:val="22"/>
              </w:rPr>
              <w:t>2017</w:t>
            </w:r>
          </w:p>
        </w:tc>
        <w:tc>
          <w:tcPr>
            <w:tcW w:w="1327" w:type="pct"/>
            <w:tcBorders>
              <w:top w:val="nil"/>
              <w:left w:val="nil"/>
              <w:bottom w:val="single" w:sz="4" w:space="0" w:color="auto"/>
              <w:right w:val="single" w:sz="4" w:space="0" w:color="auto"/>
            </w:tcBorders>
            <w:shd w:val="clear" w:color="auto" w:fill="auto"/>
            <w:vAlign w:val="center"/>
            <w:hideMark/>
          </w:tcPr>
          <w:p w14:paraId="260110F3" w14:textId="7515D9E2" w:rsidR="006D1B5C" w:rsidRPr="00087B1B" w:rsidRDefault="006D1B5C" w:rsidP="006D1B5C">
            <w:pPr>
              <w:jc w:val="center"/>
              <w:rPr>
                <w:sz w:val="22"/>
                <w:szCs w:val="22"/>
              </w:rPr>
            </w:pPr>
            <w:r w:rsidRPr="00087B1B">
              <w:rPr>
                <w:sz w:val="22"/>
                <w:szCs w:val="22"/>
              </w:rPr>
              <w:t>0,</w:t>
            </w:r>
            <w:r w:rsidR="00980317">
              <w:rPr>
                <w:sz w:val="22"/>
                <w:szCs w:val="22"/>
              </w:rPr>
              <w:t>8 Гкал/час</w:t>
            </w:r>
          </w:p>
        </w:tc>
        <w:tc>
          <w:tcPr>
            <w:tcW w:w="506" w:type="pct"/>
            <w:tcBorders>
              <w:top w:val="nil"/>
              <w:left w:val="nil"/>
              <w:bottom w:val="single" w:sz="4" w:space="0" w:color="auto"/>
              <w:right w:val="single" w:sz="4" w:space="0" w:color="auto"/>
            </w:tcBorders>
            <w:shd w:val="clear" w:color="auto" w:fill="auto"/>
            <w:vAlign w:val="center"/>
            <w:hideMark/>
          </w:tcPr>
          <w:p w14:paraId="65209239" w14:textId="77777777" w:rsidR="006D1B5C" w:rsidRPr="00087B1B" w:rsidRDefault="006D1B5C" w:rsidP="006D1B5C">
            <w:pPr>
              <w:jc w:val="center"/>
              <w:rPr>
                <w:sz w:val="22"/>
                <w:szCs w:val="22"/>
              </w:rPr>
            </w:pPr>
            <w:r w:rsidRPr="00087B1B">
              <w:rPr>
                <w:sz w:val="22"/>
                <w:szCs w:val="22"/>
              </w:rPr>
              <w:t>20</w:t>
            </w:r>
          </w:p>
        </w:tc>
      </w:tr>
      <w:tr w:rsidR="006D1B5C" w:rsidRPr="00087B1B" w14:paraId="5B0513E0" w14:textId="77777777" w:rsidTr="006D1B5C">
        <w:trPr>
          <w:gridAfter w:val="1"/>
          <w:wAfter w:w="9" w:type="pct"/>
        </w:trPr>
        <w:tc>
          <w:tcPr>
            <w:tcW w:w="1283" w:type="pct"/>
            <w:tcBorders>
              <w:top w:val="nil"/>
              <w:left w:val="single" w:sz="4" w:space="0" w:color="auto"/>
              <w:bottom w:val="single" w:sz="4" w:space="0" w:color="auto"/>
              <w:right w:val="single" w:sz="4" w:space="0" w:color="auto"/>
            </w:tcBorders>
            <w:shd w:val="clear" w:color="auto" w:fill="auto"/>
            <w:vAlign w:val="center"/>
          </w:tcPr>
          <w:p w14:paraId="0850C2BE" w14:textId="39AB3CE2" w:rsidR="006D1B5C" w:rsidRPr="00087B1B" w:rsidRDefault="006D1B5C" w:rsidP="006D1B5C">
            <w:pPr>
              <w:jc w:val="center"/>
              <w:rPr>
                <w:sz w:val="22"/>
                <w:szCs w:val="22"/>
              </w:rPr>
            </w:pPr>
            <w:r>
              <w:rPr>
                <w:sz w:val="22"/>
                <w:szCs w:val="22"/>
              </w:rPr>
              <w:t>Вентилятор</w:t>
            </w:r>
          </w:p>
        </w:tc>
        <w:tc>
          <w:tcPr>
            <w:tcW w:w="917" w:type="pct"/>
            <w:tcBorders>
              <w:top w:val="nil"/>
              <w:left w:val="nil"/>
              <w:bottom w:val="single" w:sz="4" w:space="0" w:color="auto"/>
              <w:right w:val="single" w:sz="4" w:space="0" w:color="auto"/>
            </w:tcBorders>
            <w:shd w:val="clear" w:color="auto" w:fill="auto"/>
            <w:vAlign w:val="center"/>
            <w:hideMark/>
          </w:tcPr>
          <w:p w14:paraId="1D4B96FE" w14:textId="77777777" w:rsidR="006D1B5C" w:rsidRPr="00087B1B" w:rsidRDefault="006D1B5C" w:rsidP="006D1B5C">
            <w:pPr>
              <w:jc w:val="center"/>
              <w:rPr>
                <w:sz w:val="22"/>
                <w:szCs w:val="22"/>
              </w:rPr>
            </w:pPr>
            <w:r w:rsidRPr="00087B1B">
              <w:rPr>
                <w:sz w:val="22"/>
                <w:szCs w:val="22"/>
              </w:rPr>
              <w:t>ВР 280-46 к1</w:t>
            </w:r>
          </w:p>
        </w:tc>
        <w:tc>
          <w:tcPr>
            <w:tcW w:w="958" w:type="pct"/>
            <w:tcBorders>
              <w:top w:val="nil"/>
              <w:left w:val="nil"/>
              <w:bottom w:val="single" w:sz="4" w:space="0" w:color="auto"/>
              <w:right w:val="single" w:sz="4" w:space="0" w:color="auto"/>
            </w:tcBorders>
            <w:shd w:val="clear" w:color="auto" w:fill="auto"/>
            <w:vAlign w:val="center"/>
            <w:hideMark/>
          </w:tcPr>
          <w:p w14:paraId="77EC5751" w14:textId="77777777" w:rsidR="006D1B5C" w:rsidRPr="00087B1B" w:rsidRDefault="006D1B5C" w:rsidP="006D1B5C">
            <w:pPr>
              <w:jc w:val="center"/>
              <w:rPr>
                <w:sz w:val="22"/>
                <w:szCs w:val="22"/>
              </w:rPr>
            </w:pPr>
            <w:r w:rsidRPr="00087B1B">
              <w:rPr>
                <w:sz w:val="22"/>
                <w:szCs w:val="22"/>
              </w:rPr>
              <w:t>2017</w:t>
            </w:r>
          </w:p>
        </w:tc>
        <w:tc>
          <w:tcPr>
            <w:tcW w:w="1327" w:type="pct"/>
            <w:tcBorders>
              <w:top w:val="nil"/>
              <w:left w:val="nil"/>
              <w:bottom w:val="single" w:sz="4" w:space="0" w:color="auto"/>
              <w:right w:val="single" w:sz="4" w:space="0" w:color="auto"/>
            </w:tcBorders>
            <w:shd w:val="clear" w:color="auto" w:fill="auto"/>
            <w:vAlign w:val="center"/>
            <w:hideMark/>
          </w:tcPr>
          <w:p w14:paraId="40DEB334" w14:textId="77777777" w:rsidR="006D1B5C" w:rsidRPr="00087B1B" w:rsidRDefault="006D1B5C" w:rsidP="006D1B5C">
            <w:pPr>
              <w:jc w:val="center"/>
              <w:rPr>
                <w:sz w:val="22"/>
                <w:szCs w:val="22"/>
              </w:rPr>
            </w:pPr>
            <w:r w:rsidRPr="00087B1B">
              <w:rPr>
                <w:sz w:val="22"/>
                <w:szCs w:val="22"/>
              </w:rPr>
              <w:t>2,31/4</w:t>
            </w:r>
          </w:p>
        </w:tc>
        <w:tc>
          <w:tcPr>
            <w:tcW w:w="506" w:type="pct"/>
            <w:tcBorders>
              <w:top w:val="nil"/>
              <w:left w:val="nil"/>
              <w:bottom w:val="single" w:sz="4" w:space="0" w:color="auto"/>
              <w:right w:val="single" w:sz="4" w:space="0" w:color="auto"/>
            </w:tcBorders>
            <w:shd w:val="clear" w:color="auto" w:fill="auto"/>
            <w:vAlign w:val="center"/>
            <w:hideMark/>
          </w:tcPr>
          <w:p w14:paraId="389B94A9" w14:textId="77777777" w:rsidR="006D1B5C" w:rsidRPr="00087B1B" w:rsidRDefault="006D1B5C" w:rsidP="006D1B5C">
            <w:pPr>
              <w:jc w:val="center"/>
              <w:rPr>
                <w:sz w:val="22"/>
                <w:szCs w:val="22"/>
              </w:rPr>
            </w:pPr>
            <w:r w:rsidRPr="00087B1B">
              <w:rPr>
                <w:sz w:val="22"/>
                <w:szCs w:val="22"/>
              </w:rPr>
              <w:t>20</w:t>
            </w:r>
          </w:p>
        </w:tc>
      </w:tr>
      <w:tr w:rsidR="006D1B5C" w:rsidRPr="00087B1B" w14:paraId="28DB027E" w14:textId="77777777" w:rsidTr="006D1B5C">
        <w:trPr>
          <w:gridAfter w:val="1"/>
          <w:wAfter w:w="9" w:type="pct"/>
        </w:trPr>
        <w:tc>
          <w:tcPr>
            <w:tcW w:w="1283" w:type="pct"/>
            <w:tcBorders>
              <w:top w:val="nil"/>
              <w:left w:val="single" w:sz="4" w:space="0" w:color="auto"/>
              <w:bottom w:val="single" w:sz="4" w:space="0" w:color="auto"/>
              <w:right w:val="single" w:sz="4" w:space="0" w:color="auto"/>
            </w:tcBorders>
            <w:shd w:val="clear" w:color="auto" w:fill="auto"/>
            <w:vAlign w:val="center"/>
          </w:tcPr>
          <w:p w14:paraId="6CD862C5" w14:textId="49924B39" w:rsidR="006D1B5C" w:rsidRPr="00087B1B" w:rsidRDefault="006D1B5C" w:rsidP="006D1B5C">
            <w:pPr>
              <w:jc w:val="center"/>
              <w:rPr>
                <w:sz w:val="22"/>
                <w:szCs w:val="22"/>
              </w:rPr>
            </w:pPr>
            <w:r>
              <w:rPr>
                <w:sz w:val="22"/>
                <w:szCs w:val="22"/>
              </w:rPr>
              <w:t>Вентилятор</w:t>
            </w:r>
          </w:p>
        </w:tc>
        <w:tc>
          <w:tcPr>
            <w:tcW w:w="917" w:type="pct"/>
            <w:tcBorders>
              <w:top w:val="nil"/>
              <w:left w:val="nil"/>
              <w:bottom w:val="single" w:sz="4" w:space="0" w:color="auto"/>
              <w:right w:val="single" w:sz="4" w:space="0" w:color="auto"/>
            </w:tcBorders>
            <w:shd w:val="clear" w:color="auto" w:fill="auto"/>
            <w:vAlign w:val="center"/>
            <w:hideMark/>
          </w:tcPr>
          <w:p w14:paraId="44521D12" w14:textId="77777777" w:rsidR="006D1B5C" w:rsidRPr="00087B1B" w:rsidRDefault="006D1B5C" w:rsidP="006D1B5C">
            <w:pPr>
              <w:jc w:val="center"/>
              <w:rPr>
                <w:sz w:val="22"/>
                <w:szCs w:val="22"/>
              </w:rPr>
            </w:pPr>
            <w:r w:rsidRPr="00087B1B">
              <w:rPr>
                <w:sz w:val="22"/>
                <w:szCs w:val="22"/>
              </w:rPr>
              <w:t>ВР 280-46 к2</w:t>
            </w:r>
          </w:p>
        </w:tc>
        <w:tc>
          <w:tcPr>
            <w:tcW w:w="958" w:type="pct"/>
            <w:tcBorders>
              <w:top w:val="nil"/>
              <w:left w:val="nil"/>
              <w:bottom w:val="single" w:sz="4" w:space="0" w:color="auto"/>
              <w:right w:val="single" w:sz="4" w:space="0" w:color="auto"/>
            </w:tcBorders>
            <w:shd w:val="clear" w:color="auto" w:fill="auto"/>
            <w:vAlign w:val="center"/>
            <w:hideMark/>
          </w:tcPr>
          <w:p w14:paraId="1D321EF9" w14:textId="77777777" w:rsidR="006D1B5C" w:rsidRPr="00087B1B" w:rsidRDefault="006D1B5C" w:rsidP="006D1B5C">
            <w:pPr>
              <w:jc w:val="center"/>
              <w:rPr>
                <w:sz w:val="22"/>
                <w:szCs w:val="22"/>
              </w:rPr>
            </w:pPr>
            <w:r w:rsidRPr="00087B1B">
              <w:rPr>
                <w:sz w:val="22"/>
                <w:szCs w:val="22"/>
              </w:rPr>
              <w:t>2019</w:t>
            </w:r>
          </w:p>
        </w:tc>
        <w:tc>
          <w:tcPr>
            <w:tcW w:w="1327" w:type="pct"/>
            <w:tcBorders>
              <w:top w:val="nil"/>
              <w:left w:val="nil"/>
              <w:bottom w:val="single" w:sz="4" w:space="0" w:color="auto"/>
              <w:right w:val="single" w:sz="4" w:space="0" w:color="auto"/>
            </w:tcBorders>
            <w:shd w:val="clear" w:color="auto" w:fill="auto"/>
            <w:vAlign w:val="center"/>
            <w:hideMark/>
          </w:tcPr>
          <w:p w14:paraId="26DAEB5C" w14:textId="77777777" w:rsidR="006D1B5C" w:rsidRPr="00087B1B" w:rsidRDefault="006D1B5C" w:rsidP="006D1B5C">
            <w:pPr>
              <w:jc w:val="center"/>
              <w:rPr>
                <w:sz w:val="22"/>
                <w:szCs w:val="22"/>
              </w:rPr>
            </w:pPr>
            <w:r w:rsidRPr="00087B1B">
              <w:rPr>
                <w:sz w:val="22"/>
                <w:szCs w:val="22"/>
              </w:rPr>
              <w:t>1,15/1,1</w:t>
            </w:r>
          </w:p>
        </w:tc>
        <w:tc>
          <w:tcPr>
            <w:tcW w:w="506" w:type="pct"/>
            <w:tcBorders>
              <w:top w:val="nil"/>
              <w:left w:val="nil"/>
              <w:bottom w:val="single" w:sz="4" w:space="0" w:color="auto"/>
              <w:right w:val="single" w:sz="4" w:space="0" w:color="auto"/>
            </w:tcBorders>
            <w:shd w:val="clear" w:color="auto" w:fill="auto"/>
            <w:vAlign w:val="center"/>
            <w:hideMark/>
          </w:tcPr>
          <w:p w14:paraId="61DD791E" w14:textId="77777777" w:rsidR="006D1B5C" w:rsidRPr="00087B1B" w:rsidRDefault="006D1B5C" w:rsidP="006D1B5C">
            <w:pPr>
              <w:jc w:val="center"/>
              <w:rPr>
                <w:sz w:val="22"/>
                <w:szCs w:val="22"/>
              </w:rPr>
            </w:pPr>
            <w:r w:rsidRPr="00087B1B">
              <w:rPr>
                <w:sz w:val="22"/>
                <w:szCs w:val="22"/>
              </w:rPr>
              <w:t>2</w:t>
            </w:r>
          </w:p>
        </w:tc>
      </w:tr>
      <w:tr w:rsidR="006D1B5C" w:rsidRPr="00087B1B" w14:paraId="7E70427A" w14:textId="77777777" w:rsidTr="006D1B5C">
        <w:trPr>
          <w:gridAfter w:val="1"/>
          <w:wAfter w:w="9" w:type="pct"/>
        </w:trPr>
        <w:tc>
          <w:tcPr>
            <w:tcW w:w="1283" w:type="pct"/>
            <w:tcBorders>
              <w:top w:val="nil"/>
              <w:left w:val="single" w:sz="4" w:space="0" w:color="auto"/>
              <w:bottom w:val="single" w:sz="4" w:space="0" w:color="auto"/>
              <w:right w:val="single" w:sz="4" w:space="0" w:color="auto"/>
            </w:tcBorders>
            <w:shd w:val="clear" w:color="auto" w:fill="auto"/>
            <w:vAlign w:val="center"/>
          </w:tcPr>
          <w:p w14:paraId="74FB5384" w14:textId="42FFDA7A" w:rsidR="006D1B5C" w:rsidRPr="00087B1B" w:rsidRDefault="006D1B5C" w:rsidP="006D1B5C">
            <w:pPr>
              <w:jc w:val="center"/>
              <w:rPr>
                <w:sz w:val="22"/>
                <w:szCs w:val="22"/>
              </w:rPr>
            </w:pPr>
            <w:r>
              <w:rPr>
                <w:sz w:val="22"/>
                <w:szCs w:val="22"/>
              </w:rPr>
              <w:t>Насос</w:t>
            </w:r>
          </w:p>
        </w:tc>
        <w:tc>
          <w:tcPr>
            <w:tcW w:w="917" w:type="pct"/>
            <w:tcBorders>
              <w:top w:val="nil"/>
              <w:left w:val="nil"/>
              <w:bottom w:val="single" w:sz="4" w:space="0" w:color="auto"/>
              <w:right w:val="single" w:sz="4" w:space="0" w:color="auto"/>
            </w:tcBorders>
            <w:shd w:val="clear" w:color="auto" w:fill="auto"/>
            <w:vAlign w:val="center"/>
            <w:hideMark/>
          </w:tcPr>
          <w:p w14:paraId="68BFF48C" w14:textId="77777777" w:rsidR="006D1B5C" w:rsidRPr="00087B1B" w:rsidRDefault="006D1B5C" w:rsidP="006D1B5C">
            <w:pPr>
              <w:jc w:val="center"/>
              <w:rPr>
                <w:sz w:val="22"/>
                <w:szCs w:val="22"/>
              </w:rPr>
            </w:pPr>
            <w:r w:rsidRPr="00087B1B">
              <w:rPr>
                <w:sz w:val="22"/>
                <w:szCs w:val="22"/>
              </w:rPr>
              <w:t>К 100-80-160 № 1</w:t>
            </w:r>
          </w:p>
        </w:tc>
        <w:tc>
          <w:tcPr>
            <w:tcW w:w="958" w:type="pct"/>
            <w:tcBorders>
              <w:top w:val="nil"/>
              <w:left w:val="nil"/>
              <w:bottom w:val="single" w:sz="4" w:space="0" w:color="auto"/>
              <w:right w:val="single" w:sz="4" w:space="0" w:color="auto"/>
            </w:tcBorders>
            <w:shd w:val="clear" w:color="auto" w:fill="auto"/>
            <w:vAlign w:val="center"/>
            <w:hideMark/>
          </w:tcPr>
          <w:p w14:paraId="271599F8" w14:textId="77777777" w:rsidR="006D1B5C" w:rsidRPr="00087B1B" w:rsidRDefault="006D1B5C" w:rsidP="006D1B5C">
            <w:pPr>
              <w:jc w:val="center"/>
              <w:rPr>
                <w:sz w:val="22"/>
                <w:szCs w:val="22"/>
              </w:rPr>
            </w:pPr>
            <w:r w:rsidRPr="00087B1B">
              <w:rPr>
                <w:sz w:val="22"/>
                <w:szCs w:val="22"/>
              </w:rPr>
              <w:t>2012</w:t>
            </w:r>
          </w:p>
        </w:tc>
        <w:tc>
          <w:tcPr>
            <w:tcW w:w="1327" w:type="pct"/>
            <w:tcBorders>
              <w:top w:val="nil"/>
              <w:left w:val="nil"/>
              <w:bottom w:val="single" w:sz="4" w:space="0" w:color="auto"/>
              <w:right w:val="single" w:sz="4" w:space="0" w:color="auto"/>
            </w:tcBorders>
            <w:shd w:val="clear" w:color="auto" w:fill="auto"/>
            <w:vAlign w:val="center"/>
            <w:hideMark/>
          </w:tcPr>
          <w:p w14:paraId="02C08348" w14:textId="77777777" w:rsidR="006D1B5C" w:rsidRPr="00087B1B" w:rsidRDefault="006D1B5C" w:rsidP="006D1B5C">
            <w:pPr>
              <w:jc w:val="center"/>
              <w:rPr>
                <w:sz w:val="22"/>
                <w:szCs w:val="22"/>
              </w:rPr>
            </w:pPr>
            <w:r w:rsidRPr="00087B1B">
              <w:rPr>
                <w:sz w:val="22"/>
                <w:szCs w:val="22"/>
              </w:rPr>
              <w:t>60/15</w:t>
            </w:r>
          </w:p>
        </w:tc>
        <w:tc>
          <w:tcPr>
            <w:tcW w:w="506" w:type="pct"/>
            <w:tcBorders>
              <w:top w:val="nil"/>
              <w:left w:val="nil"/>
              <w:bottom w:val="single" w:sz="4" w:space="0" w:color="auto"/>
              <w:right w:val="single" w:sz="4" w:space="0" w:color="auto"/>
            </w:tcBorders>
            <w:shd w:val="clear" w:color="auto" w:fill="auto"/>
            <w:vAlign w:val="center"/>
            <w:hideMark/>
          </w:tcPr>
          <w:p w14:paraId="63417CAB" w14:textId="77777777" w:rsidR="006D1B5C" w:rsidRPr="00087B1B" w:rsidRDefault="006D1B5C" w:rsidP="006D1B5C">
            <w:pPr>
              <w:jc w:val="center"/>
              <w:rPr>
                <w:sz w:val="22"/>
                <w:szCs w:val="22"/>
              </w:rPr>
            </w:pPr>
            <w:r w:rsidRPr="00087B1B">
              <w:rPr>
                <w:sz w:val="22"/>
                <w:szCs w:val="22"/>
              </w:rPr>
              <w:t>45</w:t>
            </w:r>
          </w:p>
        </w:tc>
      </w:tr>
      <w:tr w:rsidR="006D1B5C" w:rsidRPr="00087B1B" w14:paraId="534C8AFC" w14:textId="77777777" w:rsidTr="006D1B5C">
        <w:trPr>
          <w:gridAfter w:val="1"/>
          <w:wAfter w:w="9" w:type="pct"/>
        </w:trPr>
        <w:tc>
          <w:tcPr>
            <w:tcW w:w="1283" w:type="pct"/>
            <w:tcBorders>
              <w:top w:val="nil"/>
              <w:left w:val="single" w:sz="4" w:space="0" w:color="auto"/>
              <w:bottom w:val="single" w:sz="4" w:space="0" w:color="auto"/>
              <w:right w:val="single" w:sz="4" w:space="0" w:color="auto"/>
            </w:tcBorders>
            <w:shd w:val="clear" w:color="auto" w:fill="auto"/>
            <w:vAlign w:val="center"/>
          </w:tcPr>
          <w:p w14:paraId="33B33CFB" w14:textId="39AA35A4" w:rsidR="006D1B5C" w:rsidRPr="00087B1B" w:rsidRDefault="006D1B5C" w:rsidP="006D1B5C">
            <w:pPr>
              <w:jc w:val="center"/>
              <w:rPr>
                <w:sz w:val="22"/>
                <w:szCs w:val="22"/>
              </w:rPr>
            </w:pPr>
            <w:r>
              <w:rPr>
                <w:sz w:val="22"/>
                <w:szCs w:val="22"/>
              </w:rPr>
              <w:t>Насос</w:t>
            </w:r>
          </w:p>
        </w:tc>
        <w:tc>
          <w:tcPr>
            <w:tcW w:w="917" w:type="pct"/>
            <w:tcBorders>
              <w:top w:val="nil"/>
              <w:left w:val="nil"/>
              <w:bottom w:val="single" w:sz="4" w:space="0" w:color="auto"/>
              <w:right w:val="single" w:sz="4" w:space="0" w:color="auto"/>
            </w:tcBorders>
            <w:shd w:val="clear" w:color="auto" w:fill="auto"/>
            <w:vAlign w:val="center"/>
            <w:hideMark/>
          </w:tcPr>
          <w:p w14:paraId="7E3729FE" w14:textId="77777777" w:rsidR="006D1B5C" w:rsidRPr="00087B1B" w:rsidRDefault="006D1B5C" w:rsidP="006D1B5C">
            <w:pPr>
              <w:jc w:val="center"/>
              <w:rPr>
                <w:sz w:val="22"/>
                <w:szCs w:val="22"/>
              </w:rPr>
            </w:pPr>
            <w:r w:rsidRPr="00087B1B">
              <w:rPr>
                <w:sz w:val="22"/>
                <w:szCs w:val="22"/>
              </w:rPr>
              <w:t>К 100-80-160 № 2</w:t>
            </w:r>
          </w:p>
        </w:tc>
        <w:tc>
          <w:tcPr>
            <w:tcW w:w="958" w:type="pct"/>
            <w:tcBorders>
              <w:top w:val="nil"/>
              <w:left w:val="nil"/>
              <w:bottom w:val="single" w:sz="4" w:space="0" w:color="auto"/>
              <w:right w:val="single" w:sz="4" w:space="0" w:color="auto"/>
            </w:tcBorders>
            <w:shd w:val="clear" w:color="auto" w:fill="auto"/>
            <w:vAlign w:val="center"/>
            <w:hideMark/>
          </w:tcPr>
          <w:p w14:paraId="2552FA0C" w14:textId="77777777" w:rsidR="006D1B5C" w:rsidRPr="00087B1B" w:rsidRDefault="006D1B5C" w:rsidP="006D1B5C">
            <w:pPr>
              <w:jc w:val="center"/>
              <w:rPr>
                <w:sz w:val="22"/>
                <w:szCs w:val="22"/>
              </w:rPr>
            </w:pPr>
            <w:r w:rsidRPr="00087B1B">
              <w:rPr>
                <w:sz w:val="22"/>
                <w:szCs w:val="22"/>
              </w:rPr>
              <w:t>2012</w:t>
            </w:r>
          </w:p>
        </w:tc>
        <w:tc>
          <w:tcPr>
            <w:tcW w:w="1327" w:type="pct"/>
            <w:tcBorders>
              <w:top w:val="nil"/>
              <w:left w:val="nil"/>
              <w:bottom w:val="single" w:sz="4" w:space="0" w:color="auto"/>
              <w:right w:val="single" w:sz="4" w:space="0" w:color="auto"/>
            </w:tcBorders>
            <w:shd w:val="clear" w:color="auto" w:fill="auto"/>
            <w:vAlign w:val="center"/>
            <w:hideMark/>
          </w:tcPr>
          <w:p w14:paraId="7B4F731A" w14:textId="77777777" w:rsidR="006D1B5C" w:rsidRPr="00087B1B" w:rsidRDefault="006D1B5C" w:rsidP="006D1B5C">
            <w:pPr>
              <w:jc w:val="center"/>
              <w:rPr>
                <w:sz w:val="22"/>
                <w:szCs w:val="22"/>
              </w:rPr>
            </w:pPr>
            <w:r w:rsidRPr="00087B1B">
              <w:rPr>
                <w:sz w:val="22"/>
                <w:szCs w:val="22"/>
              </w:rPr>
              <w:t>60/15,5</w:t>
            </w:r>
          </w:p>
        </w:tc>
        <w:tc>
          <w:tcPr>
            <w:tcW w:w="506" w:type="pct"/>
            <w:tcBorders>
              <w:top w:val="nil"/>
              <w:left w:val="nil"/>
              <w:bottom w:val="single" w:sz="4" w:space="0" w:color="auto"/>
              <w:right w:val="single" w:sz="4" w:space="0" w:color="auto"/>
            </w:tcBorders>
            <w:shd w:val="clear" w:color="auto" w:fill="auto"/>
            <w:vAlign w:val="center"/>
            <w:hideMark/>
          </w:tcPr>
          <w:p w14:paraId="6A6BDE8C" w14:textId="77777777" w:rsidR="006D1B5C" w:rsidRPr="00087B1B" w:rsidRDefault="006D1B5C" w:rsidP="006D1B5C">
            <w:pPr>
              <w:jc w:val="center"/>
              <w:rPr>
                <w:sz w:val="22"/>
                <w:szCs w:val="22"/>
              </w:rPr>
            </w:pPr>
            <w:r w:rsidRPr="00087B1B">
              <w:rPr>
                <w:sz w:val="22"/>
                <w:szCs w:val="22"/>
              </w:rPr>
              <w:t>45</w:t>
            </w:r>
          </w:p>
        </w:tc>
      </w:tr>
      <w:tr w:rsidR="006D1B5C" w:rsidRPr="00087B1B" w14:paraId="793ADF1C" w14:textId="77777777" w:rsidTr="006D1B5C">
        <w:trPr>
          <w:gridAfter w:val="1"/>
          <w:wAfter w:w="9" w:type="pct"/>
        </w:trPr>
        <w:tc>
          <w:tcPr>
            <w:tcW w:w="1283" w:type="pct"/>
            <w:tcBorders>
              <w:top w:val="nil"/>
              <w:left w:val="single" w:sz="4" w:space="0" w:color="auto"/>
              <w:bottom w:val="single" w:sz="4" w:space="0" w:color="auto"/>
              <w:right w:val="single" w:sz="4" w:space="0" w:color="auto"/>
            </w:tcBorders>
            <w:shd w:val="clear" w:color="auto" w:fill="auto"/>
            <w:vAlign w:val="center"/>
          </w:tcPr>
          <w:p w14:paraId="3A7CD976" w14:textId="4485C465" w:rsidR="006D1B5C" w:rsidRPr="00087B1B" w:rsidRDefault="006D1B5C" w:rsidP="006D1B5C">
            <w:pPr>
              <w:jc w:val="center"/>
              <w:rPr>
                <w:sz w:val="22"/>
                <w:szCs w:val="22"/>
              </w:rPr>
            </w:pPr>
            <w:r>
              <w:rPr>
                <w:sz w:val="22"/>
                <w:szCs w:val="22"/>
              </w:rPr>
              <w:t>Насос</w:t>
            </w:r>
            <w:r w:rsidRPr="00087B1B">
              <w:rPr>
                <w:sz w:val="22"/>
                <w:szCs w:val="22"/>
              </w:rPr>
              <w:t xml:space="preserve"> подпиточный</w:t>
            </w:r>
          </w:p>
        </w:tc>
        <w:tc>
          <w:tcPr>
            <w:tcW w:w="917" w:type="pct"/>
            <w:tcBorders>
              <w:top w:val="nil"/>
              <w:left w:val="nil"/>
              <w:bottom w:val="single" w:sz="4" w:space="0" w:color="auto"/>
              <w:right w:val="single" w:sz="4" w:space="0" w:color="auto"/>
            </w:tcBorders>
            <w:shd w:val="clear" w:color="auto" w:fill="auto"/>
            <w:vAlign w:val="center"/>
            <w:hideMark/>
          </w:tcPr>
          <w:p w14:paraId="62AF5DA1" w14:textId="71495260" w:rsidR="006D1B5C" w:rsidRPr="00087B1B" w:rsidRDefault="006D1B5C" w:rsidP="006D1B5C">
            <w:pPr>
              <w:jc w:val="center"/>
              <w:rPr>
                <w:sz w:val="22"/>
                <w:szCs w:val="22"/>
              </w:rPr>
            </w:pPr>
            <w:r w:rsidRPr="00087B1B">
              <w:rPr>
                <w:sz w:val="22"/>
                <w:szCs w:val="22"/>
              </w:rPr>
              <w:t xml:space="preserve">К20/30 </w:t>
            </w:r>
          </w:p>
        </w:tc>
        <w:tc>
          <w:tcPr>
            <w:tcW w:w="958" w:type="pct"/>
            <w:tcBorders>
              <w:top w:val="nil"/>
              <w:left w:val="nil"/>
              <w:bottom w:val="single" w:sz="4" w:space="0" w:color="auto"/>
              <w:right w:val="single" w:sz="4" w:space="0" w:color="auto"/>
            </w:tcBorders>
            <w:shd w:val="clear" w:color="auto" w:fill="auto"/>
            <w:vAlign w:val="center"/>
            <w:hideMark/>
          </w:tcPr>
          <w:p w14:paraId="7CA7DA8D" w14:textId="77777777" w:rsidR="006D1B5C" w:rsidRPr="00087B1B" w:rsidRDefault="006D1B5C" w:rsidP="006D1B5C">
            <w:pPr>
              <w:jc w:val="center"/>
              <w:rPr>
                <w:sz w:val="22"/>
                <w:szCs w:val="22"/>
              </w:rPr>
            </w:pPr>
            <w:r w:rsidRPr="00087B1B">
              <w:rPr>
                <w:sz w:val="22"/>
                <w:szCs w:val="22"/>
              </w:rPr>
              <w:t>2012</w:t>
            </w:r>
          </w:p>
        </w:tc>
        <w:tc>
          <w:tcPr>
            <w:tcW w:w="1327" w:type="pct"/>
            <w:tcBorders>
              <w:top w:val="nil"/>
              <w:left w:val="nil"/>
              <w:bottom w:val="single" w:sz="4" w:space="0" w:color="auto"/>
              <w:right w:val="single" w:sz="4" w:space="0" w:color="auto"/>
            </w:tcBorders>
            <w:shd w:val="clear" w:color="auto" w:fill="auto"/>
            <w:vAlign w:val="center"/>
            <w:hideMark/>
          </w:tcPr>
          <w:p w14:paraId="4E785719" w14:textId="77777777" w:rsidR="006D1B5C" w:rsidRPr="00087B1B" w:rsidRDefault="006D1B5C" w:rsidP="006D1B5C">
            <w:pPr>
              <w:jc w:val="center"/>
              <w:rPr>
                <w:sz w:val="22"/>
                <w:szCs w:val="22"/>
              </w:rPr>
            </w:pPr>
            <w:r w:rsidRPr="00087B1B">
              <w:rPr>
                <w:sz w:val="22"/>
                <w:szCs w:val="22"/>
              </w:rPr>
              <w:t>20/3</w:t>
            </w:r>
          </w:p>
        </w:tc>
        <w:tc>
          <w:tcPr>
            <w:tcW w:w="506" w:type="pct"/>
            <w:tcBorders>
              <w:top w:val="nil"/>
              <w:left w:val="nil"/>
              <w:bottom w:val="single" w:sz="4" w:space="0" w:color="auto"/>
              <w:right w:val="single" w:sz="4" w:space="0" w:color="auto"/>
            </w:tcBorders>
            <w:shd w:val="clear" w:color="auto" w:fill="auto"/>
            <w:vAlign w:val="center"/>
            <w:hideMark/>
          </w:tcPr>
          <w:p w14:paraId="60265ED0" w14:textId="77777777" w:rsidR="006D1B5C" w:rsidRPr="00087B1B" w:rsidRDefault="006D1B5C" w:rsidP="006D1B5C">
            <w:pPr>
              <w:jc w:val="center"/>
              <w:rPr>
                <w:sz w:val="22"/>
                <w:szCs w:val="22"/>
              </w:rPr>
            </w:pPr>
            <w:r w:rsidRPr="00087B1B">
              <w:rPr>
                <w:sz w:val="22"/>
                <w:szCs w:val="22"/>
              </w:rPr>
              <w:t>45</w:t>
            </w:r>
          </w:p>
        </w:tc>
      </w:tr>
      <w:tr w:rsidR="006D1B5C" w:rsidRPr="00087B1B" w14:paraId="3358FB77" w14:textId="77777777" w:rsidTr="006D1B5C">
        <w:tc>
          <w:tcPr>
            <w:tcW w:w="5000" w:type="pct"/>
            <w:gridSpan w:val="6"/>
            <w:tcBorders>
              <w:top w:val="nil"/>
              <w:left w:val="single" w:sz="4" w:space="0" w:color="auto"/>
              <w:bottom w:val="single" w:sz="4" w:space="0" w:color="auto"/>
              <w:right w:val="single" w:sz="4" w:space="0" w:color="auto"/>
            </w:tcBorders>
            <w:shd w:val="clear" w:color="auto" w:fill="auto"/>
            <w:vAlign w:val="center"/>
          </w:tcPr>
          <w:p w14:paraId="17FD69E4" w14:textId="19E750C4" w:rsidR="006D1B5C" w:rsidRPr="00087B1B" w:rsidRDefault="006D1B5C" w:rsidP="006D1B5C">
            <w:pPr>
              <w:rPr>
                <w:b/>
                <w:bCs/>
                <w:sz w:val="22"/>
                <w:szCs w:val="22"/>
              </w:rPr>
            </w:pPr>
            <w:r w:rsidRPr="00087B1B">
              <w:rPr>
                <w:b/>
                <w:bCs/>
                <w:sz w:val="22"/>
                <w:szCs w:val="22"/>
              </w:rPr>
              <w:t>Котельная «Стройдвор» (с. Дунаево)</w:t>
            </w:r>
          </w:p>
        </w:tc>
      </w:tr>
      <w:tr w:rsidR="006D1B5C" w:rsidRPr="00087B1B" w14:paraId="54A7CBEE" w14:textId="77777777" w:rsidTr="006D1B5C">
        <w:trPr>
          <w:gridAfter w:val="1"/>
          <w:wAfter w:w="9" w:type="pct"/>
        </w:trPr>
        <w:tc>
          <w:tcPr>
            <w:tcW w:w="1283" w:type="pct"/>
            <w:tcBorders>
              <w:top w:val="nil"/>
              <w:left w:val="single" w:sz="4" w:space="0" w:color="auto"/>
              <w:bottom w:val="single" w:sz="4" w:space="0" w:color="auto"/>
              <w:right w:val="single" w:sz="4" w:space="0" w:color="auto"/>
            </w:tcBorders>
            <w:shd w:val="clear" w:color="auto" w:fill="auto"/>
            <w:vAlign w:val="center"/>
            <w:hideMark/>
          </w:tcPr>
          <w:p w14:paraId="628E25DD" w14:textId="24347FAB" w:rsidR="006D1B5C" w:rsidRPr="00087B1B" w:rsidRDefault="006D1B5C" w:rsidP="006D1B5C">
            <w:pPr>
              <w:jc w:val="center"/>
              <w:rPr>
                <w:sz w:val="22"/>
                <w:szCs w:val="22"/>
              </w:rPr>
            </w:pPr>
            <w:r>
              <w:rPr>
                <w:sz w:val="22"/>
                <w:szCs w:val="22"/>
              </w:rPr>
              <w:t>Котел водогрейный</w:t>
            </w:r>
          </w:p>
        </w:tc>
        <w:tc>
          <w:tcPr>
            <w:tcW w:w="917" w:type="pct"/>
            <w:tcBorders>
              <w:top w:val="nil"/>
              <w:left w:val="nil"/>
              <w:bottom w:val="single" w:sz="4" w:space="0" w:color="auto"/>
              <w:right w:val="single" w:sz="4" w:space="0" w:color="auto"/>
            </w:tcBorders>
            <w:shd w:val="clear" w:color="auto" w:fill="auto"/>
            <w:vAlign w:val="center"/>
            <w:hideMark/>
          </w:tcPr>
          <w:p w14:paraId="024F7052" w14:textId="77777777" w:rsidR="006D1B5C" w:rsidRPr="00087B1B" w:rsidRDefault="006D1B5C" w:rsidP="006D1B5C">
            <w:pPr>
              <w:jc w:val="center"/>
              <w:rPr>
                <w:sz w:val="22"/>
                <w:szCs w:val="22"/>
              </w:rPr>
            </w:pPr>
            <w:r w:rsidRPr="00087B1B">
              <w:rPr>
                <w:sz w:val="22"/>
                <w:szCs w:val="22"/>
              </w:rPr>
              <w:t>КВр-1,16 к1</w:t>
            </w:r>
          </w:p>
        </w:tc>
        <w:tc>
          <w:tcPr>
            <w:tcW w:w="958" w:type="pct"/>
            <w:tcBorders>
              <w:top w:val="nil"/>
              <w:left w:val="nil"/>
              <w:bottom w:val="single" w:sz="4" w:space="0" w:color="auto"/>
              <w:right w:val="single" w:sz="4" w:space="0" w:color="auto"/>
            </w:tcBorders>
            <w:shd w:val="clear" w:color="auto" w:fill="auto"/>
            <w:vAlign w:val="center"/>
            <w:hideMark/>
          </w:tcPr>
          <w:p w14:paraId="3C94B5E2" w14:textId="77777777" w:rsidR="006D1B5C" w:rsidRPr="00087B1B" w:rsidRDefault="006D1B5C" w:rsidP="006D1B5C">
            <w:pPr>
              <w:jc w:val="center"/>
              <w:rPr>
                <w:sz w:val="22"/>
                <w:szCs w:val="22"/>
              </w:rPr>
            </w:pPr>
            <w:r w:rsidRPr="00087B1B">
              <w:rPr>
                <w:sz w:val="22"/>
                <w:szCs w:val="22"/>
              </w:rPr>
              <w:t>2020</w:t>
            </w:r>
          </w:p>
        </w:tc>
        <w:tc>
          <w:tcPr>
            <w:tcW w:w="1327" w:type="pct"/>
            <w:tcBorders>
              <w:top w:val="nil"/>
              <w:left w:val="nil"/>
              <w:bottom w:val="single" w:sz="4" w:space="0" w:color="auto"/>
              <w:right w:val="single" w:sz="4" w:space="0" w:color="auto"/>
            </w:tcBorders>
            <w:shd w:val="clear" w:color="auto" w:fill="auto"/>
            <w:vAlign w:val="center"/>
            <w:hideMark/>
          </w:tcPr>
          <w:p w14:paraId="30126C82" w14:textId="31E33677" w:rsidR="006D1B5C" w:rsidRPr="00087B1B" w:rsidRDefault="00980317" w:rsidP="006D1B5C">
            <w:pPr>
              <w:jc w:val="center"/>
              <w:rPr>
                <w:sz w:val="22"/>
                <w:szCs w:val="22"/>
              </w:rPr>
            </w:pPr>
            <w:r>
              <w:rPr>
                <w:sz w:val="22"/>
                <w:szCs w:val="22"/>
              </w:rPr>
              <w:t>1,0 Гкал/час</w:t>
            </w:r>
          </w:p>
        </w:tc>
        <w:tc>
          <w:tcPr>
            <w:tcW w:w="506" w:type="pct"/>
            <w:tcBorders>
              <w:top w:val="nil"/>
              <w:left w:val="nil"/>
              <w:bottom w:val="single" w:sz="4" w:space="0" w:color="auto"/>
              <w:right w:val="single" w:sz="4" w:space="0" w:color="auto"/>
            </w:tcBorders>
            <w:shd w:val="clear" w:color="auto" w:fill="auto"/>
            <w:vAlign w:val="center"/>
            <w:hideMark/>
          </w:tcPr>
          <w:p w14:paraId="4A9DDB15" w14:textId="77777777" w:rsidR="006D1B5C" w:rsidRPr="00087B1B" w:rsidRDefault="006D1B5C" w:rsidP="006D1B5C">
            <w:pPr>
              <w:jc w:val="center"/>
              <w:rPr>
                <w:sz w:val="22"/>
                <w:szCs w:val="22"/>
              </w:rPr>
            </w:pPr>
            <w:r w:rsidRPr="00087B1B">
              <w:rPr>
                <w:sz w:val="22"/>
                <w:szCs w:val="22"/>
              </w:rPr>
              <w:t>0</w:t>
            </w:r>
          </w:p>
        </w:tc>
      </w:tr>
      <w:tr w:rsidR="006D1B5C" w:rsidRPr="00087B1B" w14:paraId="42E356A5" w14:textId="77777777" w:rsidTr="006D1B5C">
        <w:trPr>
          <w:gridAfter w:val="1"/>
          <w:wAfter w:w="9" w:type="pct"/>
        </w:trPr>
        <w:tc>
          <w:tcPr>
            <w:tcW w:w="1283" w:type="pct"/>
            <w:tcBorders>
              <w:top w:val="nil"/>
              <w:left w:val="single" w:sz="4" w:space="0" w:color="auto"/>
              <w:bottom w:val="single" w:sz="4" w:space="0" w:color="auto"/>
              <w:right w:val="single" w:sz="4" w:space="0" w:color="auto"/>
            </w:tcBorders>
            <w:shd w:val="clear" w:color="auto" w:fill="auto"/>
            <w:vAlign w:val="center"/>
            <w:hideMark/>
          </w:tcPr>
          <w:p w14:paraId="44474A6B" w14:textId="191494FB" w:rsidR="006D1B5C" w:rsidRPr="00087B1B" w:rsidRDefault="006D1B5C" w:rsidP="006D1B5C">
            <w:pPr>
              <w:jc w:val="center"/>
              <w:rPr>
                <w:sz w:val="22"/>
                <w:szCs w:val="22"/>
              </w:rPr>
            </w:pPr>
            <w:r>
              <w:rPr>
                <w:sz w:val="22"/>
                <w:szCs w:val="22"/>
              </w:rPr>
              <w:t>Котел водогрейный</w:t>
            </w:r>
          </w:p>
        </w:tc>
        <w:tc>
          <w:tcPr>
            <w:tcW w:w="917" w:type="pct"/>
            <w:tcBorders>
              <w:top w:val="nil"/>
              <w:left w:val="nil"/>
              <w:bottom w:val="single" w:sz="4" w:space="0" w:color="auto"/>
              <w:right w:val="single" w:sz="4" w:space="0" w:color="auto"/>
            </w:tcBorders>
            <w:shd w:val="clear" w:color="auto" w:fill="auto"/>
            <w:vAlign w:val="center"/>
            <w:hideMark/>
          </w:tcPr>
          <w:p w14:paraId="7DFEC65B" w14:textId="77777777" w:rsidR="006D1B5C" w:rsidRPr="00087B1B" w:rsidRDefault="006D1B5C" w:rsidP="006D1B5C">
            <w:pPr>
              <w:jc w:val="center"/>
              <w:rPr>
                <w:sz w:val="22"/>
                <w:szCs w:val="22"/>
              </w:rPr>
            </w:pPr>
            <w:r w:rsidRPr="00087B1B">
              <w:rPr>
                <w:sz w:val="22"/>
                <w:szCs w:val="22"/>
              </w:rPr>
              <w:t>КВр-1,16к3</w:t>
            </w:r>
          </w:p>
        </w:tc>
        <w:tc>
          <w:tcPr>
            <w:tcW w:w="958" w:type="pct"/>
            <w:tcBorders>
              <w:top w:val="nil"/>
              <w:left w:val="nil"/>
              <w:bottom w:val="single" w:sz="4" w:space="0" w:color="auto"/>
              <w:right w:val="single" w:sz="4" w:space="0" w:color="auto"/>
            </w:tcBorders>
            <w:shd w:val="clear" w:color="auto" w:fill="auto"/>
            <w:vAlign w:val="center"/>
            <w:hideMark/>
          </w:tcPr>
          <w:p w14:paraId="320C88F2" w14:textId="77777777" w:rsidR="006D1B5C" w:rsidRPr="00087B1B" w:rsidRDefault="006D1B5C" w:rsidP="006D1B5C">
            <w:pPr>
              <w:jc w:val="center"/>
              <w:rPr>
                <w:sz w:val="22"/>
                <w:szCs w:val="22"/>
              </w:rPr>
            </w:pPr>
            <w:r w:rsidRPr="00087B1B">
              <w:rPr>
                <w:sz w:val="22"/>
                <w:szCs w:val="22"/>
              </w:rPr>
              <w:t>2020</w:t>
            </w:r>
          </w:p>
        </w:tc>
        <w:tc>
          <w:tcPr>
            <w:tcW w:w="1327" w:type="pct"/>
            <w:tcBorders>
              <w:top w:val="nil"/>
              <w:left w:val="nil"/>
              <w:bottom w:val="single" w:sz="4" w:space="0" w:color="auto"/>
              <w:right w:val="single" w:sz="4" w:space="0" w:color="auto"/>
            </w:tcBorders>
            <w:shd w:val="clear" w:color="auto" w:fill="auto"/>
            <w:vAlign w:val="center"/>
            <w:hideMark/>
          </w:tcPr>
          <w:p w14:paraId="25EE775E" w14:textId="3308D009" w:rsidR="006D1B5C" w:rsidRPr="00087B1B" w:rsidRDefault="006D1B5C" w:rsidP="006D1B5C">
            <w:pPr>
              <w:jc w:val="center"/>
              <w:rPr>
                <w:sz w:val="22"/>
                <w:szCs w:val="22"/>
              </w:rPr>
            </w:pPr>
            <w:r w:rsidRPr="00087B1B">
              <w:rPr>
                <w:sz w:val="22"/>
                <w:szCs w:val="22"/>
              </w:rPr>
              <w:t>1,00</w:t>
            </w:r>
            <w:r w:rsidR="00980317">
              <w:rPr>
                <w:sz w:val="22"/>
                <w:szCs w:val="22"/>
              </w:rPr>
              <w:t xml:space="preserve"> Гкал/час</w:t>
            </w:r>
          </w:p>
        </w:tc>
        <w:tc>
          <w:tcPr>
            <w:tcW w:w="506" w:type="pct"/>
            <w:tcBorders>
              <w:top w:val="nil"/>
              <w:left w:val="nil"/>
              <w:bottom w:val="single" w:sz="4" w:space="0" w:color="auto"/>
              <w:right w:val="single" w:sz="4" w:space="0" w:color="auto"/>
            </w:tcBorders>
            <w:shd w:val="clear" w:color="auto" w:fill="auto"/>
            <w:vAlign w:val="center"/>
            <w:hideMark/>
          </w:tcPr>
          <w:p w14:paraId="3D2B7970" w14:textId="77777777" w:rsidR="006D1B5C" w:rsidRPr="00087B1B" w:rsidRDefault="006D1B5C" w:rsidP="006D1B5C">
            <w:pPr>
              <w:jc w:val="center"/>
              <w:rPr>
                <w:sz w:val="22"/>
                <w:szCs w:val="22"/>
              </w:rPr>
            </w:pPr>
            <w:r w:rsidRPr="00087B1B">
              <w:rPr>
                <w:sz w:val="22"/>
                <w:szCs w:val="22"/>
              </w:rPr>
              <w:t>0</w:t>
            </w:r>
          </w:p>
        </w:tc>
      </w:tr>
      <w:tr w:rsidR="006D1B5C" w:rsidRPr="00087B1B" w14:paraId="53B2CB38" w14:textId="77777777" w:rsidTr="006D1B5C">
        <w:trPr>
          <w:gridAfter w:val="1"/>
          <w:wAfter w:w="9" w:type="pct"/>
        </w:trPr>
        <w:tc>
          <w:tcPr>
            <w:tcW w:w="1283" w:type="pct"/>
            <w:tcBorders>
              <w:top w:val="nil"/>
              <w:left w:val="single" w:sz="4" w:space="0" w:color="auto"/>
              <w:bottom w:val="single" w:sz="4" w:space="0" w:color="auto"/>
              <w:right w:val="single" w:sz="4" w:space="0" w:color="auto"/>
            </w:tcBorders>
            <w:shd w:val="clear" w:color="auto" w:fill="auto"/>
            <w:vAlign w:val="center"/>
            <w:hideMark/>
          </w:tcPr>
          <w:p w14:paraId="267FCA70" w14:textId="43602191" w:rsidR="006D1B5C" w:rsidRPr="00087B1B" w:rsidRDefault="006D1B5C" w:rsidP="006D1B5C">
            <w:pPr>
              <w:jc w:val="center"/>
              <w:rPr>
                <w:sz w:val="22"/>
                <w:szCs w:val="22"/>
              </w:rPr>
            </w:pPr>
            <w:r>
              <w:rPr>
                <w:sz w:val="22"/>
                <w:szCs w:val="22"/>
              </w:rPr>
              <w:t>Котел водогрейный</w:t>
            </w:r>
          </w:p>
        </w:tc>
        <w:tc>
          <w:tcPr>
            <w:tcW w:w="917" w:type="pct"/>
            <w:tcBorders>
              <w:top w:val="nil"/>
              <w:left w:val="nil"/>
              <w:bottom w:val="single" w:sz="4" w:space="0" w:color="auto"/>
              <w:right w:val="single" w:sz="4" w:space="0" w:color="auto"/>
            </w:tcBorders>
            <w:shd w:val="clear" w:color="auto" w:fill="auto"/>
            <w:vAlign w:val="center"/>
            <w:hideMark/>
          </w:tcPr>
          <w:p w14:paraId="0F860401" w14:textId="77777777" w:rsidR="006D1B5C" w:rsidRPr="00087B1B" w:rsidRDefault="006D1B5C" w:rsidP="006D1B5C">
            <w:pPr>
              <w:jc w:val="center"/>
              <w:rPr>
                <w:sz w:val="22"/>
                <w:szCs w:val="22"/>
              </w:rPr>
            </w:pPr>
            <w:r w:rsidRPr="00087B1B">
              <w:rPr>
                <w:sz w:val="22"/>
                <w:szCs w:val="22"/>
              </w:rPr>
              <w:t>КВр-1,25</w:t>
            </w:r>
          </w:p>
        </w:tc>
        <w:tc>
          <w:tcPr>
            <w:tcW w:w="958" w:type="pct"/>
            <w:tcBorders>
              <w:top w:val="nil"/>
              <w:left w:val="nil"/>
              <w:bottom w:val="single" w:sz="4" w:space="0" w:color="auto"/>
              <w:right w:val="single" w:sz="4" w:space="0" w:color="auto"/>
            </w:tcBorders>
            <w:shd w:val="clear" w:color="auto" w:fill="auto"/>
            <w:vAlign w:val="center"/>
            <w:hideMark/>
          </w:tcPr>
          <w:p w14:paraId="2354619F" w14:textId="77777777" w:rsidR="006D1B5C" w:rsidRPr="00087B1B" w:rsidRDefault="006D1B5C" w:rsidP="006D1B5C">
            <w:pPr>
              <w:jc w:val="center"/>
              <w:rPr>
                <w:sz w:val="22"/>
                <w:szCs w:val="22"/>
              </w:rPr>
            </w:pPr>
            <w:r w:rsidRPr="00087B1B">
              <w:rPr>
                <w:sz w:val="22"/>
                <w:szCs w:val="22"/>
              </w:rPr>
              <w:t>2016</w:t>
            </w:r>
          </w:p>
        </w:tc>
        <w:tc>
          <w:tcPr>
            <w:tcW w:w="1327" w:type="pct"/>
            <w:tcBorders>
              <w:top w:val="nil"/>
              <w:left w:val="nil"/>
              <w:bottom w:val="single" w:sz="4" w:space="0" w:color="auto"/>
              <w:right w:val="single" w:sz="4" w:space="0" w:color="auto"/>
            </w:tcBorders>
            <w:shd w:val="clear" w:color="auto" w:fill="auto"/>
            <w:vAlign w:val="center"/>
            <w:hideMark/>
          </w:tcPr>
          <w:p w14:paraId="7731E0A2" w14:textId="4F778D22" w:rsidR="006D1B5C" w:rsidRPr="00087B1B" w:rsidRDefault="006D1B5C" w:rsidP="006D1B5C">
            <w:pPr>
              <w:jc w:val="center"/>
              <w:rPr>
                <w:sz w:val="22"/>
                <w:szCs w:val="22"/>
              </w:rPr>
            </w:pPr>
            <w:r w:rsidRPr="00087B1B">
              <w:rPr>
                <w:sz w:val="22"/>
                <w:szCs w:val="22"/>
              </w:rPr>
              <w:t>1,00</w:t>
            </w:r>
            <w:r w:rsidR="00980317">
              <w:rPr>
                <w:sz w:val="22"/>
                <w:szCs w:val="22"/>
              </w:rPr>
              <w:t xml:space="preserve"> Гкал/час</w:t>
            </w:r>
          </w:p>
        </w:tc>
        <w:tc>
          <w:tcPr>
            <w:tcW w:w="506" w:type="pct"/>
            <w:tcBorders>
              <w:top w:val="nil"/>
              <w:left w:val="nil"/>
              <w:bottom w:val="single" w:sz="4" w:space="0" w:color="auto"/>
              <w:right w:val="single" w:sz="4" w:space="0" w:color="auto"/>
            </w:tcBorders>
            <w:shd w:val="clear" w:color="auto" w:fill="auto"/>
            <w:vAlign w:val="center"/>
            <w:hideMark/>
          </w:tcPr>
          <w:p w14:paraId="07BA5584" w14:textId="77777777" w:rsidR="006D1B5C" w:rsidRPr="00087B1B" w:rsidRDefault="006D1B5C" w:rsidP="006D1B5C">
            <w:pPr>
              <w:jc w:val="center"/>
              <w:rPr>
                <w:sz w:val="22"/>
                <w:szCs w:val="22"/>
              </w:rPr>
            </w:pPr>
            <w:r w:rsidRPr="00087B1B">
              <w:rPr>
                <w:sz w:val="22"/>
                <w:szCs w:val="22"/>
              </w:rPr>
              <w:t>25</w:t>
            </w:r>
          </w:p>
        </w:tc>
      </w:tr>
      <w:tr w:rsidR="006D1B5C" w:rsidRPr="00087B1B" w14:paraId="392A9E77" w14:textId="77777777" w:rsidTr="006D1B5C">
        <w:trPr>
          <w:gridAfter w:val="1"/>
          <w:wAfter w:w="9" w:type="pct"/>
        </w:trPr>
        <w:tc>
          <w:tcPr>
            <w:tcW w:w="1283" w:type="pct"/>
            <w:tcBorders>
              <w:top w:val="nil"/>
              <w:left w:val="single" w:sz="4" w:space="0" w:color="auto"/>
              <w:bottom w:val="single" w:sz="4" w:space="0" w:color="auto"/>
              <w:right w:val="single" w:sz="4" w:space="0" w:color="auto"/>
            </w:tcBorders>
            <w:shd w:val="clear" w:color="auto" w:fill="auto"/>
            <w:vAlign w:val="center"/>
            <w:hideMark/>
          </w:tcPr>
          <w:p w14:paraId="0D2B141D" w14:textId="56EFA96A" w:rsidR="006D1B5C" w:rsidRPr="00087B1B" w:rsidRDefault="006D1B5C" w:rsidP="006D1B5C">
            <w:pPr>
              <w:jc w:val="center"/>
              <w:rPr>
                <w:sz w:val="22"/>
                <w:szCs w:val="22"/>
              </w:rPr>
            </w:pPr>
            <w:r>
              <w:rPr>
                <w:sz w:val="22"/>
                <w:szCs w:val="22"/>
              </w:rPr>
              <w:t>Вентилятор</w:t>
            </w:r>
          </w:p>
        </w:tc>
        <w:tc>
          <w:tcPr>
            <w:tcW w:w="917" w:type="pct"/>
            <w:tcBorders>
              <w:top w:val="nil"/>
              <w:left w:val="nil"/>
              <w:bottom w:val="single" w:sz="4" w:space="0" w:color="auto"/>
              <w:right w:val="single" w:sz="4" w:space="0" w:color="auto"/>
            </w:tcBorders>
            <w:shd w:val="clear" w:color="auto" w:fill="auto"/>
            <w:vAlign w:val="center"/>
            <w:hideMark/>
          </w:tcPr>
          <w:p w14:paraId="48AF5E2C" w14:textId="77777777" w:rsidR="006D1B5C" w:rsidRPr="00087B1B" w:rsidRDefault="006D1B5C" w:rsidP="006D1B5C">
            <w:pPr>
              <w:jc w:val="center"/>
              <w:rPr>
                <w:sz w:val="22"/>
                <w:szCs w:val="22"/>
              </w:rPr>
            </w:pPr>
            <w:r w:rsidRPr="00087B1B">
              <w:rPr>
                <w:sz w:val="22"/>
                <w:szCs w:val="22"/>
              </w:rPr>
              <w:t>ВР 280-46</w:t>
            </w:r>
          </w:p>
        </w:tc>
        <w:tc>
          <w:tcPr>
            <w:tcW w:w="958" w:type="pct"/>
            <w:tcBorders>
              <w:top w:val="nil"/>
              <w:left w:val="nil"/>
              <w:bottom w:val="single" w:sz="4" w:space="0" w:color="auto"/>
              <w:right w:val="single" w:sz="4" w:space="0" w:color="auto"/>
            </w:tcBorders>
            <w:shd w:val="clear" w:color="auto" w:fill="auto"/>
            <w:vAlign w:val="center"/>
            <w:hideMark/>
          </w:tcPr>
          <w:p w14:paraId="0ABC9C53" w14:textId="77777777" w:rsidR="006D1B5C" w:rsidRPr="00087B1B" w:rsidRDefault="006D1B5C" w:rsidP="006D1B5C">
            <w:pPr>
              <w:jc w:val="center"/>
              <w:rPr>
                <w:sz w:val="22"/>
                <w:szCs w:val="22"/>
              </w:rPr>
            </w:pPr>
            <w:r w:rsidRPr="00087B1B">
              <w:rPr>
                <w:sz w:val="22"/>
                <w:szCs w:val="22"/>
              </w:rPr>
              <w:t>2012</w:t>
            </w:r>
          </w:p>
        </w:tc>
        <w:tc>
          <w:tcPr>
            <w:tcW w:w="1327" w:type="pct"/>
            <w:tcBorders>
              <w:top w:val="nil"/>
              <w:left w:val="nil"/>
              <w:bottom w:val="single" w:sz="4" w:space="0" w:color="auto"/>
              <w:right w:val="single" w:sz="4" w:space="0" w:color="auto"/>
            </w:tcBorders>
            <w:shd w:val="clear" w:color="auto" w:fill="auto"/>
            <w:vAlign w:val="center"/>
            <w:hideMark/>
          </w:tcPr>
          <w:p w14:paraId="00C5C392" w14:textId="77777777" w:rsidR="006D1B5C" w:rsidRPr="00087B1B" w:rsidRDefault="006D1B5C" w:rsidP="006D1B5C">
            <w:pPr>
              <w:jc w:val="center"/>
              <w:rPr>
                <w:sz w:val="22"/>
                <w:szCs w:val="22"/>
              </w:rPr>
            </w:pPr>
            <w:r w:rsidRPr="00087B1B">
              <w:rPr>
                <w:sz w:val="22"/>
                <w:szCs w:val="22"/>
              </w:rPr>
              <w:t>3,8/4</w:t>
            </w:r>
          </w:p>
        </w:tc>
        <w:tc>
          <w:tcPr>
            <w:tcW w:w="506" w:type="pct"/>
            <w:tcBorders>
              <w:top w:val="nil"/>
              <w:left w:val="nil"/>
              <w:bottom w:val="single" w:sz="4" w:space="0" w:color="auto"/>
              <w:right w:val="single" w:sz="4" w:space="0" w:color="auto"/>
            </w:tcBorders>
            <w:shd w:val="clear" w:color="auto" w:fill="auto"/>
            <w:vAlign w:val="center"/>
            <w:hideMark/>
          </w:tcPr>
          <w:p w14:paraId="7EF4AC8F" w14:textId="77777777" w:rsidR="006D1B5C" w:rsidRPr="00087B1B" w:rsidRDefault="006D1B5C" w:rsidP="006D1B5C">
            <w:pPr>
              <w:jc w:val="center"/>
              <w:rPr>
                <w:sz w:val="22"/>
                <w:szCs w:val="22"/>
              </w:rPr>
            </w:pPr>
            <w:r w:rsidRPr="00087B1B">
              <w:rPr>
                <w:sz w:val="22"/>
                <w:szCs w:val="22"/>
              </w:rPr>
              <w:t>80</w:t>
            </w:r>
          </w:p>
        </w:tc>
      </w:tr>
      <w:tr w:rsidR="006D1B5C" w:rsidRPr="00087B1B" w14:paraId="5B332650" w14:textId="77777777" w:rsidTr="006D1B5C">
        <w:trPr>
          <w:gridAfter w:val="1"/>
          <w:wAfter w:w="9" w:type="pct"/>
        </w:trPr>
        <w:tc>
          <w:tcPr>
            <w:tcW w:w="1283" w:type="pct"/>
            <w:tcBorders>
              <w:top w:val="nil"/>
              <w:left w:val="single" w:sz="4" w:space="0" w:color="auto"/>
              <w:bottom w:val="single" w:sz="4" w:space="0" w:color="auto"/>
              <w:right w:val="single" w:sz="4" w:space="0" w:color="auto"/>
            </w:tcBorders>
            <w:shd w:val="clear" w:color="auto" w:fill="auto"/>
            <w:vAlign w:val="center"/>
            <w:hideMark/>
          </w:tcPr>
          <w:p w14:paraId="330E14FF" w14:textId="04A79F60" w:rsidR="006D1B5C" w:rsidRPr="00087B1B" w:rsidRDefault="006D1B5C" w:rsidP="006D1B5C">
            <w:pPr>
              <w:jc w:val="center"/>
              <w:rPr>
                <w:sz w:val="22"/>
                <w:szCs w:val="22"/>
              </w:rPr>
            </w:pPr>
            <w:r>
              <w:rPr>
                <w:sz w:val="22"/>
                <w:szCs w:val="22"/>
              </w:rPr>
              <w:t>Вентилятор</w:t>
            </w:r>
          </w:p>
        </w:tc>
        <w:tc>
          <w:tcPr>
            <w:tcW w:w="917" w:type="pct"/>
            <w:tcBorders>
              <w:top w:val="nil"/>
              <w:left w:val="nil"/>
              <w:bottom w:val="single" w:sz="4" w:space="0" w:color="auto"/>
              <w:right w:val="single" w:sz="4" w:space="0" w:color="auto"/>
            </w:tcBorders>
            <w:shd w:val="clear" w:color="auto" w:fill="auto"/>
            <w:vAlign w:val="center"/>
            <w:hideMark/>
          </w:tcPr>
          <w:p w14:paraId="3E484557" w14:textId="77777777" w:rsidR="006D1B5C" w:rsidRPr="00087B1B" w:rsidRDefault="006D1B5C" w:rsidP="006D1B5C">
            <w:pPr>
              <w:jc w:val="center"/>
              <w:rPr>
                <w:sz w:val="22"/>
                <w:szCs w:val="22"/>
              </w:rPr>
            </w:pPr>
            <w:r w:rsidRPr="00087B1B">
              <w:rPr>
                <w:sz w:val="22"/>
                <w:szCs w:val="22"/>
              </w:rPr>
              <w:t>ВР 280-46</w:t>
            </w:r>
          </w:p>
        </w:tc>
        <w:tc>
          <w:tcPr>
            <w:tcW w:w="958" w:type="pct"/>
            <w:tcBorders>
              <w:top w:val="nil"/>
              <w:left w:val="nil"/>
              <w:bottom w:val="single" w:sz="4" w:space="0" w:color="auto"/>
              <w:right w:val="single" w:sz="4" w:space="0" w:color="auto"/>
            </w:tcBorders>
            <w:shd w:val="clear" w:color="auto" w:fill="auto"/>
            <w:vAlign w:val="center"/>
            <w:hideMark/>
          </w:tcPr>
          <w:p w14:paraId="7598F81D" w14:textId="77777777" w:rsidR="006D1B5C" w:rsidRPr="00087B1B" w:rsidRDefault="006D1B5C" w:rsidP="006D1B5C">
            <w:pPr>
              <w:jc w:val="center"/>
              <w:rPr>
                <w:sz w:val="22"/>
                <w:szCs w:val="22"/>
              </w:rPr>
            </w:pPr>
            <w:r w:rsidRPr="00087B1B">
              <w:rPr>
                <w:sz w:val="22"/>
                <w:szCs w:val="22"/>
              </w:rPr>
              <w:t>2012</w:t>
            </w:r>
          </w:p>
        </w:tc>
        <w:tc>
          <w:tcPr>
            <w:tcW w:w="1327" w:type="pct"/>
            <w:tcBorders>
              <w:top w:val="nil"/>
              <w:left w:val="nil"/>
              <w:bottom w:val="single" w:sz="4" w:space="0" w:color="auto"/>
              <w:right w:val="single" w:sz="4" w:space="0" w:color="auto"/>
            </w:tcBorders>
            <w:shd w:val="clear" w:color="auto" w:fill="auto"/>
            <w:vAlign w:val="center"/>
            <w:hideMark/>
          </w:tcPr>
          <w:p w14:paraId="087364C1" w14:textId="77777777" w:rsidR="006D1B5C" w:rsidRPr="00087B1B" w:rsidRDefault="006D1B5C" w:rsidP="006D1B5C">
            <w:pPr>
              <w:jc w:val="center"/>
              <w:rPr>
                <w:sz w:val="22"/>
                <w:szCs w:val="22"/>
              </w:rPr>
            </w:pPr>
            <w:r w:rsidRPr="00087B1B">
              <w:rPr>
                <w:sz w:val="22"/>
                <w:szCs w:val="22"/>
              </w:rPr>
              <w:t>3,8/4</w:t>
            </w:r>
          </w:p>
        </w:tc>
        <w:tc>
          <w:tcPr>
            <w:tcW w:w="506" w:type="pct"/>
            <w:tcBorders>
              <w:top w:val="nil"/>
              <w:left w:val="nil"/>
              <w:bottom w:val="single" w:sz="4" w:space="0" w:color="auto"/>
              <w:right w:val="single" w:sz="4" w:space="0" w:color="auto"/>
            </w:tcBorders>
            <w:shd w:val="clear" w:color="auto" w:fill="auto"/>
            <w:vAlign w:val="center"/>
            <w:hideMark/>
          </w:tcPr>
          <w:p w14:paraId="56DD60BD" w14:textId="77777777" w:rsidR="006D1B5C" w:rsidRPr="00087B1B" w:rsidRDefault="006D1B5C" w:rsidP="006D1B5C">
            <w:pPr>
              <w:jc w:val="center"/>
              <w:rPr>
                <w:sz w:val="22"/>
                <w:szCs w:val="22"/>
              </w:rPr>
            </w:pPr>
            <w:r w:rsidRPr="00087B1B">
              <w:rPr>
                <w:sz w:val="22"/>
                <w:szCs w:val="22"/>
              </w:rPr>
              <w:t>80</w:t>
            </w:r>
          </w:p>
        </w:tc>
      </w:tr>
      <w:tr w:rsidR="006D1B5C" w:rsidRPr="00087B1B" w14:paraId="0739A9D0" w14:textId="77777777" w:rsidTr="006D1B5C">
        <w:trPr>
          <w:gridAfter w:val="1"/>
          <w:wAfter w:w="9" w:type="pct"/>
        </w:trPr>
        <w:tc>
          <w:tcPr>
            <w:tcW w:w="1283" w:type="pct"/>
            <w:tcBorders>
              <w:top w:val="nil"/>
              <w:left w:val="single" w:sz="4" w:space="0" w:color="auto"/>
              <w:bottom w:val="single" w:sz="4" w:space="0" w:color="auto"/>
              <w:right w:val="single" w:sz="4" w:space="0" w:color="auto"/>
            </w:tcBorders>
            <w:shd w:val="clear" w:color="auto" w:fill="auto"/>
            <w:vAlign w:val="center"/>
            <w:hideMark/>
          </w:tcPr>
          <w:p w14:paraId="5451C4E5" w14:textId="00A49559" w:rsidR="006D1B5C" w:rsidRPr="00087B1B" w:rsidRDefault="006D1B5C" w:rsidP="006D1B5C">
            <w:pPr>
              <w:jc w:val="center"/>
              <w:rPr>
                <w:sz w:val="22"/>
                <w:szCs w:val="22"/>
              </w:rPr>
            </w:pPr>
            <w:r>
              <w:rPr>
                <w:sz w:val="22"/>
                <w:szCs w:val="22"/>
              </w:rPr>
              <w:t>Вентилятор</w:t>
            </w:r>
          </w:p>
        </w:tc>
        <w:tc>
          <w:tcPr>
            <w:tcW w:w="917" w:type="pct"/>
            <w:tcBorders>
              <w:top w:val="nil"/>
              <w:left w:val="nil"/>
              <w:bottom w:val="single" w:sz="4" w:space="0" w:color="auto"/>
              <w:right w:val="single" w:sz="4" w:space="0" w:color="auto"/>
            </w:tcBorders>
            <w:shd w:val="clear" w:color="auto" w:fill="auto"/>
            <w:vAlign w:val="center"/>
            <w:hideMark/>
          </w:tcPr>
          <w:p w14:paraId="5FFB6C5E" w14:textId="77777777" w:rsidR="006D1B5C" w:rsidRPr="00087B1B" w:rsidRDefault="006D1B5C" w:rsidP="006D1B5C">
            <w:pPr>
              <w:jc w:val="center"/>
              <w:rPr>
                <w:sz w:val="22"/>
                <w:szCs w:val="22"/>
              </w:rPr>
            </w:pPr>
            <w:r w:rsidRPr="00087B1B">
              <w:rPr>
                <w:sz w:val="22"/>
                <w:szCs w:val="22"/>
              </w:rPr>
              <w:t>ВР 280-46</w:t>
            </w:r>
          </w:p>
        </w:tc>
        <w:tc>
          <w:tcPr>
            <w:tcW w:w="958" w:type="pct"/>
            <w:tcBorders>
              <w:top w:val="nil"/>
              <w:left w:val="nil"/>
              <w:bottom w:val="single" w:sz="4" w:space="0" w:color="auto"/>
              <w:right w:val="single" w:sz="4" w:space="0" w:color="auto"/>
            </w:tcBorders>
            <w:shd w:val="clear" w:color="auto" w:fill="auto"/>
            <w:vAlign w:val="center"/>
            <w:hideMark/>
          </w:tcPr>
          <w:p w14:paraId="4B79308F" w14:textId="77777777" w:rsidR="006D1B5C" w:rsidRPr="00087B1B" w:rsidRDefault="006D1B5C" w:rsidP="006D1B5C">
            <w:pPr>
              <w:jc w:val="center"/>
              <w:rPr>
                <w:sz w:val="22"/>
                <w:szCs w:val="22"/>
              </w:rPr>
            </w:pPr>
            <w:r w:rsidRPr="00087B1B">
              <w:rPr>
                <w:sz w:val="22"/>
                <w:szCs w:val="22"/>
              </w:rPr>
              <w:t>2012</w:t>
            </w:r>
          </w:p>
        </w:tc>
        <w:tc>
          <w:tcPr>
            <w:tcW w:w="1327" w:type="pct"/>
            <w:tcBorders>
              <w:top w:val="nil"/>
              <w:left w:val="nil"/>
              <w:bottom w:val="single" w:sz="4" w:space="0" w:color="auto"/>
              <w:right w:val="single" w:sz="4" w:space="0" w:color="auto"/>
            </w:tcBorders>
            <w:shd w:val="clear" w:color="auto" w:fill="auto"/>
            <w:vAlign w:val="center"/>
            <w:hideMark/>
          </w:tcPr>
          <w:p w14:paraId="0348B2B2" w14:textId="77777777" w:rsidR="006D1B5C" w:rsidRPr="00087B1B" w:rsidRDefault="006D1B5C" w:rsidP="006D1B5C">
            <w:pPr>
              <w:jc w:val="center"/>
              <w:rPr>
                <w:sz w:val="22"/>
                <w:szCs w:val="22"/>
              </w:rPr>
            </w:pPr>
            <w:r w:rsidRPr="00087B1B">
              <w:rPr>
                <w:sz w:val="22"/>
                <w:szCs w:val="22"/>
              </w:rPr>
              <w:t>3,8/4</w:t>
            </w:r>
          </w:p>
        </w:tc>
        <w:tc>
          <w:tcPr>
            <w:tcW w:w="506" w:type="pct"/>
            <w:tcBorders>
              <w:top w:val="nil"/>
              <w:left w:val="nil"/>
              <w:bottom w:val="single" w:sz="4" w:space="0" w:color="auto"/>
              <w:right w:val="single" w:sz="4" w:space="0" w:color="auto"/>
            </w:tcBorders>
            <w:shd w:val="clear" w:color="auto" w:fill="auto"/>
            <w:vAlign w:val="center"/>
            <w:hideMark/>
          </w:tcPr>
          <w:p w14:paraId="49676BC3" w14:textId="77777777" w:rsidR="006D1B5C" w:rsidRPr="00087B1B" w:rsidRDefault="006D1B5C" w:rsidP="006D1B5C">
            <w:pPr>
              <w:jc w:val="center"/>
              <w:rPr>
                <w:sz w:val="22"/>
                <w:szCs w:val="22"/>
              </w:rPr>
            </w:pPr>
            <w:r w:rsidRPr="00087B1B">
              <w:rPr>
                <w:sz w:val="22"/>
                <w:szCs w:val="22"/>
              </w:rPr>
              <w:t>80</w:t>
            </w:r>
          </w:p>
        </w:tc>
      </w:tr>
      <w:tr w:rsidR="006D1B5C" w:rsidRPr="00087B1B" w14:paraId="4E084311" w14:textId="77777777" w:rsidTr="006D1B5C">
        <w:trPr>
          <w:gridAfter w:val="1"/>
          <w:wAfter w:w="9" w:type="pct"/>
        </w:trPr>
        <w:tc>
          <w:tcPr>
            <w:tcW w:w="1283" w:type="pct"/>
            <w:tcBorders>
              <w:top w:val="nil"/>
              <w:left w:val="single" w:sz="4" w:space="0" w:color="auto"/>
              <w:bottom w:val="single" w:sz="4" w:space="0" w:color="auto"/>
              <w:right w:val="single" w:sz="4" w:space="0" w:color="auto"/>
            </w:tcBorders>
            <w:shd w:val="clear" w:color="auto" w:fill="auto"/>
            <w:vAlign w:val="center"/>
            <w:hideMark/>
          </w:tcPr>
          <w:p w14:paraId="4A343EB8" w14:textId="467E3298" w:rsidR="006D1B5C" w:rsidRPr="00087B1B" w:rsidRDefault="006D1B5C" w:rsidP="006D1B5C">
            <w:pPr>
              <w:jc w:val="center"/>
              <w:rPr>
                <w:sz w:val="22"/>
                <w:szCs w:val="22"/>
              </w:rPr>
            </w:pPr>
            <w:r>
              <w:rPr>
                <w:sz w:val="22"/>
                <w:szCs w:val="22"/>
              </w:rPr>
              <w:t>Дымосос</w:t>
            </w:r>
          </w:p>
        </w:tc>
        <w:tc>
          <w:tcPr>
            <w:tcW w:w="917" w:type="pct"/>
            <w:tcBorders>
              <w:top w:val="nil"/>
              <w:left w:val="nil"/>
              <w:bottom w:val="single" w:sz="4" w:space="0" w:color="auto"/>
              <w:right w:val="single" w:sz="4" w:space="0" w:color="auto"/>
            </w:tcBorders>
            <w:shd w:val="clear" w:color="auto" w:fill="auto"/>
            <w:vAlign w:val="center"/>
            <w:hideMark/>
          </w:tcPr>
          <w:p w14:paraId="5156EE7C" w14:textId="77777777" w:rsidR="006D1B5C" w:rsidRPr="00087B1B" w:rsidRDefault="006D1B5C" w:rsidP="006D1B5C">
            <w:pPr>
              <w:jc w:val="center"/>
              <w:rPr>
                <w:sz w:val="22"/>
                <w:szCs w:val="22"/>
              </w:rPr>
            </w:pPr>
            <w:r w:rsidRPr="00087B1B">
              <w:rPr>
                <w:sz w:val="22"/>
                <w:szCs w:val="22"/>
              </w:rPr>
              <w:t>ДН-9</w:t>
            </w:r>
          </w:p>
        </w:tc>
        <w:tc>
          <w:tcPr>
            <w:tcW w:w="958" w:type="pct"/>
            <w:tcBorders>
              <w:top w:val="nil"/>
              <w:left w:val="nil"/>
              <w:bottom w:val="single" w:sz="4" w:space="0" w:color="auto"/>
              <w:right w:val="single" w:sz="4" w:space="0" w:color="auto"/>
            </w:tcBorders>
            <w:shd w:val="clear" w:color="auto" w:fill="auto"/>
            <w:vAlign w:val="center"/>
            <w:hideMark/>
          </w:tcPr>
          <w:p w14:paraId="0F07FC7E" w14:textId="77777777" w:rsidR="006D1B5C" w:rsidRPr="00087B1B" w:rsidRDefault="006D1B5C" w:rsidP="006D1B5C">
            <w:pPr>
              <w:jc w:val="center"/>
              <w:rPr>
                <w:sz w:val="22"/>
                <w:szCs w:val="22"/>
              </w:rPr>
            </w:pPr>
            <w:r w:rsidRPr="00087B1B">
              <w:rPr>
                <w:sz w:val="22"/>
                <w:szCs w:val="22"/>
              </w:rPr>
              <w:t>2012</w:t>
            </w:r>
          </w:p>
        </w:tc>
        <w:tc>
          <w:tcPr>
            <w:tcW w:w="1327" w:type="pct"/>
            <w:tcBorders>
              <w:top w:val="nil"/>
              <w:left w:val="nil"/>
              <w:bottom w:val="single" w:sz="4" w:space="0" w:color="auto"/>
              <w:right w:val="single" w:sz="4" w:space="0" w:color="auto"/>
            </w:tcBorders>
            <w:shd w:val="clear" w:color="auto" w:fill="auto"/>
            <w:vAlign w:val="center"/>
            <w:hideMark/>
          </w:tcPr>
          <w:p w14:paraId="406E2166" w14:textId="77777777" w:rsidR="006D1B5C" w:rsidRPr="00087B1B" w:rsidRDefault="006D1B5C" w:rsidP="006D1B5C">
            <w:pPr>
              <w:jc w:val="center"/>
              <w:rPr>
                <w:sz w:val="22"/>
                <w:szCs w:val="22"/>
              </w:rPr>
            </w:pPr>
            <w:r w:rsidRPr="00087B1B">
              <w:rPr>
                <w:sz w:val="22"/>
                <w:szCs w:val="22"/>
              </w:rPr>
              <w:t>13620/15</w:t>
            </w:r>
          </w:p>
        </w:tc>
        <w:tc>
          <w:tcPr>
            <w:tcW w:w="506" w:type="pct"/>
            <w:tcBorders>
              <w:top w:val="nil"/>
              <w:left w:val="nil"/>
              <w:bottom w:val="single" w:sz="4" w:space="0" w:color="auto"/>
              <w:right w:val="single" w:sz="4" w:space="0" w:color="auto"/>
            </w:tcBorders>
            <w:shd w:val="clear" w:color="auto" w:fill="auto"/>
            <w:vAlign w:val="center"/>
            <w:hideMark/>
          </w:tcPr>
          <w:p w14:paraId="10A68242" w14:textId="77777777" w:rsidR="006D1B5C" w:rsidRPr="00087B1B" w:rsidRDefault="006D1B5C" w:rsidP="006D1B5C">
            <w:pPr>
              <w:jc w:val="center"/>
              <w:rPr>
                <w:sz w:val="22"/>
                <w:szCs w:val="22"/>
              </w:rPr>
            </w:pPr>
            <w:r w:rsidRPr="00087B1B">
              <w:rPr>
                <w:sz w:val="22"/>
                <w:szCs w:val="22"/>
              </w:rPr>
              <w:t>80</w:t>
            </w:r>
          </w:p>
        </w:tc>
      </w:tr>
      <w:tr w:rsidR="006D1B5C" w:rsidRPr="00087B1B" w14:paraId="3E9556C6" w14:textId="77777777" w:rsidTr="006D1B5C">
        <w:trPr>
          <w:gridAfter w:val="1"/>
          <w:wAfter w:w="9" w:type="pct"/>
        </w:trPr>
        <w:tc>
          <w:tcPr>
            <w:tcW w:w="1283" w:type="pct"/>
            <w:tcBorders>
              <w:top w:val="nil"/>
              <w:left w:val="single" w:sz="4" w:space="0" w:color="auto"/>
              <w:bottom w:val="single" w:sz="4" w:space="0" w:color="auto"/>
              <w:right w:val="single" w:sz="4" w:space="0" w:color="auto"/>
            </w:tcBorders>
            <w:shd w:val="clear" w:color="auto" w:fill="auto"/>
            <w:vAlign w:val="center"/>
          </w:tcPr>
          <w:p w14:paraId="2E01C7CE" w14:textId="04467B82" w:rsidR="006D1B5C" w:rsidRPr="00087B1B" w:rsidRDefault="006D1B5C" w:rsidP="006D1B5C">
            <w:pPr>
              <w:jc w:val="center"/>
              <w:rPr>
                <w:sz w:val="22"/>
                <w:szCs w:val="22"/>
              </w:rPr>
            </w:pPr>
            <w:r>
              <w:rPr>
                <w:sz w:val="22"/>
                <w:szCs w:val="22"/>
              </w:rPr>
              <w:t>Насос</w:t>
            </w:r>
          </w:p>
        </w:tc>
        <w:tc>
          <w:tcPr>
            <w:tcW w:w="917" w:type="pct"/>
            <w:tcBorders>
              <w:top w:val="nil"/>
              <w:left w:val="nil"/>
              <w:bottom w:val="single" w:sz="4" w:space="0" w:color="auto"/>
              <w:right w:val="single" w:sz="4" w:space="0" w:color="auto"/>
            </w:tcBorders>
            <w:shd w:val="clear" w:color="auto" w:fill="auto"/>
            <w:vAlign w:val="center"/>
            <w:hideMark/>
          </w:tcPr>
          <w:p w14:paraId="155B0181" w14:textId="77777777" w:rsidR="006D1B5C" w:rsidRPr="00087B1B" w:rsidRDefault="006D1B5C" w:rsidP="006D1B5C">
            <w:pPr>
              <w:jc w:val="center"/>
              <w:rPr>
                <w:sz w:val="22"/>
                <w:szCs w:val="22"/>
              </w:rPr>
            </w:pPr>
            <w:r w:rsidRPr="00087B1B">
              <w:rPr>
                <w:sz w:val="22"/>
                <w:szCs w:val="22"/>
              </w:rPr>
              <w:t>К100-80-160</w:t>
            </w:r>
          </w:p>
        </w:tc>
        <w:tc>
          <w:tcPr>
            <w:tcW w:w="958" w:type="pct"/>
            <w:tcBorders>
              <w:top w:val="nil"/>
              <w:left w:val="nil"/>
              <w:bottom w:val="single" w:sz="4" w:space="0" w:color="auto"/>
              <w:right w:val="single" w:sz="4" w:space="0" w:color="auto"/>
            </w:tcBorders>
            <w:shd w:val="clear" w:color="auto" w:fill="auto"/>
            <w:vAlign w:val="center"/>
            <w:hideMark/>
          </w:tcPr>
          <w:p w14:paraId="5F557945" w14:textId="77777777" w:rsidR="006D1B5C" w:rsidRPr="00087B1B" w:rsidRDefault="006D1B5C" w:rsidP="006D1B5C">
            <w:pPr>
              <w:jc w:val="center"/>
              <w:rPr>
                <w:sz w:val="22"/>
                <w:szCs w:val="22"/>
              </w:rPr>
            </w:pPr>
            <w:r w:rsidRPr="00087B1B">
              <w:rPr>
                <w:sz w:val="22"/>
                <w:szCs w:val="22"/>
              </w:rPr>
              <w:t>2012</w:t>
            </w:r>
          </w:p>
        </w:tc>
        <w:tc>
          <w:tcPr>
            <w:tcW w:w="1327" w:type="pct"/>
            <w:tcBorders>
              <w:top w:val="nil"/>
              <w:left w:val="nil"/>
              <w:bottom w:val="single" w:sz="4" w:space="0" w:color="auto"/>
              <w:right w:val="single" w:sz="4" w:space="0" w:color="auto"/>
            </w:tcBorders>
            <w:shd w:val="clear" w:color="auto" w:fill="auto"/>
            <w:vAlign w:val="center"/>
            <w:hideMark/>
          </w:tcPr>
          <w:p w14:paraId="6D1A29E0" w14:textId="77777777" w:rsidR="006D1B5C" w:rsidRPr="00087B1B" w:rsidRDefault="006D1B5C" w:rsidP="006D1B5C">
            <w:pPr>
              <w:jc w:val="center"/>
              <w:rPr>
                <w:sz w:val="22"/>
                <w:szCs w:val="22"/>
              </w:rPr>
            </w:pPr>
            <w:r w:rsidRPr="00087B1B">
              <w:rPr>
                <w:sz w:val="22"/>
                <w:szCs w:val="22"/>
              </w:rPr>
              <w:t>50/15</w:t>
            </w:r>
          </w:p>
        </w:tc>
        <w:tc>
          <w:tcPr>
            <w:tcW w:w="506" w:type="pct"/>
            <w:tcBorders>
              <w:top w:val="nil"/>
              <w:left w:val="nil"/>
              <w:bottom w:val="single" w:sz="4" w:space="0" w:color="auto"/>
              <w:right w:val="single" w:sz="4" w:space="0" w:color="auto"/>
            </w:tcBorders>
            <w:shd w:val="clear" w:color="auto" w:fill="auto"/>
            <w:vAlign w:val="center"/>
            <w:hideMark/>
          </w:tcPr>
          <w:p w14:paraId="3254B3C0" w14:textId="77777777" w:rsidR="006D1B5C" w:rsidRPr="00087B1B" w:rsidRDefault="006D1B5C" w:rsidP="006D1B5C">
            <w:pPr>
              <w:jc w:val="center"/>
              <w:rPr>
                <w:sz w:val="22"/>
                <w:szCs w:val="22"/>
              </w:rPr>
            </w:pPr>
            <w:r w:rsidRPr="00087B1B">
              <w:rPr>
                <w:sz w:val="22"/>
                <w:szCs w:val="22"/>
              </w:rPr>
              <w:t>80</w:t>
            </w:r>
          </w:p>
        </w:tc>
      </w:tr>
      <w:tr w:rsidR="006D1B5C" w:rsidRPr="00087B1B" w14:paraId="3D2F37B6" w14:textId="77777777" w:rsidTr="006D1B5C">
        <w:trPr>
          <w:gridAfter w:val="1"/>
          <w:wAfter w:w="9" w:type="pct"/>
        </w:trPr>
        <w:tc>
          <w:tcPr>
            <w:tcW w:w="1283" w:type="pct"/>
            <w:tcBorders>
              <w:top w:val="nil"/>
              <w:left w:val="single" w:sz="4" w:space="0" w:color="auto"/>
              <w:bottom w:val="single" w:sz="4" w:space="0" w:color="auto"/>
              <w:right w:val="single" w:sz="4" w:space="0" w:color="auto"/>
            </w:tcBorders>
            <w:shd w:val="clear" w:color="auto" w:fill="auto"/>
            <w:vAlign w:val="center"/>
          </w:tcPr>
          <w:p w14:paraId="022EAF64" w14:textId="1EFCEE90" w:rsidR="006D1B5C" w:rsidRPr="00087B1B" w:rsidRDefault="006D1B5C" w:rsidP="006D1B5C">
            <w:pPr>
              <w:jc w:val="center"/>
              <w:rPr>
                <w:sz w:val="22"/>
                <w:szCs w:val="22"/>
              </w:rPr>
            </w:pPr>
            <w:r>
              <w:rPr>
                <w:sz w:val="22"/>
                <w:szCs w:val="22"/>
              </w:rPr>
              <w:t>Насос</w:t>
            </w:r>
          </w:p>
        </w:tc>
        <w:tc>
          <w:tcPr>
            <w:tcW w:w="917" w:type="pct"/>
            <w:tcBorders>
              <w:top w:val="nil"/>
              <w:left w:val="nil"/>
              <w:bottom w:val="single" w:sz="4" w:space="0" w:color="auto"/>
              <w:right w:val="single" w:sz="4" w:space="0" w:color="auto"/>
            </w:tcBorders>
            <w:shd w:val="clear" w:color="auto" w:fill="auto"/>
            <w:vAlign w:val="center"/>
            <w:hideMark/>
          </w:tcPr>
          <w:p w14:paraId="540B516A" w14:textId="77777777" w:rsidR="006D1B5C" w:rsidRPr="00087B1B" w:rsidRDefault="006D1B5C" w:rsidP="006D1B5C">
            <w:pPr>
              <w:jc w:val="center"/>
              <w:rPr>
                <w:sz w:val="22"/>
                <w:szCs w:val="22"/>
              </w:rPr>
            </w:pPr>
            <w:r w:rsidRPr="00087B1B">
              <w:rPr>
                <w:sz w:val="22"/>
                <w:szCs w:val="22"/>
              </w:rPr>
              <w:t>К100-80-160</w:t>
            </w:r>
          </w:p>
        </w:tc>
        <w:tc>
          <w:tcPr>
            <w:tcW w:w="958" w:type="pct"/>
            <w:tcBorders>
              <w:top w:val="nil"/>
              <w:left w:val="nil"/>
              <w:bottom w:val="single" w:sz="4" w:space="0" w:color="auto"/>
              <w:right w:val="single" w:sz="4" w:space="0" w:color="auto"/>
            </w:tcBorders>
            <w:shd w:val="clear" w:color="auto" w:fill="auto"/>
            <w:vAlign w:val="center"/>
            <w:hideMark/>
          </w:tcPr>
          <w:p w14:paraId="513F314A" w14:textId="77777777" w:rsidR="006D1B5C" w:rsidRPr="00087B1B" w:rsidRDefault="006D1B5C" w:rsidP="006D1B5C">
            <w:pPr>
              <w:jc w:val="center"/>
              <w:rPr>
                <w:sz w:val="22"/>
                <w:szCs w:val="22"/>
              </w:rPr>
            </w:pPr>
            <w:r w:rsidRPr="00087B1B">
              <w:rPr>
                <w:sz w:val="22"/>
                <w:szCs w:val="22"/>
              </w:rPr>
              <w:t>2012</w:t>
            </w:r>
          </w:p>
        </w:tc>
        <w:tc>
          <w:tcPr>
            <w:tcW w:w="1327" w:type="pct"/>
            <w:tcBorders>
              <w:top w:val="nil"/>
              <w:left w:val="nil"/>
              <w:bottom w:val="single" w:sz="4" w:space="0" w:color="auto"/>
              <w:right w:val="single" w:sz="4" w:space="0" w:color="auto"/>
            </w:tcBorders>
            <w:shd w:val="clear" w:color="auto" w:fill="auto"/>
            <w:vAlign w:val="center"/>
            <w:hideMark/>
          </w:tcPr>
          <w:p w14:paraId="0052D64D" w14:textId="77777777" w:rsidR="006D1B5C" w:rsidRPr="00087B1B" w:rsidRDefault="006D1B5C" w:rsidP="006D1B5C">
            <w:pPr>
              <w:jc w:val="center"/>
              <w:rPr>
                <w:sz w:val="22"/>
                <w:szCs w:val="22"/>
              </w:rPr>
            </w:pPr>
            <w:r w:rsidRPr="00087B1B">
              <w:rPr>
                <w:sz w:val="22"/>
                <w:szCs w:val="22"/>
              </w:rPr>
              <w:t>50/15</w:t>
            </w:r>
          </w:p>
        </w:tc>
        <w:tc>
          <w:tcPr>
            <w:tcW w:w="506" w:type="pct"/>
            <w:tcBorders>
              <w:top w:val="nil"/>
              <w:left w:val="nil"/>
              <w:bottom w:val="single" w:sz="4" w:space="0" w:color="auto"/>
              <w:right w:val="single" w:sz="4" w:space="0" w:color="auto"/>
            </w:tcBorders>
            <w:shd w:val="clear" w:color="auto" w:fill="auto"/>
            <w:vAlign w:val="center"/>
            <w:hideMark/>
          </w:tcPr>
          <w:p w14:paraId="41454918" w14:textId="77777777" w:rsidR="006D1B5C" w:rsidRPr="00087B1B" w:rsidRDefault="006D1B5C" w:rsidP="006D1B5C">
            <w:pPr>
              <w:jc w:val="center"/>
              <w:rPr>
                <w:sz w:val="22"/>
                <w:szCs w:val="22"/>
              </w:rPr>
            </w:pPr>
            <w:r w:rsidRPr="00087B1B">
              <w:rPr>
                <w:sz w:val="22"/>
                <w:szCs w:val="22"/>
              </w:rPr>
              <w:t>80</w:t>
            </w:r>
          </w:p>
        </w:tc>
      </w:tr>
      <w:tr w:rsidR="006D1B5C" w:rsidRPr="00087B1B" w14:paraId="751FC0FF" w14:textId="77777777" w:rsidTr="006D1B5C">
        <w:trPr>
          <w:gridAfter w:val="1"/>
          <w:wAfter w:w="9" w:type="pct"/>
        </w:trPr>
        <w:tc>
          <w:tcPr>
            <w:tcW w:w="1283" w:type="pct"/>
            <w:tcBorders>
              <w:top w:val="nil"/>
              <w:left w:val="single" w:sz="4" w:space="0" w:color="auto"/>
              <w:bottom w:val="single" w:sz="4" w:space="0" w:color="auto"/>
              <w:right w:val="single" w:sz="4" w:space="0" w:color="auto"/>
            </w:tcBorders>
            <w:shd w:val="clear" w:color="auto" w:fill="auto"/>
            <w:vAlign w:val="center"/>
          </w:tcPr>
          <w:p w14:paraId="57791350" w14:textId="6858D6F6" w:rsidR="006D1B5C" w:rsidRPr="00087B1B" w:rsidRDefault="006D1B5C" w:rsidP="006D1B5C">
            <w:pPr>
              <w:jc w:val="center"/>
              <w:rPr>
                <w:sz w:val="22"/>
                <w:szCs w:val="22"/>
              </w:rPr>
            </w:pPr>
            <w:r>
              <w:rPr>
                <w:sz w:val="22"/>
                <w:szCs w:val="22"/>
              </w:rPr>
              <w:t>Насос</w:t>
            </w:r>
          </w:p>
        </w:tc>
        <w:tc>
          <w:tcPr>
            <w:tcW w:w="917" w:type="pct"/>
            <w:tcBorders>
              <w:top w:val="nil"/>
              <w:left w:val="nil"/>
              <w:bottom w:val="single" w:sz="4" w:space="0" w:color="auto"/>
              <w:right w:val="single" w:sz="4" w:space="0" w:color="auto"/>
            </w:tcBorders>
            <w:shd w:val="clear" w:color="auto" w:fill="auto"/>
            <w:vAlign w:val="center"/>
            <w:hideMark/>
          </w:tcPr>
          <w:p w14:paraId="5AE6C7DE" w14:textId="77777777" w:rsidR="006D1B5C" w:rsidRPr="00087B1B" w:rsidRDefault="006D1B5C" w:rsidP="006D1B5C">
            <w:pPr>
              <w:jc w:val="center"/>
              <w:rPr>
                <w:sz w:val="22"/>
                <w:szCs w:val="22"/>
              </w:rPr>
            </w:pPr>
            <w:r w:rsidRPr="00087B1B">
              <w:rPr>
                <w:sz w:val="22"/>
                <w:szCs w:val="22"/>
              </w:rPr>
              <w:t>К100-80-160</w:t>
            </w:r>
          </w:p>
        </w:tc>
        <w:tc>
          <w:tcPr>
            <w:tcW w:w="958" w:type="pct"/>
            <w:tcBorders>
              <w:top w:val="nil"/>
              <w:left w:val="nil"/>
              <w:bottom w:val="single" w:sz="4" w:space="0" w:color="auto"/>
              <w:right w:val="single" w:sz="4" w:space="0" w:color="auto"/>
            </w:tcBorders>
            <w:shd w:val="clear" w:color="auto" w:fill="auto"/>
            <w:vAlign w:val="center"/>
            <w:hideMark/>
          </w:tcPr>
          <w:p w14:paraId="628E6763" w14:textId="77777777" w:rsidR="006D1B5C" w:rsidRPr="00087B1B" w:rsidRDefault="006D1B5C" w:rsidP="006D1B5C">
            <w:pPr>
              <w:jc w:val="center"/>
              <w:rPr>
                <w:sz w:val="22"/>
                <w:szCs w:val="22"/>
              </w:rPr>
            </w:pPr>
            <w:r w:rsidRPr="00087B1B">
              <w:rPr>
                <w:sz w:val="22"/>
                <w:szCs w:val="22"/>
              </w:rPr>
              <w:t>2012</w:t>
            </w:r>
          </w:p>
        </w:tc>
        <w:tc>
          <w:tcPr>
            <w:tcW w:w="1327" w:type="pct"/>
            <w:tcBorders>
              <w:top w:val="nil"/>
              <w:left w:val="nil"/>
              <w:bottom w:val="single" w:sz="4" w:space="0" w:color="auto"/>
              <w:right w:val="single" w:sz="4" w:space="0" w:color="auto"/>
            </w:tcBorders>
            <w:shd w:val="clear" w:color="auto" w:fill="auto"/>
            <w:vAlign w:val="center"/>
            <w:hideMark/>
          </w:tcPr>
          <w:p w14:paraId="0C2135B5" w14:textId="77777777" w:rsidR="006D1B5C" w:rsidRPr="00087B1B" w:rsidRDefault="006D1B5C" w:rsidP="006D1B5C">
            <w:pPr>
              <w:jc w:val="center"/>
              <w:rPr>
                <w:sz w:val="22"/>
                <w:szCs w:val="22"/>
              </w:rPr>
            </w:pPr>
            <w:r w:rsidRPr="00087B1B">
              <w:rPr>
                <w:sz w:val="22"/>
                <w:szCs w:val="22"/>
              </w:rPr>
              <w:t>50/15</w:t>
            </w:r>
          </w:p>
        </w:tc>
        <w:tc>
          <w:tcPr>
            <w:tcW w:w="506" w:type="pct"/>
            <w:tcBorders>
              <w:top w:val="nil"/>
              <w:left w:val="nil"/>
              <w:bottom w:val="single" w:sz="4" w:space="0" w:color="auto"/>
              <w:right w:val="single" w:sz="4" w:space="0" w:color="auto"/>
            </w:tcBorders>
            <w:shd w:val="clear" w:color="auto" w:fill="auto"/>
            <w:vAlign w:val="center"/>
            <w:hideMark/>
          </w:tcPr>
          <w:p w14:paraId="4F922A6B" w14:textId="77777777" w:rsidR="006D1B5C" w:rsidRPr="00087B1B" w:rsidRDefault="006D1B5C" w:rsidP="006D1B5C">
            <w:pPr>
              <w:jc w:val="center"/>
              <w:rPr>
                <w:sz w:val="22"/>
                <w:szCs w:val="22"/>
              </w:rPr>
            </w:pPr>
            <w:r w:rsidRPr="00087B1B">
              <w:rPr>
                <w:sz w:val="22"/>
                <w:szCs w:val="22"/>
              </w:rPr>
              <w:t>80</w:t>
            </w:r>
          </w:p>
        </w:tc>
      </w:tr>
      <w:tr w:rsidR="006D1B5C" w:rsidRPr="00087B1B" w14:paraId="3C289AC5" w14:textId="77777777" w:rsidTr="006D1B5C">
        <w:trPr>
          <w:gridAfter w:val="1"/>
          <w:wAfter w:w="9" w:type="pct"/>
        </w:trPr>
        <w:tc>
          <w:tcPr>
            <w:tcW w:w="1283" w:type="pct"/>
            <w:tcBorders>
              <w:top w:val="nil"/>
              <w:left w:val="single" w:sz="4" w:space="0" w:color="auto"/>
              <w:bottom w:val="single" w:sz="4" w:space="0" w:color="auto"/>
              <w:right w:val="single" w:sz="4" w:space="0" w:color="auto"/>
            </w:tcBorders>
            <w:shd w:val="clear" w:color="auto" w:fill="auto"/>
            <w:vAlign w:val="center"/>
          </w:tcPr>
          <w:p w14:paraId="5E3BE7B4" w14:textId="333B949A" w:rsidR="006D1B5C" w:rsidRPr="00087B1B" w:rsidRDefault="006D1B5C" w:rsidP="006D1B5C">
            <w:pPr>
              <w:jc w:val="center"/>
              <w:rPr>
                <w:sz w:val="22"/>
                <w:szCs w:val="22"/>
              </w:rPr>
            </w:pPr>
            <w:r>
              <w:rPr>
                <w:sz w:val="22"/>
                <w:szCs w:val="22"/>
              </w:rPr>
              <w:t>Насос</w:t>
            </w:r>
          </w:p>
        </w:tc>
        <w:tc>
          <w:tcPr>
            <w:tcW w:w="917" w:type="pct"/>
            <w:tcBorders>
              <w:top w:val="nil"/>
              <w:left w:val="nil"/>
              <w:bottom w:val="single" w:sz="4" w:space="0" w:color="auto"/>
              <w:right w:val="single" w:sz="4" w:space="0" w:color="auto"/>
            </w:tcBorders>
            <w:shd w:val="clear" w:color="auto" w:fill="auto"/>
            <w:vAlign w:val="center"/>
            <w:hideMark/>
          </w:tcPr>
          <w:p w14:paraId="3B34C1FA" w14:textId="77777777" w:rsidR="006D1B5C" w:rsidRPr="00087B1B" w:rsidRDefault="006D1B5C" w:rsidP="006D1B5C">
            <w:pPr>
              <w:jc w:val="center"/>
              <w:rPr>
                <w:sz w:val="22"/>
                <w:szCs w:val="22"/>
              </w:rPr>
            </w:pPr>
            <w:r w:rsidRPr="00087B1B">
              <w:rPr>
                <w:sz w:val="22"/>
                <w:szCs w:val="22"/>
              </w:rPr>
              <w:t>К100-80-160</w:t>
            </w:r>
          </w:p>
        </w:tc>
        <w:tc>
          <w:tcPr>
            <w:tcW w:w="958" w:type="pct"/>
            <w:tcBorders>
              <w:top w:val="nil"/>
              <w:left w:val="nil"/>
              <w:bottom w:val="single" w:sz="4" w:space="0" w:color="auto"/>
              <w:right w:val="single" w:sz="4" w:space="0" w:color="auto"/>
            </w:tcBorders>
            <w:shd w:val="clear" w:color="auto" w:fill="auto"/>
            <w:vAlign w:val="center"/>
            <w:hideMark/>
          </w:tcPr>
          <w:p w14:paraId="720268A3" w14:textId="77777777" w:rsidR="006D1B5C" w:rsidRPr="00087B1B" w:rsidRDefault="006D1B5C" w:rsidP="006D1B5C">
            <w:pPr>
              <w:jc w:val="center"/>
              <w:rPr>
                <w:sz w:val="22"/>
                <w:szCs w:val="22"/>
              </w:rPr>
            </w:pPr>
            <w:r w:rsidRPr="00087B1B">
              <w:rPr>
                <w:sz w:val="22"/>
                <w:szCs w:val="22"/>
              </w:rPr>
              <w:t>2012</w:t>
            </w:r>
          </w:p>
        </w:tc>
        <w:tc>
          <w:tcPr>
            <w:tcW w:w="1327" w:type="pct"/>
            <w:tcBorders>
              <w:top w:val="nil"/>
              <w:left w:val="nil"/>
              <w:bottom w:val="single" w:sz="4" w:space="0" w:color="auto"/>
              <w:right w:val="single" w:sz="4" w:space="0" w:color="auto"/>
            </w:tcBorders>
            <w:shd w:val="clear" w:color="auto" w:fill="auto"/>
            <w:vAlign w:val="center"/>
            <w:hideMark/>
          </w:tcPr>
          <w:p w14:paraId="617526BB" w14:textId="77777777" w:rsidR="006D1B5C" w:rsidRPr="00087B1B" w:rsidRDefault="006D1B5C" w:rsidP="006D1B5C">
            <w:pPr>
              <w:jc w:val="center"/>
              <w:rPr>
                <w:sz w:val="22"/>
                <w:szCs w:val="22"/>
              </w:rPr>
            </w:pPr>
            <w:r w:rsidRPr="00087B1B">
              <w:rPr>
                <w:sz w:val="22"/>
                <w:szCs w:val="22"/>
              </w:rPr>
              <w:t>50/15</w:t>
            </w:r>
          </w:p>
        </w:tc>
        <w:tc>
          <w:tcPr>
            <w:tcW w:w="506" w:type="pct"/>
            <w:tcBorders>
              <w:top w:val="nil"/>
              <w:left w:val="nil"/>
              <w:bottom w:val="single" w:sz="4" w:space="0" w:color="auto"/>
              <w:right w:val="single" w:sz="4" w:space="0" w:color="auto"/>
            </w:tcBorders>
            <w:shd w:val="clear" w:color="auto" w:fill="auto"/>
            <w:vAlign w:val="center"/>
            <w:hideMark/>
          </w:tcPr>
          <w:p w14:paraId="423CE0D7" w14:textId="77777777" w:rsidR="006D1B5C" w:rsidRPr="00087B1B" w:rsidRDefault="006D1B5C" w:rsidP="006D1B5C">
            <w:pPr>
              <w:jc w:val="center"/>
              <w:rPr>
                <w:sz w:val="22"/>
                <w:szCs w:val="22"/>
              </w:rPr>
            </w:pPr>
            <w:r w:rsidRPr="00087B1B">
              <w:rPr>
                <w:sz w:val="22"/>
                <w:szCs w:val="22"/>
              </w:rPr>
              <w:t>80</w:t>
            </w:r>
          </w:p>
        </w:tc>
      </w:tr>
      <w:tr w:rsidR="006D1B5C" w:rsidRPr="00087B1B" w14:paraId="51D77919" w14:textId="77777777" w:rsidTr="006D1B5C">
        <w:trPr>
          <w:gridAfter w:val="1"/>
          <w:wAfter w:w="9" w:type="pct"/>
        </w:trPr>
        <w:tc>
          <w:tcPr>
            <w:tcW w:w="1283" w:type="pct"/>
            <w:tcBorders>
              <w:top w:val="nil"/>
              <w:left w:val="single" w:sz="4" w:space="0" w:color="auto"/>
              <w:bottom w:val="single" w:sz="4" w:space="0" w:color="auto"/>
              <w:right w:val="single" w:sz="4" w:space="0" w:color="auto"/>
            </w:tcBorders>
            <w:shd w:val="clear" w:color="auto" w:fill="auto"/>
            <w:vAlign w:val="center"/>
          </w:tcPr>
          <w:p w14:paraId="7CC65453" w14:textId="0FC0ADBE" w:rsidR="006D1B5C" w:rsidRPr="00087B1B" w:rsidRDefault="006D1B5C" w:rsidP="006D1B5C">
            <w:pPr>
              <w:jc w:val="center"/>
              <w:rPr>
                <w:sz w:val="22"/>
                <w:szCs w:val="22"/>
              </w:rPr>
            </w:pPr>
            <w:r>
              <w:rPr>
                <w:sz w:val="22"/>
                <w:szCs w:val="22"/>
              </w:rPr>
              <w:t>Насос</w:t>
            </w:r>
          </w:p>
        </w:tc>
        <w:tc>
          <w:tcPr>
            <w:tcW w:w="917" w:type="pct"/>
            <w:tcBorders>
              <w:top w:val="nil"/>
              <w:left w:val="nil"/>
              <w:bottom w:val="single" w:sz="4" w:space="0" w:color="auto"/>
              <w:right w:val="single" w:sz="4" w:space="0" w:color="auto"/>
            </w:tcBorders>
            <w:shd w:val="clear" w:color="auto" w:fill="auto"/>
            <w:vAlign w:val="center"/>
            <w:hideMark/>
          </w:tcPr>
          <w:p w14:paraId="5F9DEF68" w14:textId="77777777" w:rsidR="006D1B5C" w:rsidRPr="00087B1B" w:rsidRDefault="006D1B5C" w:rsidP="006D1B5C">
            <w:pPr>
              <w:jc w:val="center"/>
              <w:rPr>
                <w:sz w:val="22"/>
                <w:szCs w:val="22"/>
              </w:rPr>
            </w:pPr>
            <w:r w:rsidRPr="00087B1B">
              <w:rPr>
                <w:sz w:val="22"/>
                <w:szCs w:val="22"/>
              </w:rPr>
              <w:t>К 20/30</w:t>
            </w:r>
          </w:p>
        </w:tc>
        <w:tc>
          <w:tcPr>
            <w:tcW w:w="958" w:type="pct"/>
            <w:tcBorders>
              <w:top w:val="nil"/>
              <w:left w:val="nil"/>
              <w:bottom w:val="single" w:sz="4" w:space="0" w:color="auto"/>
              <w:right w:val="single" w:sz="4" w:space="0" w:color="auto"/>
            </w:tcBorders>
            <w:shd w:val="clear" w:color="auto" w:fill="auto"/>
            <w:vAlign w:val="center"/>
            <w:hideMark/>
          </w:tcPr>
          <w:p w14:paraId="48F66157" w14:textId="77777777" w:rsidR="006D1B5C" w:rsidRPr="00087B1B" w:rsidRDefault="006D1B5C" w:rsidP="006D1B5C">
            <w:pPr>
              <w:jc w:val="center"/>
              <w:rPr>
                <w:sz w:val="22"/>
                <w:szCs w:val="22"/>
              </w:rPr>
            </w:pPr>
            <w:r w:rsidRPr="00087B1B">
              <w:rPr>
                <w:sz w:val="22"/>
                <w:szCs w:val="22"/>
              </w:rPr>
              <w:t>2012</w:t>
            </w:r>
          </w:p>
        </w:tc>
        <w:tc>
          <w:tcPr>
            <w:tcW w:w="1327" w:type="pct"/>
            <w:tcBorders>
              <w:top w:val="nil"/>
              <w:left w:val="nil"/>
              <w:bottom w:val="single" w:sz="4" w:space="0" w:color="auto"/>
              <w:right w:val="single" w:sz="4" w:space="0" w:color="auto"/>
            </w:tcBorders>
            <w:shd w:val="clear" w:color="auto" w:fill="auto"/>
            <w:vAlign w:val="center"/>
            <w:hideMark/>
          </w:tcPr>
          <w:p w14:paraId="2F012A69" w14:textId="77777777" w:rsidR="006D1B5C" w:rsidRPr="00087B1B" w:rsidRDefault="006D1B5C" w:rsidP="006D1B5C">
            <w:pPr>
              <w:jc w:val="center"/>
              <w:rPr>
                <w:sz w:val="22"/>
                <w:szCs w:val="22"/>
              </w:rPr>
            </w:pPr>
            <w:r w:rsidRPr="00087B1B">
              <w:rPr>
                <w:sz w:val="22"/>
                <w:szCs w:val="22"/>
              </w:rPr>
              <w:t>20/2,5</w:t>
            </w:r>
          </w:p>
        </w:tc>
        <w:tc>
          <w:tcPr>
            <w:tcW w:w="506" w:type="pct"/>
            <w:tcBorders>
              <w:top w:val="nil"/>
              <w:left w:val="nil"/>
              <w:bottom w:val="single" w:sz="4" w:space="0" w:color="auto"/>
              <w:right w:val="single" w:sz="4" w:space="0" w:color="auto"/>
            </w:tcBorders>
            <w:shd w:val="clear" w:color="auto" w:fill="auto"/>
            <w:vAlign w:val="center"/>
            <w:hideMark/>
          </w:tcPr>
          <w:p w14:paraId="6F2798CB" w14:textId="77777777" w:rsidR="006D1B5C" w:rsidRPr="00087B1B" w:rsidRDefault="006D1B5C" w:rsidP="006D1B5C">
            <w:pPr>
              <w:jc w:val="center"/>
              <w:rPr>
                <w:sz w:val="22"/>
                <w:szCs w:val="22"/>
              </w:rPr>
            </w:pPr>
            <w:r w:rsidRPr="00087B1B">
              <w:rPr>
                <w:sz w:val="22"/>
                <w:szCs w:val="22"/>
              </w:rPr>
              <w:t>80</w:t>
            </w:r>
          </w:p>
        </w:tc>
      </w:tr>
      <w:tr w:rsidR="006D1B5C" w:rsidRPr="00087B1B" w14:paraId="7C00F2DC" w14:textId="77777777" w:rsidTr="006D1B5C">
        <w:tc>
          <w:tcPr>
            <w:tcW w:w="5000" w:type="pct"/>
            <w:gridSpan w:val="6"/>
            <w:tcBorders>
              <w:top w:val="nil"/>
              <w:left w:val="single" w:sz="4" w:space="0" w:color="auto"/>
              <w:bottom w:val="single" w:sz="4" w:space="0" w:color="auto"/>
              <w:right w:val="single" w:sz="4" w:space="0" w:color="auto"/>
            </w:tcBorders>
            <w:shd w:val="clear" w:color="auto" w:fill="auto"/>
            <w:vAlign w:val="center"/>
          </w:tcPr>
          <w:p w14:paraId="53FAF227" w14:textId="0D31A60A" w:rsidR="006D1B5C" w:rsidRPr="00087B1B" w:rsidRDefault="006D1B5C" w:rsidP="006D1B5C">
            <w:pPr>
              <w:jc w:val="left"/>
              <w:rPr>
                <w:b/>
                <w:bCs/>
                <w:sz w:val="22"/>
                <w:szCs w:val="22"/>
              </w:rPr>
            </w:pPr>
            <w:r w:rsidRPr="00087B1B">
              <w:rPr>
                <w:b/>
                <w:bCs/>
                <w:sz w:val="22"/>
                <w:szCs w:val="22"/>
              </w:rPr>
              <w:t>Котельная «ДКПС» (с. Дунаево)</w:t>
            </w:r>
          </w:p>
        </w:tc>
      </w:tr>
      <w:tr w:rsidR="006D1B5C" w:rsidRPr="00087B1B" w14:paraId="1187A1B2" w14:textId="77777777" w:rsidTr="006D1B5C">
        <w:trPr>
          <w:gridAfter w:val="1"/>
          <w:wAfter w:w="9" w:type="pct"/>
        </w:trPr>
        <w:tc>
          <w:tcPr>
            <w:tcW w:w="1283" w:type="pct"/>
            <w:tcBorders>
              <w:top w:val="nil"/>
              <w:left w:val="single" w:sz="4" w:space="0" w:color="auto"/>
              <w:bottom w:val="single" w:sz="4" w:space="0" w:color="auto"/>
              <w:right w:val="single" w:sz="4" w:space="0" w:color="auto"/>
            </w:tcBorders>
            <w:shd w:val="clear" w:color="auto" w:fill="auto"/>
            <w:vAlign w:val="center"/>
            <w:hideMark/>
          </w:tcPr>
          <w:p w14:paraId="524DA7EC" w14:textId="344B403D" w:rsidR="006D1B5C" w:rsidRPr="00087B1B" w:rsidRDefault="006D1B5C" w:rsidP="006D1B5C">
            <w:pPr>
              <w:jc w:val="center"/>
              <w:rPr>
                <w:sz w:val="22"/>
                <w:szCs w:val="22"/>
              </w:rPr>
            </w:pPr>
            <w:r>
              <w:rPr>
                <w:sz w:val="22"/>
                <w:szCs w:val="22"/>
              </w:rPr>
              <w:lastRenderedPageBreak/>
              <w:t>Котел водогрейный</w:t>
            </w:r>
          </w:p>
        </w:tc>
        <w:tc>
          <w:tcPr>
            <w:tcW w:w="917" w:type="pct"/>
            <w:tcBorders>
              <w:top w:val="nil"/>
              <w:left w:val="nil"/>
              <w:bottom w:val="single" w:sz="4" w:space="0" w:color="auto"/>
              <w:right w:val="single" w:sz="4" w:space="0" w:color="auto"/>
            </w:tcBorders>
            <w:shd w:val="clear" w:color="auto" w:fill="auto"/>
            <w:vAlign w:val="center"/>
            <w:hideMark/>
          </w:tcPr>
          <w:p w14:paraId="082FDB89" w14:textId="77777777" w:rsidR="006D1B5C" w:rsidRPr="00087B1B" w:rsidRDefault="006D1B5C" w:rsidP="006D1B5C">
            <w:pPr>
              <w:jc w:val="center"/>
              <w:rPr>
                <w:sz w:val="22"/>
                <w:szCs w:val="22"/>
              </w:rPr>
            </w:pPr>
            <w:r w:rsidRPr="00087B1B">
              <w:rPr>
                <w:sz w:val="22"/>
                <w:szCs w:val="22"/>
              </w:rPr>
              <w:t>КВм-1,8 к1</w:t>
            </w:r>
          </w:p>
        </w:tc>
        <w:tc>
          <w:tcPr>
            <w:tcW w:w="958" w:type="pct"/>
            <w:tcBorders>
              <w:top w:val="nil"/>
              <w:left w:val="nil"/>
              <w:bottom w:val="single" w:sz="4" w:space="0" w:color="auto"/>
              <w:right w:val="single" w:sz="4" w:space="0" w:color="auto"/>
            </w:tcBorders>
            <w:shd w:val="clear" w:color="auto" w:fill="auto"/>
            <w:vAlign w:val="center"/>
            <w:hideMark/>
          </w:tcPr>
          <w:p w14:paraId="2F05BF3B" w14:textId="77777777" w:rsidR="006D1B5C" w:rsidRPr="00087B1B" w:rsidRDefault="006D1B5C" w:rsidP="006D1B5C">
            <w:pPr>
              <w:jc w:val="center"/>
              <w:rPr>
                <w:sz w:val="22"/>
                <w:szCs w:val="22"/>
              </w:rPr>
            </w:pPr>
            <w:r w:rsidRPr="00087B1B">
              <w:rPr>
                <w:sz w:val="22"/>
                <w:szCs w:val="22"/>
              </w:rPr>
              <w:t>2015</w:t>
            </w:r>
          </w:p>
        </w:tc>
        <w:tc>
          <w:tcPr>
            <w:tcW w:w="1327" w:type="pct"/>
            <w:tcBorders>
              <w:top w:val="nil"/>
              <w:left w:val="nil"/>
              <w:bottom w:val="single" w:sz="4" w:space="0" w:color="auto"/>
              <w:right w:val="single" w:sz="4" w:space="0" w:color="auto"/>
            </w:tcBorders>
            <w:shd w:val="clear" w:color="auto" w:fill="auto"/>
            <w:vAlign w:val="center"/>
            <w:hideMark/>
          </w:tcPr>
          <w:p w14:paraId="0A861793" w14:textId="5F45DA15" w:rsidR="006D1B5C" w:rsidRPr="00087B1B" w:rsidRDefault="006D1B5C" w:rsidP="006D1B5C">
            <w:pPr>
              <w:jc w:val="center"/>
              <w:rPr>
                <w:sz w:val="22"/>
                <w:szCs w:val="22"/>
              </w:rPr>
            </w:pPr>
            <w:r w:rsidRPr="00087B1B">
              <w:rPr>
                <w:sz w:val="22"/>
                <w:szCs w:val="22"/>
              </w:rPr>
              <w:t>1,</w:t>
            </w:r>
            <w:r w:rsidR="00980317">
              <w:rPr>
                <w:sz w:val="22"/>
                <w:szCs w:val="22"/>
              </w:rPr>
              <w:t>5 Гкал/час</w:t>
            </w:r>
          </w:p>
        </w:tc>
        <w:tc>
          <w:tcPr>
            <w:tcW w:w="506" w:type="pct"/>
            <w:tcBorders>
              <w:top w:val="nil"/>
              <w:left w:val="nil"/>
              <w:bottom w:val="single" w:sz="4" w:space="0" w:color="auto"/>
              <w:right w:val="single" w:sz="4" w:space="0" w:color="auto"/>
            </w:tcBorders>
            <w:shd w:val="clear" w:color="auto" w:fill="auto"/>
            <w:vAlign w:val="center"/>
            <w:hideMark/>
          </w:tcPr>
          <w:p w14:paraId="597219E3" w14:textId="77777777" w:rsidR="006D1B5C" w:rsidRPr="00087B1B" w:rsidRDefault="006D1B5C" w:rsidP="006D1B5C">
            <w:pPr>
              <w:jc w:val="center"/>
              <w:rPr>
                <w:sz w:val="22"/>
                <w:szCs w:val="22"/>
              </w:rPr>
            </w:pPr>
            <w:r w:rsidRPr="00087B1B">
              <w:rPr>
                <w:sz w:val="22"/>
                <w:szCs w:val="22"/>
              </w:rPr>
              <w:t>30</w:t>
            </w:r>
          </w:p>
        </w:tc>
      </w:tr>
      <w:tr w:rsidR="006D1B5C" w:rsidRPr="00087B1B" w14:paraId="72F2D1D8" w14:textId="77777777" w:rsidTr="006D1B5C">
        <w:trPr>
          <w:gridAfter w:val="1"/>
          <w:wAfter w:w="9" w:type="pct"/>
        </w:trPr>
        <w:tc>
          <w:tcPr>
            <w:tcW w:w="1283" w:type="pct"/>
            <w:tcBorders>
              <w:top w:val="nil"/>
              <w:left w:val="single" w:sz="4" w:space="0" w:color="auto"/>
              <w:bottom w:val="single" w:sz="4" w:space="0" w:color="auto"/>
              <w:right w:val="single" w:sz="4" w:space="0" w:color="auto"/>
            </w:tcBorders>
            <w:shd w:val="clear" w:color="auto" w:fill="auto"/>
            <w:vAlign w:val="center"/>
            <w:hideMark/>
          </w:tcPr>
          <w:p w14:paraId="1B52E9E1" w14:textId="121F02AB" w:rsidR="006D1B5C" w:rsidRPr="00087B1B" w:rsidRDefault="006D1B5C" w:rsidP="006D1B5C">
            <w:pPr>
              <w:jc w:val="center"/>
              <w:rPr>
                <w:sz w:val="22"/>
                <w:szCs w:val="22"/>
              </w:rPr>
            </w:pPr>
            <w:r>
              <w:rPr>
                <w:sz w:val="22"/>
                <w:szCs w:val="22"/>
              </w:rPr>
              <w:t>Котел водогрейный</w:t>
            </w:r>
          </w:p>
        </w:tc>
        <w:tc>
          <w:tcPr>
            <w:tcW w:w="917" w:type="pct"/>
            <w:tcBorders>
              <w:top w:val="nil"/>
              <w:left w:val="nil"/>
              <w:bottom w:val="single" w:sz="4" w:space="0" w:color="auto"/>
              <w:right w:val="single" w:sz="4" w:space="0" w:color="auto"/>
            </w:tcBorders>
            <w:shd w:val="clear" w:color="auto" w:fill="auto"/>
            <w:vAlign w:val="center"/>
            <w:hideMark/>
          </w:tcPr>
          <w:p w14:paraId="56E329C3" w14:textId="77777777" w:rsidR="006D1B5C" w:rsidRPr="00087B1B" w:rsidRDefault="006D1B5C" w:rsidP="006D1B5C">
            <w:pPr>
              <w:jc w:val="center"/>
              <w:rPr>
                <w:sz w:val="22"/>
                <w:szCs w:val="22"/>
              </w:rPr>
            </w:pPr>
            <w:r w:rsidRPr="00087B1B">
              <w:rPr>
                <w:sz w:val="22"/>
                <w:szCs w:val="22"/>
              </w:rPr>
              <w:t>КВм-1,8 к2</w:t>
            </w:r>
          </w:p>
        </w:tc>
        <w:tc>
          <w:tcPr>
            <w:tcW w:w="958" w:type="pct"/>
            <w:tcBorders>
              <w:top w:val="nil"/>
              <w:left w:val="nil"/>
              <w:bottom w:val="single" w:sz="4" w:space="0" w:color="auto"/>
              <w:right w:val="single" w:sz="4" w:space="0" w:color="auto"/>
            </w:tcBorders>
            <w:shd w:val="clear" w:color="auto" w:fill="auto"/>
            <w:vAlign w:val="center"/>
            <w:hideMark/>
          </w:tcPr>
          <w:p w14:paraId="63C6138D" w14:textId="77777777" w:rsidR="006D1B5C" w:rsidRPr="00087B1B" w:rsidRDefault="006D1B5C" w:rsidP="006D1B5C">
            <w:pPr>
              <w:jc w:val="center"/>
              <w:rPr>
                <w:sz w:val="22"/>
                <w:szCs w:val="22"/>
              </w:rPr>
            </w:pPr>
            <w:r w:rsidRPr="00087B1B">
              <w:rPr>
                <w:sz w:val="22"/>
                <w:szCs w:val="22"/>
              </w:rPr>
              <w:t>2015</w:t>
            </w:r>
          </w:p>
        </w:tc>
        <w:tc>
          <w:tcPr>
            <w:tcW w:w="1327" w:type="pct"/>
            <w:tcBorders>
              <w:top w:val="nil"/>
              <w:left w:val="nil"/>
              <w:bottom w:val="single" w:sz="4" w:space="0" w:color="auto"/>
              <w:right w:val="single" w:sz="4" w:space="0" w:color="auto"/>
            </w:tcBorders>
            <w:shd w:val="clear" w:color="auto" w:fill="auto"/>
            <w:vAlign w:val="center"/>
            <w:hideMark/>
          </w:tcPr>
          <w:p w14:paraId="40E8EFC6" w14:textId="414ABB1C" w:rsidR="006D1B5C" w:rsidRPr="00087B1B" w:rsidRDefault="006D1B5C" w:rsidP="006D1B5C">
            <w:pPr>
              <w:jc w:val="center"/>
              <w:rPr>
                <w:sz w:val="22"/>
                <w:szCs w:val="22"/>
              </w:rPr>
            </w:pPr>
            <w:r w:rsidRPr="00087B1B">
              <w:rPr>
                <w:sz w:val="22"/>
                <w:szCs w:val="22"/>
              </w:rPr>
              <w:t>1,</w:t>
            </w:r>
            <w:r w:rsidR="00980317">
              <w:rPr>
                <w:sz w:val="22"/>
                <w:szCs w:val="22"/>
              </w:rPr>
              <w:t>5 Гкал/час</w:t>
            </w:r>
          </w:p>
        </w:tc>
        <w:tc>
          <w:tcPr>
            <w:tcW w:w="506" w:type="pct"/>
            <w:tcBorders>
              <w:top w:val="nil"/>
              <w:left w:val="nil"/>
              <w:bottom w:val="single" w:sz="4" w:space="0" w:color="auto"/>
              <w:right w:val="single" w:sz="4" w:space="0" w:color="auto"/>
            </w:tcBorders>
            <w:shd w:val="clear" w:color="auto" w:fill="auto"/>
            <w:vAlign w:val="center"/>
            <w:hideMark/>
          </w:tcPr>
          <w:p w14:paraId="7A137B04" w14:textId="77777777" w:rsidR="006D1B5C" w:rsidRPr="00087B1B" w:rsidRDefault="006D1B5C" w:rsidP="006D1B5C">
            <w:pPr>
              <w:jc w:val="center"/>
              <w:rPr>
                <w:sz w:val="22"/>
                <w:szCs w:val="22"/>
              </w:rPr>
            </w:pPr>
            <w:r w:rsidRPr="00087B1B">
              <w:rPr>
                <w:sz w:val="22"/>
                <w:szCs w:val="22"/>
              </w:rPr>
              <w:t>30</w:t>
            </w:r>
          </w:p>
        </w:tc>
      </w:tr>
      <w:tr w:rsidR="006D1B5C" w:rsidRPr="00087B1B" w14:paraId="70DDF517" w14:textId="77777777" w:rsidTr="006D1B5C">
        <w:trPr>
          <w:gridAfter w:val="1"/>
          <w:wAfter w:w="9" w:type="pct"/>
        </w:trPr>
        <w:tc>
          <w:tcPr>
            <w:tcW w:w="1283" w:type="pct"/>
            <w:tcBorders>
              <w:top w:val="nil"/>
              <w:left w:val="single" w:sz="4" w:space="0" w:color="auto"/>
              <w:bottom w:val="single" w:sz="4" w:space="0" w:color="auto"/>
              <w:right w:val="single" w:sz="4" w:space="0" w:color="auto"/>
            </w:tcBorders>
            <w:shd w:val="clear" w:color="auto" w:fill="auto"/>
            <w:vAlign w:val="center"/>
            <w:hideMark/>
          </w:tcPr>
          <w:p w14:paraId="686937D0" w14:textId="45E3D05D" w:rsidR="006D1B5C" w:rsidRPr="00087B1B" w:rsidRDefault="006D1B5C" w:rsidP="006D1B5C">
            <w:pPr>
              <w:jc w:val="center"/>
              <w:rPr>
                <w:sz w:val="22"/>
                <w:szCs w:val="22"/>
              </w:rPr>
            </w:pPr>
            <w:r>
              <w:rPr>
                <w:sz w:val="22"/>
                <w:szCs w:val="22"/>
              </w:rPr>
              <w:t>Котел водогрейный</w:t>
            </w:r>
          </w:p>
        </w:tc>
        <w:tc>
          <w:tcPr>
            <w:tcW w:w="917" w:type="pct"/>
            <w:tcBorders>
              <w:top w:val="nil"/>
              <w:left w:val="nil"/>
              <w:bottom w:val="single" w:sz="4" w:space="0" w:color="auto"/>
              <w:right w:val="single" w:sz="4" w:space="0" w:color="auto"/>
            </w:tcBorders>
            <w:shd w:val="clear" w:color="auto" w:fill="auto"/>
            <w:vAlign w:val="center"/>
            <w:hideMark/>
          </w:tcPr>
          <w:p w14:paraId="278F1994" w14:textId="77777777" w:rsidR="006D1B5C" w:rsidRPr="00087B1B" w:rsidRDefault="006D1B5C" w:rsidP="006D1B5C">
            <w:pPr>
              <w:jc w:val="center"/>
              <w:rPr>
                <w:sz w:val="22"/>
                <w:szCs w:val="22"/>
              </w:rPr>
            </w:pPr>
            <w:r w:rsidRPr="00087B1B">
              <w:rPr>
                <w:sz w:val="22"/>
                <w:szCs w:val="22"/>
              </w:rPr>
              <w:t>КВм-2,0 к3</w:t>
            </w:r>
          </w:p>
        </w:tc>
        <w:tc>
          <w:tcPr>
            <w:tcW w:w="958" w:type="pct"/>
            <w:tcBorders>
              <w:top w:val="nil"/>
              <w:left w:val="nil"/>
              <w:bottom w:val="single" w:sz="4" w:space="0" w:color="auto"/>
              <w:right w:val="single" w:sz="4" w:space="0" w:color="auto"/>
            </w:tcBorders>
            <w:shd w:val="clear" w:color="auto" w:fill="auto"/>
            <w:vAlign w:val="center"/>
            <w:hideMark/>
          </w:tcPr>
          <w:p w14:paraId="37D515A3" w14:textId="77777777" w:rsidR="006D1B5C" w:rsidRPr="00087B1B" w:rsidRDefault="006D1B5C" w:rsidP="006D1B5C">
            <w:pPr>
              <w:jc w:val="center"/>
              <w:rPr>
                <w:sz w:val="22"/>
                <w:szCs w:val="22"/>
              </w:rPr>
            </w:pPr>
            <w:r w:rsidRPr="00087B1B">
              <w:rPr>
                <w:sz w:val="22"/>
                <w:szCs w:val="22"/>
              </w:rPr>
              <w:t>2011</w:t>
            </w:r>
          </w:p>
        </w:tc>
        <w:tc>
          <w:tcPr>
            <w:tcW w:w="1327" w:type="pct"/>
            <w:tcBorders>
              <w:top w:val="nil"/>
              <w:left w:val="nil"/>
              <w:bottom w:val="single" w:sz="4" w:space="0" w:color="auto"/>
              <w:right w:val="single" w:sz="4" w:space="0" w:color="auto"/>
            </w:tcBorders>
            <w:shd w:val="clear" w:color="auto" w:fill="auto"/>
            <w:vAlign w:val="center"/>
            <w:hideMark/>
          </w:tcPr>
          <w:p w14:paraId="04ABE403" w14:textId="3C14F367" w:rsidR="006D1B5C" w:rsidRPr="00087B1B" w:rsidRDefault="00980317" w:rsidP="006D1B5C">
            <w:pPr>
              <w:jc w:val="center"/>
              <w:rPr>
                <w:sz w:val="22"/>
                <w:szCs w:val="22"/>
              </w:rPr>
            </w:pPr>
            <w:r>
              <w:rPr>
                <w:sz w:val="22"/>
                <w:szCs w:val="22"/>
              </w:rPr>
              <w:t>1,72 Гкал/час</w:t>
            </w:r>
          </w:p>
        </w:tc>
        <w:tc>
          <w:tcPr>
            <w:tcW w:w="506" w:type="pct"/>
            <w:tcBorders>
              <w:top w:val="nil"/>
              <w:left w:val="nil"/>
              <w:bottom w:val="single" w:sz="4" w:space="0" w:color="auto"/>
              <w:right w:val="single" w:sz="4" w:space="0" w:color="auto"/>
            </w:tcBorders>
            <w:shd w:val="clear" w:color="auto" w:fill="auto"/>
            <w:vAlign w:val="center"/>
            <w:hideMark/>
          </w:tcPr>
          <w:p w14:paraId="7444C8EC" w14:textId="77777777" w:rsidR="006D1B5C" w:rsidRPr="00087B1B" w:rsidRDefault="006D1B5C" w:rsidP="006D1B5C">
            <w:pPr>
              <w:jc w:val="center"/>
              <w:rPr>
                <w:sz w:val="22"/>
                <w:szCs w:val="22"/>
              </w:rPr>
            </w:pPr>
            <w:r w:rsidRPr="00087B1B">
              <w:rPr>
                <w:sz w:val="22"/>
                <w:szCs w:val="22"/>
              </w:rPr>
              <w:t>85</w:t>
            </w:r>
          </w:p>
        </w:tc>
      </w:tr>
      <w:tr w:rsidR="006D1B5C" w:rsidRPr="00087B1B" w14:paraId="6B2A6A76" w14:textId="77777777" w:rsidTr="006D1B5C">
        <w:trPr>
          <w:gridAfter w:val="1"/>
          <w:wAfter w:w="9" w:type="pct"/>
        </w:trPr>
        <w:tc>
          <w:tcPr>
            <w:tcW w:w="1283" w:type="pct"/>
            <w:tcBorders>
              <w:top w:val="nil"/>
              <w:left w:val="single" w:sz="4" w:space="0" w:color="auto"/>
              <w:bottom w:val="single" w:sz="4" w:space="0" w:color="auto"/>
              <w:right w:val="single" w:sz="4" w:space="0" w:color="auto"/>
            </w:tcBorders>
            <w:shd w:val="clear" w:color="auto" w:fill="auto"/>
            <w:vAlign w:val="center"/>
            <w:hideMark/>
          </w:tcPr>
          <w:p w14:paraId="0E106925" w14:textId="7E2FC25C" w:rsidR="006D1B5C" w:rsidRPr="00087B1B" w:rsidRDefault="006D1B5C" w:rsidP="006D1B5C">
            <w:pPr>
              <w:jc w:val="center"/>
              <w:rPr>
                <w:sz w:val="22"/>
                <w:szCs w:val="22"/>
              </w:rPr>
            </w:pPr>
            <w:r>
              <w:rPr>
                <w:sz w:val="22"/>
                <w:szCs w:val="22"/>
              </w:rPr>
              <w:t>Насос</w:t>
            </w:r>
          </w:p>
        </w:tc>
        <w:tc>
          <w:tcPr>
            <w:tcW w:w="917" w:type="pct"/>
            <w:tcBorders>
              <w:top w:val="nil"/>
              <w:left w:val="nil"/>
              <w:bottom w:val="single" w:sz="4" w:space="0" w:color="auto"/>
              <w:right w:val="single" w:sz="4" w:space="0" w:color="auto"/>
            </w:tcBorders>
            <w:shd w:val="clear" w:color="auto" w:fill="auto"/>
            <w:vAlign w:val="center"/>
            <w:hideMark/>
          </w:tcPr>
          <w:p w14:paraId="269E7899" w14:textId="77777777" w:rsidR="006D1B5C" w:rsidRPr="00087B1B" w:rsidRDefault="006D1B5C" w:rsidP="006D1B5C">
            <w:pPr>
              <w:jc w:val="center"/>
              <w:rPr>
                <w:sz w:val="22"/>
                <w:szCs w:val="22"/>
              </w:rPr>
            </w:pPr>
            <w:r w:rsidRPr="00087B1B">
              <w:rPr>
                <w:sz w:val="22"/>
                <w:szCs w:val="22"/>
              </w:rPr>
              <w:t>КМ 100-65-200№1</w:t>
            </w:r>
          </w:p>
        </w:tc>
        <w:tc>
          <w:tcPr>
            <w:tcW w:w="958" w:type="pct"/>
            <w:tcBorders>
              <w:top w:val="nil"/>
              <w:left w:val="nil"/>
              <w:bottom w:val="single" w:sz="4" w:space="0" w:color="auto"/>
              <w:right w:val="single" w:sz="4" w:space="0" w:color="auto"/>
            </w:tcBorders>
            <w:shd w:val="clear" w:color="auto" w:fill="auto"/>
            <w:vAlign w:val="center"/>
            <w:hideMark/>
          </w:tcPr>
          <w:p w14:paraId="28855C5A" w14:textId="77777777" w:rsidR="006D1B5C" w:rsidRPr="00087B1B" w:rsidRDefault="006D1B5C" w:rsidP="006D1B5C">
            <w:pPr>
              <w:jc w:val="center"/>
              <w:rPr>
                <w:sz w:val="22"/>
                <w:szCs w:val="22"/>
              </w:rPr>
            </w:pPr>
            <w:r w:rsidRPr="00087B1B">
              <w:rPr>
                <w:sz w:val="22"/>
                <w:szCs w:val="22"/>
              </w:rPr>
              <w:t>2012</w:t>
            </w:r>
          </w:p>
        </w:tc>
        <w:tc>
          <w:tcPr>
            <w:tcW w:w="1327" w:type="pct"/>
            <w:tcBorders>
              <w:top w:val="nil"/>
              <w:left w:val="nil"/>
              <w:bottom w:val="single" w:sz="4" w:space="0" w:color="auto"/>
              <w:right w:val="single" w:sz="4" w:space="0" w:color="auto"/>
            </w:tcBorders>
            <w:shd w:val="clear" w:color="auto" w:fill="auto"/>
            <w:vAlign w:val="center"/>
            <w:hideMark/>
          </w:tcPr>
          <w:p w14:paraId="1F34A936" w14:textId="77777777" w:rsidR="006D1B5C" w:rsidRPr="00087B1B" w:rsidRDefault="006D1B5C" w:rsidP="006D1B5C">
            <w:pPr>
              <w:jc w:val="center"/>
              <w:rPr>
                <w:sz w:val="22"/>
                <w:szCs w:val="22"/>
              </w:rPr>
            </w:pPr>
            <w:r w:rsidRPr="00087B1B">
              <w:rPr>
                <w:sz w:val="22"/>
                <w:szCs w:val="22"/>
              </w:rPr>
              <w:t>100/30</w:t>
            </w:r>
          </w:p>
        </w:tc>
        <w:tc>
          <w:tcPr>
            <w:tcW w:w="506" w:type="pct"/>
            <w:tcBorders>
              <w:top w:val="nil"/>
              <w:left w:val="nil"/>
              <w:bottom w:val="single" w:sz="4" w:space="0" w:color="auto"/>
              <w:right w:val="single" w:sz="4" w:space="0" w:color="auto"/>
            </w:tcBorders>
            <w:shd w:val="clear" w:color="auto" w:fill="auto"/>
            <w:vAlign w:val="center"/>
            <w:hideMark/>
          </w:tcPr>
          <w:p w14:paraId="12592BBE" w14:textId="77777777" w:rsidR="006D1B5C" w:rsidRPr="00087B1B" w:rsidRDefault="006D1B5C" w:rsidP="006D1B5C">
            <w:pPr>
              <w:jc w:val="center"/>
              <w:rPr>
                <w:sz w:val="22"/>
                <w:szCs w:val="22"/>
              </w:rPr>
            </w:pPr>
            <w:r w:rsidRPr="00087B1B">
              <w:rPr>
                <w:sz w:val="22"/>
                <w:szCs w:val="22"/>
              </w:rPr>
              <w:t>80</w:t>
            </w:r>
          </w:p>
        </w:tc>
      </w:tr>
      <w:tr w:rsidR="006D1B5C" w:rsidRPr="00087B1B" w14:paraId="2B6608AF" w14:textId="77777777" w:rsidTr="006D1B5C">
        <w:trPr>
          <w:gridAfter w:val="1"/>
          <w:wAfter w:w="9" w:type="pct"/>
        </w:trPr>
        <w:tc>
          <w:tcPr>
            <w:tcW w:w="1283" w:type="pct"/>
            <w:tcBorders>
              <w:top w:val="nil"/>
              <w:left w:val="single" w:sz="4" w:space="0" w:color="auto"/>
              <w:bottom w:val="single" w:sz="4" w:space="0" w:color="auto"/>
              <w:right w:val="single" w:sz="4" w:space="0" w:color="auto"/>
            </w:tcBorders>
            <w:shd w:val="clear" w:color="auto" w:fill="auto"/>
            <w:vAlign w:val="center"/>
            <w:hideMark/>
          </w:tcPr>
          <w:p w14:paraId="55431BB7" w14:textId="7F69BA26" w:rsidR="006D1B5C" w:rsidRPr="00087B1B" w:rsidRDefault="006D1B5C" w:rsidP="006D1B5C">
            <w:pPr>
              <w:jc w:val="center"/>
              <w:rPr>
                <w:sz w:val="22"/>
                <w:szCs w:val="22"/>
              </w:rPr>
            </w:pPr>
            <w:r>
              <w:rPr>
                <w:sz w:val="22"/>
                <w:szCs w:val="22"/>
              </w:rPr>
              <w:t>Насос</w:t>
            </w:r>
          </w:p>
        </w:tc>
        <w:tc>
          <w:tcPr>
            <w:tcW w:w="917" w:type="pct"/>
            <w:tcBorders>
              <w:top w:val="nil"/>
              <w:left w:val="nil"/>
              <w:bottom w:val="single" w:sz="4" w:space="0" w:color="auto"/>
              <w:right w:val="single" w:sz="4" w:space="0" w:color="auto"/>
            </w:tcBorders>
            <w:shd w:val="clear" w:color="auto" w:fill="auto"/>
            <w:vAlign w:val="center"/>
            <w:hideMark/>
          </w:tcPr>
          <w:p w14:paraId="0A8B2D26" w14:textId="77777777" w:rsidR="006D1B5C" w:rsidRPr="00087B1B" w:rsidRDefault="006D1B5C" w:rsidP="006D1B5C">
            <w:pPr>
              <w:jc w:val="center"/>
              <w:rPr>
                <w:sz w:val="22"/>
                <w:szCs w:val="22"/>
              </w:rPr>
            </w:pPr>
            <w:r w:rsidRPr="00087B1B">
              <w:rPr>
                <w:sz w:val="22"/>
                <w:szCs w:val="22"/>
              </w:rPr>
              <w:t>КМ 100-65-200№2</w:t>
            </w:r>
          </w:p>
        </w:tc>
        <w:tc>
          <w:tcPr>
            <w:tcW w:w="958" w:type="pct"/>
            <w:tcBorders>
              <w:top w:val="nil"/>
              <w:left w:val="nil"/>
              <w:bottom w:val="single" w:sz="4" w:space="0" w:color="auto"/>
              <w:right w:val="single" w:sz="4" w:space="0" w:color="auto"/>
            </w:tcBorders>
            <w:shd w:val="clear" w:color="auto" w:fill="auto"/>
            <w:vAlign w:val="center"/>
            <w:hideMark/>
          </w:tcPr>
          <w:p w14:paraId="184FD357" w14:textId="77777777" w:rsidR="006D1B5C" w:rsidRPr="00087B1B" w:rsidRDefault="006D1B5C" w:rsidP="006D1B5C">
            <w:pPr>
              <w:jc w:val="center"/>
              <w:rPr>
                <w:sz w:val="22"/>
                <w:szCs w:val="22"/>
              </w:rPr>
            </w:pPr>
            <w:r w:rsidRPr="00087B1B">
              <w:rPr>
                <w:sz w:val="22"/>
                <w:szCs w:val="22"/>
              </w:rPr>
              <w:t>2012</w:t>
            </w:r>
          </w:p>
        </w:tc>
        <w:tc>
          <w:tcPr>
            <w:tcW w:w="1327" w:type="pct"/>
            <w:tcBorders>
              <w:top w:val="nil"/>
              <w:left w:val="nil"/>
              <w:bottom w:val="single" w:sz="4" w:space="0" w:color="auto"/>
              <w:right w:val="single" w:sz="4" w:space="0" w:color="auto"/>
            </w:tcBorders>
            <w:shd w:val="clear" w:color="auto" w:fill="auto"/>
            <w:vAlign w:val="center"/>
            <w:hideMark/>
          </w:tcPr>
          <w:p w14:paraId="496B5D7D" w14:textId="77777777" w:rsidR="006D1B5C" w:rsidRPr="00087B1B" w:rsidRDefault="006D1B5C" w:rsidP="006D1B5C">
            <w:pPr>
              <w:jc w:val="center"/>
              <w:rPr>
                <w:sz w:val="22"/>
                <w:szCs w:val="22"/>
              </w:rPr>
            </w:pPr>
            <w:r w:rsidRPr="00087B1B">
              <w:rPr>
                <w:sz w:val="22"/>
                <w:szCs w:val="22"/>
              </w:rPr>
              <w:t>100/30</w:t>
            </w:r>
          </w:p>
        </w:tc>
        <w:tc>
          <w:tcPr>
            <w:tcW w:w="506" w:type="pct"/>
            <w:tcBorders>
              <w:top w:val="nil"/>
              <w:left w:val="nil"/>
              <w:bottom w:val="single" w:sz="4" w:space="0" w:color="auto"/>
              <w:right w:val="single" w:sz="4" w:space="0" w:color="auto"/>
            </w:tcBorders>
            <w:shd w:val="clear" w:color="auto" w:fill="auto"/>
            <w:vAlign w:val="center"/>
            <w:hideMark/>
          </w:tcPr>
          <w:p w14:paraId="028A062C" w14:textId="77777777" w:rsidR="006D1B5C" w:rsidRPr="00087B1B" w:rsidRDefault="006D1B5C" w:rsidP="006D1B5C">
            <w:pPr>
              <w:jc w:val="center"/>
              <w:rPr>
                <w:sz w:val="22"/>
                <w:szCs w:val="22"/>
              </w:rPr>
            </w:pPr>
            <w:r w:rsidRPr="00087B1B">
              <w:rPr>
                <w:sz w:val="22"/>
                <w:szCs w:val="22"/>
              </w:rPr>
              <w:t>80</w:t>
            </w:r>
          </w:p>
        </w:tc>
      </w:tr>
      <w:tr w:rsidR="006D1B5C" w:rsidRPr="00087B1B" w14:paraId="79012A76" w14:textId="77777777" w:rsidTr="006D1B5C">
        <w:trPr>
          <w:gridAfter w:val="1"/>
          <w:wAfter w:w="9" w:type="pct"/>
        </w:trPr>
        <w:tc>
          <w:tcPr>
            <w:tcW w:w="1283" w:type="pct"/>
            <w:tcBorders>
              <w:top w:val="nil"/>
              <w:left w:val="single" w:sz="4" w:space="0" w:color="auto"/>
              <w:bottom w:val="single" w:sz="4" w:space="0" w:color="auto"/>
              <w:right w:val="single" w:sz="4" w:space="0" w:color="auto"/>
            </w:tcBorders>
            <w:shd w:val="clear" w:color="auto" w:fill="auto"/>
            <w:vAlign w:val="center"/>
            <w:hideMark/>
          </w:tcPr>
          <w:p w14:paraId="0467E7B4" w14:textId="273B85D9" w:rsidR="006D1B5C" w:rsidRPr="00087B1B" w:rsidRDefault="006D1B5C" w:rsidP="006D1B5C">
            <w:pPr>
              <w:jc w:val="center"/>
              <w:rPr>
                <w:sz w:val="22"/>
                <w:szCs w:val="22"/>
              </w:rPr>
            </w:pPr>
            <w:r>
              <w:rPr>
                <w:sz w:val="22"/>
                <w:szCs w:val="22"/>
              </w:rPr>
              <w:t>Дымосос</w:t>
            </w:r>
          </w:p>
        </w:tc>
        <w:tc>
          <w:tcPr>
            <w:tcW w:w="917" w:type="pct"/>
            <w:tcBorders>
              <w:top w:val="nil"/>
              <w:left w:val="nil"/>
              <w:bottom w:val="single" w:sz="4" w:space="0" w:color="auto"/>
              <w:right w:val="single" w:sz="4" w:space="0" w:color="auto"/>
            </w:tcBorders>
            <w:shd w:val="clear" w:color="auto" w:fill="auto"/>
            <w:vAlign w:val="center"/>
            <w:hideMark/>
          </w:tcPr>
          <w:p w14:paraId="21308938" w14:textId="77777777" w:rsidR="006D1B5C" w:rsidRPr="00087B1B" w:rsidRDefault="006D1B5C" w:rsidP="006D1B5C">
            <w:pPr>
              <w:jc w:val="center"/>
              <w:rPr>
                <w:sz w:val="22"/>
                <w:szCs w:val="22"/>
              </w:rPr>
            </w:pPr>
            <w:r w:rsidRPr="00087B1B">
              <w:rPr>
                <w:sz w:val="22"/>
                <w:szCs w:val="22"/>
              </w:rPr>
              <w:t>ДН-8/600 к1</w:t>
            </w:r>
          </w:p>
        </w:tc>
        <w:tc>
          <w:tcPr>
            <w:tcW w:w="958" w:type="pct"/>
            <w:tcBorders>
              <w:top w:val="nil"/>
              <w:left w:val="nil"/>
              <w:bottom w:val="single" w:sz="4" w:space="0" w:color="auto"/>
              <w:right w:val="single" w:sz="4" w:space="0" w:color="auto"/>
            </w:tcBorders>
            <w:shd w:val="clear" w:color="auto" w:fill="auto"/>
            <w:vAlign w:val="center"/>
            <w:hideMark/>
          </w:tcPr>
          <w:p w14:paraId="5E0CFA9A" w14:textId="77777777" w:rsidR="006D1B5C" w:rsidRPr="00087B1B" w:rsidRDefault="006D1B5C" w:rsidP="006D1B5C">
            <w:pPr>
              <w:jc w:val="center"/>
              <w:rPr>
                <w:sz w:val="22"/>
                <w:szCs w:val="22"/>
              </w:rPr>
            </w:pPr>
            <w:r w:rsidRPr="00087B1B">
              <w:rPr>
                <w:sz w:val="22"/>
                <w:szCs w:val="22"/>
              </w:rPr>
              <w:t>2012</w:t>
            </w:r>
          </w:p>
        </w:tc>
        <w:tc>
          <w:tcPr>
            <w:tcW w:w="1327" w:type="pct"/>
            <w:tcBorders>
              <w:top w:val="nil"/>
              <w:left w:val="nil"/>
              <w:bottom w:val="single" w:sz="4" w:space="0" w:color="auto"/>
              <w:right w:val="single" w:sz="4" w:space="0" w:color="auto"/>
            </w:tcBorders>
            <w:shd w:val="clear" w:color="auto" w:fill="auto"/>
            <w:vAlign w:val="center"/>
            <w:hideMark/>
          </w:tcPr>
          <w:p w14:paraId="32F6D28E" w14:textId="77777777" w:rsidR="006D1B5C" w:rsidRPr="00087B1B" w:rsidRDefault="006D1B5C" w:rsidP="006D1B5C">
            <w:pPr>
              <w:jc w:val="center"/>
              <w:rPr>
                <w:sz w:val="22"/>
                <w:szCs w:val="22"/>
              </w:rPr>
            </w:pPr>
            <w:r w:rsidRPr="00087B1B">
              <w:rPr>
                <w:sz w:val="22"/>
                <w:szCs w:val="22"/>
              </w:rPr>
              <w:t>6700/11</w:t>
            </w:r>
          </w:p>
        </w:tc>
        <w:tc>
          <w:tcPr>
            <w:tcW w:w="506" w:type="pct"/>
            <w:tcBorders>
              <w:top w:val="nil"/>
              <w:left w:val="nil"/>
              <w:bottom w:val="single" w:sz="4" w:space="0" w:color="auto"/>
              <w:right w:val="single" w:sz="4" w:space="0" w:color="auto"/>
            </w:tcBorders>
            <w:shd w:val="clear" w:color="auto" w:fill="auto"/>
            <w:vAlign w:val="center"/>
            <w:hideMark/>
          </w:tcPr>
          <w:p w14:paraId="5C88485F" w14:textId="77777777" w:rsidR="006D1B5C" w:rsidRPr="00087B1B" w:rsidRDefault="006D1B5C" w:rsidP="006D1B5C">
            <w:pPr>
              <w:jc w:val="center"/>
              <w:rPr>
                <w:sz w:val="22"/>
                <w:szCs w:val="22"/>
              </w:rPr>
            </w:pPr>
            <w:r w:rsidRPr="00087B1B">
              <w:rPr>
                <w:sz w:val="22"/>
                <w:szCs w:val="22"/>
              </w:rPr>
              <w:t>80</w:t>
            </w:r>
          </w:p>
        </w:tc>
      </w:tr>
      <w:tr w:rsidR="006D1B5C" w:rsidRPr="00087B1B" w14:paraId="745841A0" w14:textId="77777777" w:rsidTr="006D1B5C">
        <w:trPr>
          <w:gridAfter w:val="1"/>
          <w:wAfter w:w="9" w:type="pct"/>
        </w:trPr>
        <w:tc>
          <w:tcPr>
            <w:tcW w:w="1283" w:type="pct"/>
            <w:tcBorders>
              <w:top w:val="nil"/>
              <w:left w:val="single" w:sz="4" w:space="0" w:color="auto"/>
              <w:bottom w:val="single" w:sz="4" w:space="0" w:color="auto"/>
              <w:right w:val="single" w:sz="4" w:space="0" w:color="auto"/>
            </w:tcBorders>
            <w:shd w:val="clear" w:color="auto" w:fill="auto"/>
            <w:vAlign w:val="center"/>
            <w:hideMark/>
          </w:tcPr>
          <w:p w14:paraId="3CC6F843" w14:textId="30936A62" w:rsidR="006D1B5C" w:rsidRPr="00087B1B" w:rsidRDefault="006D1B5C" w:rsidP="006D1B5C">
            <w:pPr>
              <w:jc w:val="center"/>
              <w:rPr>
                <w:sz w:val="22"/>
                <w:szCs w:val="22"/>
              </w:rPr>
            </w:pPr>
            <w:r>
              <w:rPr>
                <w:sz w:val="22"/>
                <w:szCs w:val="22"/>
              </w:rPr>
              <w:t>Дымосос</w:t>
            </w:r>
          </w:p>
        </w:tc>
        <w:tc>
          <w:tcPr>
            <w:tcW w:w="917" w:type="pct"/>
            <w:tcBorders>
              <w:top w:val="nil"/>
              <w:left w:val="nil"/>
              <w:bottom w:val="single" w:sz="4" w:space="0" w:color="auto"/>
              <w:right w:val="single" w:sz="4" w:space="0" w:color="auto"/>
            </w:tcBorders>
            <w:shd w:val="clear" w:color="auto" w:fill="auto"/>
            <w:vAlign w:val="center"/>
            <w:hideMark/>
          </w:tcPr>
          <w:p w14:paraId="382F04DF" w14:textId="77777777" w:rsidR="006D1B5C" w:rsidRPr="00087B1B" w:rsidRDefault="006D1B5C" w:rsidP="006D1B5C">
            <w:pPr>
              <w:jc w:val="center"/>
              <w:rPr>
                <w:sz w:val="22"/>
                <w:szCs w:val="22"/>
              </w:rPr>
            </w:pPr>
            <w:r w:rsidRPr="00087B1B">
              <w:rPr>
                <w:sz w:val="22"/>
                <w:szCs w:val="22"/>
              </w:rPr>
              <w:t>ДН-10 150 к2</w:t>
            </w:r>
          </w:p>
        </w:tc>
        <w:tc>
          <w:tcPr>
            <w:tcW w:w="958" w:type="pct"/>
            <w:tcBorders>
              <w:top w:val="nil"/>
              <w:left w:val="nil"/>
              <w:bottom w:val="single" w:sz="4" w:space="0" w:color="auto"/>
              <w:right w:val="single" w:sz="4" w:space="0" w:color="auto"/>
            </w:tcBorders>
            <w:shd w:val="clear" w:color="auto" w:fill="auto"/>
            <w:vAlign w:val="center"/>
            <w:hideMark/>
          </w:tcPr>
          <w:p w14:paraId="7EDAB361" w14:textId="77777777" w:rsidR="006D1B5C" w:rsidRPr="00087B1B" w:rsidRDefault="006D1B5C" w:rsidP="006D1B5C">
            <w:pPr>
              <w:jc w:val="center"/>
              <w:rPr>
                <w:sz w:val="22"/>
                <w:szCs w:val="22"/>
              </w:rPr>
            </w:pPr>
            <w:r w:rsidRPr="00087B1B">
              <w:rPr>
                <w:sz w:val="22"/>
                <w:szCs w:val="22"/>
              </w:rPr>
              <w:t>2012</w:t>
            </w:r>
          </w:p>
        </w:tc>
        <w:tc>
          <w:tcPr>
            <w:tcW w:w="1327" w:type="pct"/>
            <w:tcBorders>
              <w:top w:val="nil"/>
              <w:left w:val="nil"/>
              <w:bottom w:val="single" w:sz="4" w:space="0" w:color="auto"/>
              <w:right w:val="single" w:sz="4" w:space="0" w:color="auto"/>
            </w:tcBorders>
            <w:shd w:val="clear" w:color="auto" w:fill="auto"/>
            <w:vAlign w:val="center"/>
            <w:hideMark/>
          </w:tcPr>
          <w:p w14:paraId="27207E4F" w14:textId="77777777" w:rsidR="006D1B5C" w:rsidRPr="00087B1B" w:rsidRDefault="006D1B5C" w:rsidP="006D1B5C">
            <w:pPr>
              <w:jc w:val="center"/>
              <w:rPr>
                <w:sz w:val="22"/>
                <w:szCs w:val="22"/>
              </w:rPr>
            </w:pPr>
            <w:r w:rsidRPr="00087B1B">
              <w:rPr>
                <w:sz w:val="22"/>
                <w:szCs w:val="22"/>
              </w:rPr>
              <w:t>13620/11</w:t>
            </w:r>
          </w:p>
        </w:tc>
        <w:tc>
          <w:tcPr>
            <w:tcW w:w="506" w:type="pct"/>
            <w:tcBorders>
              <w:top w:val="nil"/>
              <w:left w:val="nil"/>
              <w:bottom w:val="single" w:sz="4" w:space="0" w:color="auto"/>
              <w:right w:val="single" w:sz="4" w:space="0" w:color="auto"/>
            </w:tcBorders>
            <w:shd w:val="clear" w:color="auto" w:fill="auto"/>
            <w:vAlign w:val="center"/>
            <w:hideMark/>
          </w:tcPr>
          <w:p w14:paraId="33EDEEA1" w14:textId="77777777" w:rsidR="006D1B5C" w:rsidRPr="00087B1B" w:rsidRDefault="006D1B5C" w:rsidP="006D1B5C">
            <w:pPr>
              <w:jc w:val="center"/>
              <w:rPr>
                <w:sz w:val="22"/>
                <w:szCs w:val="22"/>
              </w:rPr>
            </w:pPr>
            <w:r w:rsidRPr="00087B1B">
              <w:rPr>
                <w:sz w:val="22"/>
                <w:szCs w:val="22"/>
              </w:rPr>
              <w:t>80</w:t>
            </w:r>
          </w:p>
        </w:tc>
      </w:tr>
      <w:tr w:rsidR="006D1B5C" w:rsidRPr="00087B1B" w14:paraId="234FBAE7" w14:textId="77777777" w:rsidTr="006D1B5C">
        <w:trPr>
          <w:gridAfter w:val="1"/>
          <w:wAfter w:w="9" w:type="pct"/>
        </w:trPr>
        <w:tc>
          <w:tcPr>
            <w:tcW w:w="1283" w:type="pct"/>
            <w:tcBorders>
              <w:top w:val="nil"/>
              <w:left w:val="single" w:sz="4" w:space="0" w:color="auto"/>
              <w:bottom w:val="single" w:sz="4" w:space="0" w:color="auto"/>
              <w:right w:val="single" w:sz="4" w:space="0" w:color="auto"/>
            </w:tcBorders>
            <w:shd w:val="clear" w:color="auto" w:fill="auto"/>
            <w:vAlign w:val="center"/>
            <w:hideMark/>
          </w:tcPr>
          <w:p w14:paraId="78DA90CE" w14:textId="15AEEB2E" w:rsidR="006D1B5C" w:rsidRPr="00087B1B" w:rsidRDefault="006D1B5C" w:rsidP="006D1B5C">
            <w:pPr>
              <w:jc w:val="center"/>
              <w:rPr>
                <w:sz w:val="22"/>
                <w:szCs w:val="22"/>
              </w:rPr>
            </w:pPr>
            <w:r>
              <w:rPr>
                <w:sz w:val="22"/>
                <w:szCs w:val="22"/>
              </w:rPr>
              <w:t>Дымосос</w:t>
            </w:r>
          </w:p>
        </w:tc>
        <w:tc>
          <w:tcPr>
            <w:tcW w:w="917" w:type="pct"/>
            <w:tcBorders>
              <w:top w:val="nil"/>
              <w:left w:val="nil"/>
              <w:bottom w:val="single" w:sz="4" w:space="0" w:color="auto"/>
              <w:right w:val="single" w:sz="4" w:space="0" w:color="auto"/>
            </w:tcBorders>
            <w:shd w:val="clear" w:color="auto" w:fill="auto"/>
            <w:vAlign w:val="center"/>
            <w:hideMark/>
          </w:tcPr>
          <w:p w14:paraId="73F22E70" w14:textId="77777777" w:rsidR="006D1B5C" w:rsidRPr="00087B1B" w:rsidRDefault="006D1B5C" w:rsidP="006D1B5C">
            <w:pPr>
              <w:jc w:val="center"/>
              <w:rPr>
                <w:sz w:val="22"/>
                <w:szCs w:val="22"/>
              </w:rPr>
            </w:pPr>
            <w:r w:rsidRPr="00087B1B">
              <w:rPr>
                <w:sz w:val="22"/>
                <w:szCs w:val="22"/>
              </w:rPr>
              <w:t>ДН-8 к3</w:t>
            </w:r>
          </w:p>
        </w:tc>
        <w:tc>
          <w:tcPr>
            <w:tcW w:w="958" w:type="pct"/>
            <w:tcBorders>
              <w:top w:val="nil"/>
              <w:left w:val="nil"/>
              <w:bottom w:val="single" w:sz="4" w:space="0" w:color="auto"/>
              <w:right w:val="single" w:sz="4" w:space="0" w:color="auto"/>
            </w:tcBorders>
            <w:shd w:val="clear" w:color="auto" w:fill="auto"/>
            <w:vAlign w:val="center"/>
            <w:hideMark/>
          </w:tcPr>
          <w:p w14:paraId="2CEC656A" w14:textId="77777777" w:rsidR="006D1B5C" w:rsidRPr="00087B1B" w:rsidRDefault="006D1B5C" w:rsidP="006D1B5C">
            <w:pPr>
              <w:jc w:val="center"/>
              <w:rPr>
                <w:sz w:val="22"/>
                <w:szCs w:val="22"/>
              </w:rPr>
            </w:pPr>
            <w:r w:rsidRPr="00087B1B">
              <w:rPr>
                <w:sz w:val="22"/>
                <w:szCs w:val="22"/>
              </w:rPr>
              <w:t>2012</w:t>
            </w:r>
          </w:p>
        </w:tc>
        <w:tc>
          <w:tcPr>
            <w:tcW w:w="1327" w:type="pct"/>
            <w:tcBorders>
              <w:top w:val="nil"/>
              <w:left w:val="nil"/>
              <w:bottom w:val="single" w:sz="4" w:space="0" w:color="auto"/>
              <w:right w:val="single" w:sz="4" w:space="0" w:color="auto"/>
            </w:tcBorders>
            <w:shd w:val="clear" w:color="auto" w:fill="auto"/>
            <w:vAlign w:val="center"/>
            <w:hideMark/>
          </w:tcPr>
          <w:p w14:paraId="03FB6E8D" w14:textId="77777777" w:rsidR="006D1B5C" w:rsidRPr="00087B1B" w:rsidRDefault="006D1B5C" w:rsidP="006D1B5C">
            <w:pPr>
              <w:jc w:val="center"/>
              <w:rPr>
                <w:sz w:val="22"/>
                <w:szCs w:val="22"/>
              </w:rPr>
            </w:pPr>
            <w:r w:rsidRPr="00087B1B">
              <w:rPr>
                <w:sz w:val="22"/>
                <w:szCs w:val="22"/>
              </w:rPr>
              <w:t>10460/15</w:t>
            </w:r>
          </w:p>
        </w:tc>
        <w:tc>
          <w:tcPr>
            <w:tcW w:w="506" w:type="pct"/>
            <w:tcBorders>
              <w:top w:val="nil"/>
              <w:left w:val="nil"/>
              <w:bottom w:val="single" w:sz="4" w:space="0" w:color="auto"/>
              <w:right w:val="single" w:sz="4" w:space="0" w:color="auto"/>
            </w:tcBorders>
            <w:shd w:val="clear" w:color="auto" w:fill="auto"/>
            <w:vAlign w:val="center"/>
            <w:hideMark/>
          </w:tcPr>
          <w:p w14:paraId="58A3E995" w14:textId="77777777" w:rsidR="006D1B5C" w:rsidRPr="00087B1B" w:rsidRDefault="006D1B5C" w:rsidP="006D1B5C">
            <w:pPr>
              <w:jc w:val="center"/>
              <w:rPr>
                <w:sz w:val="22"/>
                <w:szCs w:val="22"/>
              </w:rPr>
            </w:pPr>
            <w:r w:rsidRPr="00087B1B">
              <w:rPr>
                <w:sz w:val="22"/>
                <w:szCs w:val="22"/>
              </w:rPr>
              <w:t>80</w:t>
            </w:r>
          </w:p>
        </w:tc>
      </w:tr>
      <w:tr w:rsidR="006D1B5C" w:rsidRPr="00087B1B" w14:paraId="10386F13" w14:textId="77777777" w:rsidTr="006D1B5C">
        <w:trPr>
          <w:gridAfter w:val="1"/>
          <w:wAfter w:w="9" w:type="pct"/>
        </w:trPr>
        <w:tc>
          <w:tcPr>
            <w:tcW w:w="1283" w:type="pct"/>
            <w:tcBorders>
              <w:top w:val="nil"/>
              <w:left w:val="single" w:sz="4" w:space="0" w:color="auto"/>
              <w:bottom w:val="single" w:sz="4" w:space="0" w:color="auto"/>
              <w:right w:val="single" w:sz="4" w:space="0" w:color="auto"/>
            </w:tcBorders>
            <w:shd w:val="clear" w:color="auto" w:fill="auto"/>
            <w:vAlign w:val="center"/>
            <w:hideMark/>
          </w:tcPr>
          <w:p w14:paraId="44C20869" w14:textId="6ED6B58F" w:rsidR="006D1B5C" w:rsidRPr="00087B1B" w:rsidRDefault="006D1B5C" w:rsidP="006D1B5C">
            <w:pPr>
              <w:jc w:val="center"/>
              <w:rPr>
                <w:sz w:val="22"/>
                <w:szCs w:val="22"/>
              </w:rPr>
            </w:pPr>
            <w:r>
              <w:rPr>
                <w:sz w:val="22"/>
                <w:szCs w:val="22"/>
              </w:rPr>
              <w:t>Вентилятор</w:t>
            </w:r>
          </w:p>
        </w:tc>
        <w:tc>
          <w:tcPr>
            <w:tcW w:w="917" w:type="pct"/>
            <w:tcBorders>
              <w:top w:val="nil"/>
              <w:left w:val="nil"/>
              <w:bottom w:val="single" w:sz="4" w:space="0" w:color="auto"/>
              <w:right w:val="single" w:sz="4" w:space="0" w:color="auto"/>
            </w:tcBorders>
            <w:shd w:val="clear" w:color="auto" w:fill="auto"/>
            <w:vAlign w:val="center"/>
            <w:hideMark/>
          </w:tcPr>
          <w:p w14:paraId="62C96B79" w14:textId="77777777" w:rsidR="006D1B5C" w:rsidRPr="00087B1B" w:rsidRDefault="006D1B5C" w:rsidP="006D1B5C">
            <w:pPr>
              <w:jc w:val="center"/>
              <w:rPr>
                <w:sz w:val="22"/>
                <w:szCs w:val="22"/>
              </w:rPr>
            </w:pPr>
            <w:r w:rsidRPr="00087B1B">
              <w:rPr>
                <w:sz w:val="22"/>
                <w:szCs w:val="22"/>
              </w:rPr>
              <w:t>ВР 286-46 к1</w:t>
            </w:r>
          </w:p>
        </w:tc>
        <w:tc>
          <w:tcPr>
            <w:tcW w:w="958" w:type="pct"/>
            <w:tcBorders>
              <w:top w:val="nil"/>
              <w:left w:val="nil"/>
              <w:bottom w:val="single" w:sz="4" w:space="0" w:color="auto"/>
              <w:right w:val="single" w:sz="4" w:space="0" w:color="auto"/>
            </w:tcBorders>
            <w:shd w:val="clear" w:color="auto" w:fill="auto"/>
            <w:vAlign w:val="center"/>
            <w:hideMark/>
          </w:tcPr>
          <w:p w14:paraId="642CFE29" w14:textId="77777777" w:rsidR="006D1B5C" w:rsidRPr="00087B1B" w:rsidRDefault="006D1B5C" w:rsidP="006D1B5C">
            <w:pPr>
              <w:jc w:val="center"/>
              <w:rPr>
                <w:sz w:val="22"/>
                <w:szCs w:val="22"/>
              </w:rPr>
            </w:pPr>
            <w:r w:rsidRPr="00087B1B">
              <w:rPr>
                <w:sz w:val="22"/>
                <w:szCs w:val="22"/>
              </w:rPr>
              <w:t>2012</w:t>
            </w:r>
          </w:p>
        </w:tc>
        <w:tc>
          <w:tcPr>
            <w:tcW w:w="1327" w:type="pct"/>
            <w:tcBorders>
              <w:top w:val="nil"/>
              <w:left w:val="nil"/>
              <w:bottom w:val="single" w:sz="4" w:space="0" w:color="auto"/>
              <w:right w:val="single" w:sz="4" w:space="0" w:color="auto"/>
            </w:tcBorders>
            <w:shd w:val="clear" w:color="auto" w:fill="auto"/>
            <w:vAlign w:val="center"/>
            <w:hideMark/>
          </w:tcPr>
          <w:p w14:paraId="2D1F58BE" w14:textId="77777777" w:rsidR="006D1B5C" w:rsidRPr="00087B1B" w:rsidRDefault="006D1B5C" w:rsidP="006D1B5C">
            <w:pPr>
              <w:jc w:val="center"/>
              <w:rPr>
                <w:sz w:val="22"/>
                <w:szCs w:val="22"/>
              </w:rPr>
            </w:pPr>
            <w:r w:rsidRPr="00087B1B">
              <w:rPr>
                <w:sz w:val="22"/>
                <w:szCs w:val="22"/>
              </w:rPr>
              <w:t>3,8/4</w:t>
            </w:r>
          </w:p>
        </w:tc>
        <w:tc>
          <w:tcPr>
            <w:tcW w:w="506" w:type="pct"/>
            <w:tcBorders>
              <w:top w:val="nil"/>
              <w:left w:val="nil"/>
              <w:bottom w:val="single" w:sz="4" w:space="0" w:color="auto"/>
              <w:right w:val="single" w:sz="4" w:space="0" w:color="auto"/>
            </w:tcBorders>
            <w:shd w:val="clear" w:color="auto" w:fill="auto"/>
            <w:vAlign w:val="center"/>
            <w:hideMark/>
          </w:tcPr>
          <w:p w14:paraId="0D08196A" w14:textId="77777777" w:rsidR="006D1B5C" w:rsidRPr="00087B1B" w:rsidRDefault="006D1B5C" w:rsidP="006D1B5C">
            <w:pPr>
              <w:jc w:val="center"/>
              <w:rPr>
                <w:sz w:val="22"/>
                <w:szCs w:val="22"/>
              </w:rPr>
            </w:pPr>
            <w:r w:rsidRPr="00087B1B">
              <w:rPr>
                <w:sz w:val="22"/>
                <w:szCs w:val="22"/>
              </w:rPr>
              <w:t>80</w:t>
            </w:r>
          </w:p>
        </w:tc>
      </w:tr>
      <w:tr w:rsidR="006D1B5C" w:rsidRPr="00087B1B" w14:paraId="62410D65" w14:textId="77777777" w:rsidTr="006D1B5C">
        <w:trPr>
          <w:gridAfter w:val="1"/>
          <w:wAfter w:w="9" w:type="pct"/>
        </w:trPr>
        <w:tc>
          <w:tcPr>
            <w:tcW w:w="1283" w:type="pct"/>
            <w:tcBorders>
              <w:top w:val="nil"/>
              <w:left w:val="single" w:sz="4" w:space="0" w:color="auto"/>
              <w:bottom w:val="single" w:sz="4" w:space="0" w:color="auto"/>
              <w:right w:val="single" w:sz="4" w:space="0" w:color="auto"/>
            </w:tcBorders>
            <w:shd w:val="clear" w:color="auto" w:fill="auto"/>
            <w:vAlign w:val="center"/>
            <w:hideMark/>
          </w:tcPr>
          <w:p w14:paraId="6009E7D8" w14:textId="23639370" w:rsidR="006D1B5C" w:rsidRPr="00087B1B" w:rsidRDefault="006D1B5C" w:rsidP="006D1B5C">
            <w:pPr>
              <w:jc w:val="center"/>
              <w:rPr>
                <w:sz w:val="22"/>
                <w:szCs w:val="22"/>
              </w:rPr>
            </w:pPr>
            <w:r>
              <w:rPr>
                <w:sz w:val="22"/>
                <w:szCs w:val="22"/>
              </w:rPr>
              <w:t>Вентилятор</w:t>
            </w:r>
          </w:p>
        </w:tc>
        <w:tc>
          <w:tcPr>
            <w:tcW w:w="917" w:type="pct"/>
            <w:tcBorders>
              <w:top w:val="nil"/>
              <w:left w:val="nil"/>
              <w:bottom w:val="single" w:sz="4" w:space="0" w:color="auto"/>
              <w:right w:val="single" w:sz="4" w:space="0" w:color="auto"/>
            </w:tcBorders>
            <w:shd w:val="clear" w:color="auto" w:fill="auto"/>
            <w:vAlign w:val="center"/>
            <w:hideMark/>
          </w:tcPr>
          <w:p w14:paraId="77102F4B" w14:textId="77777777" w:rsidR="006D1B5C" w:rsidRPr="00087B1B" w:rsidRDefault="006D1B5C" w:rsidP="006D1B5C">
            <w:pPr>
              <w:jc w:val="center"/>
              <w:rPr>
                <w:sz w:val="22"/>
                <w:szCs w:val="22"/>
              </w:rPr>
            </w:pPr>
            <w:r w:rsidRPr="00087B1B">
              <w:rPr>
                <w:sz w:val="22"/>
                <w:szCs w:val="22"/>
              </w:rPr>
              <w:t>ВР 286-46 к2</w:t>
            </w:r>
          </w:p>
        </w:tc>
        <w:tc>
          <w:tcPr>
            <w:tcW w:w="958" w:type="pct"/>
            <w:tcBorders>
              <w:top w:val="nil"/>
              <w:left w:val="nil"/>
              <w:bottom w:val="single" w:sz="4" w:space="0" w:color="auto"/>
              <w:right w:val="single" w:sz="4" w:space="0" w:color="auto"/>
            </w:tcBorders>
            <w:shd w:val="clear" w:color="auto" w:fill="auto"/>
            <w:vAlign w:val="center"/>
            <w:hideMark/>
          </w:tcPr>
          <w:p w14:paraId="42F34AAE" w14:textId="77777777" w:rsidR="006D1B5C" w:rsidRPr="00087B1B" w:rsidRDefault="006D1B5C" w:rsidP="006D1B5C">
            <w:pPr>
              <w:jc w:val="center"/>
              <w:rPr>
                <w:sz w:val="22"/>
                <w:szCs w:val="22"/>
              </w:rPr>
            </w:pPr>
            <w:r w:rsidRPr="00087B1B">
              <w:rPr>
                <w:sz w:val="22"/>
                <w:szCs w:val="22"/>
              </w:rPr>
              <w:t>2012</w:t>
            </w:r>
          </w:p>
        </w:tc>
        <w:tc>
          <w:tcPr>
            <w:tcW w:w="1327" w:type="pct"/>
            <w:tcBorders>
              <w:top w:val="nil"/>
              <w:left w:val="nil"/>
              <w:bottom w:val="single" w:sz="4" w:space="0" w:color="auto"/>
              <w:right w:val="single" w:sz="4" w:space="0" w:color="auto"/>
            </w:tcBorders>
            <w:shd w:val="clear" w:color="auto" w:fill="auto"/>
            <w:vAlign w:val="center"/>
            <w:hideMark/>
          </w:tcPr>
          <w:p w14:paraId="0A84C790" w14:textId="77777777" w:rsidR="006D1B5C" w:rsidRPr="00087B1B" w:rsidRDefault="006D1B5C" w:rsidP="006D1B5C">
            <w:pPr>
              <w:jc w:val="center"/>
              <w:rPr>
                <w:sz w:val="22"/>
                <w:szCs w:val="22"/>
              </w:rPr>
            </w:pPr>
            <w:r w:rsidRPr="00087B1B">
              <w:rPr>
                <w:sz w:val="22"/>
                <w:szCs w:val="22"/>
              </w:rPr>
              <w:t>3,8/4</w:t>
            </w:r>
          </w:p>
        </w:tc>
        <w:tc>
          <w:tcPr>
            <w:tcW w:w="506" w:type="pct"/>
            <w:tcBorders>
              <w:top w:val="nil"/>
              <w:left w:val="nil"/>
              <w:bottom w:val="single" w:sz="4" w:space="0" w:color="auto"/>
              <w:right w:val="single" w:sz="4" w:space="0" w:color="auto"/>
            </w:tcBorders>
            <w:shd w:val="clear" w:color="auto" w:fill="auto"/>
            <w:vAlign w:val="center"/>
            <w:hideMark/>
          </w:tcPr>
          <w:p w14:paraId="466F1A94" w14:textId="77777777" w:rsidR="006D1B5C" w:rsidRPr="00087B1B" w:rsidRDefault="006D1B5C" w:rsidP="006D1B5C">
            <w:pPr>
              <w:jc w:val="center"/>
              <w:rPr>
                <w:sz w:val="22"/>
                <w:szCs w:val="22"/>
              </w:rPr>
            </w:pPr>
            <w:r w:rsidRPr="00087B1B">
              <w:rPr>
                <w:sz w:val="22"/>
                <w:szCs w:val="22"/>
              </w:rPr>
              <w:t>80</w:t>
            </w:r>
          </w:p>
        </w:tc>
      </w:tr>
      <w:tr w:rsidR="006D1B5C" w:rsidRPr="00087B1B" w14:paraId="33C32EBB" w14:textId="77777777" w:rsidTr="006D1B5C">
        <w:trPr>
          <w:gridAfter w:val="1"/>
          <w:wAfter w:w="9" w:type="pct"/>
        </w:trPr>
        <w:tc>
          <w:tcPr>
            <w:tcW w:w="1283" w:type="pct"/>
            <w:tcBorders>
              <w:top w:val="nil"/>
              <w:left w:val="single" w:sz="4" w:space="0" w:color="auto"/>
              <w:bottom w:val="single" w:sz="4" w:space="0" w:color="auto"/>
              <w:right w:val="single" w:sz="4" w:space="0" w:color="auto"/>
            </w:tcBorders>
            <w:shd w:val="clear" w:color="auto" w:fill="auto"/>
            <w:vAlign w:val="center"/>
            <w:hideMark/>
          </w:tcPr>
          <w:p w14:paraId="74ABC111" w14:textId="52368DC7" w:rsidR="006D1B5C" w:rsidRPr="00087B1B" w:rsidRDefault="006D1B5C" w:rsidP="006D1B5C">
            <w:pPr>
              <w:jc w:val="center"/>
              <w:rPr>
                <w:sz w:val="22"/>
                <w:szCs w:val="22"/>
              </w:rPr>
            </w:pPr>
            <w:r>
              <w:rPr>
                <w:sz w:val="22"/>
                <w:szCs w:val="22"/>
              </w:rPr>
              <w:t>Вентилятор</w:t>
            </w:r>
          </w:p>
        </w:tc>
        <w:tc>
          <w:tcPr>
            <w:tcW w:w="917" w:type="pct"/>
            <w:tcBorders>
              <w:top w:val="nil"/>
              <w:left w:val="nil"/>
              <w:bottom w:val="single" w:sz="4" w:space="0" w:color="auto"/>
              <w:right w:val="single" w:sz="4" w:space="0" w:color="auto"/>
            </w:tcBorders>
            <w:shd w:val="clear" w:color="auto" w:fill="auto"/>
            <w:vAlign w:val="center"/>
            <w:hideMark/>
          </w:tcPr>
          <w:p w14:paraId="7C1AA029" w14:textId="77777777" w:rsidR="006D1B5C" w:rsidRPr="00087B1B" w:rsidRDefault="006D1B5C" w:rsidP="006D1B5C">
            <w:pPr>
              <w:jc w:val="center"/>
              <w:rPr>
                <w:sz w:val="22"/>
                <w:szCs w:val="22"/>
              </w:rPr>
            </w:pPr>
            <w:r w:rsidRPr="00087B1B">
              <w:rPr>
                <w:sz w:val="22"/>
                <w:szCs w:val="22"/>
              </w:rPr>
              <w:t>ВР 286-46 к3</w:t>
            </w:r>
          </w:p>
        </w:tc>
        <w:tc>
          <w:tcPr>
            <w:tcW w:w="958" w:type="pct"/>
            <w:tcBorders>
              <w:top w:val="nil"/>
              <w:left w:val="nil"/>
              <w:bottom w:val="single" w:sz="4" w:space="0" w:color="auto"/>
              <w:right w:val="single" w:sz="4" w:space="0" w:color="auto"/>
            </w:tcBorders>
            <w:shd w:val="clear" w:color="auto" w:fill="auto"/>
            <w:vAlign w:val="center"/>
            <w:hideMark/>
          </w:tcPr>
          <w:p w14:paraId="247F2FD2" w14:textId="77777777" w:rsidR="006D1B5C" w:rsidRPr="00087B1B" w:rsidRDefault="006D1B5C" w:rsidP="006D1B5C">
            <w:pPr>
              <w:jc w:val="center"/>
              <w:rPr>
                <w:sz w:val="22"/>
                <w:szCs w:val="22"/>
              </w:rPr>
            </w:pPr>
            <w:r w:rsidRPr="00087B1B">
              <w:rPr>
                <w:sz w:val="22"/>
                <w:szCs w:val="22"/>
              </w:rPr>
              <w:t>2012</w:t>
            </w:r>
          </w:p>
        </w:tc>
        <w:tc>
          <w:tcPr>
            <w:tcW w:w="1327" w:type="pct"/>
            <w:tcBorders>
              <w:top w:val="nil"/>
              <w:left w:val="nil"/>
              <w:bottom w:val="single" w:sz="4" w:space="0" w:color="auto"/>
              <w:right w:val="single" w:sz="4" w:space="0" w:color="auto"/>
            </w:tcBorders>
            <w:shd w:val="clear" w:color="auto" w:fill="auto"/>
            <w:vAlign w:val="center"/>
            <w:hideMark/>
          </w:tcPr>
          <w:p w14:paraId="3E5A468F" w14:textId="77777777" w:rsidR="006D1B5C" w:rsidRPr="00087B1B" w:rsidRDefault="006D1B5C" w:rsidP="006D1B5C">
            <w:pPr>
              <w:jc w:val="center"/>
              <w:rPr>
                <w:sz w:val="22"/>
                <w:szCs w:val="22"/>
              </w:rPr>
            </w:pPr>
            <w:r w:rsidRPr="00087B1B">
              <w:rPr>
                <w:sz w:val="22"/>
                <w:szCs w:val="22"/>
              </w:rPr>
              <w:t>3,8/4</w:t>
            </w:r>
          </w:p>
        </w:tc>
        <w:tc>
          <w:tcPr>
            <w:tcW w:w="506" w:type="pct"/>
            <w:tcBorders>
              <w:top w:val="nil"/>
              <w:left w:val="nil"/>
              <w:bottom w:val="single" w:sz="4" w:space="0" w:color="auto"/>
              <w:right w:val="single" w:sz="4" w:space="0" w:color="auto"/>
            </w:tcBorders>
            <w:shd w:val="clear" w:color="auto" w:fill="auto"/>
            <w:vAlign w:val="center"/>
            <w:hideMark/>
          </w:tcPr>
          <w:p w14:paraId="51862A84" w14:textId="77777777" w:rsidR="006D1B5C" w:rsidRPr="00087B1B" w:rsidRDefault="006D1B5C" w:rsidP="006D1B5C">
            <w:pPr>
              <w:jc w:val="center"/>
              <w:rPr>
                <w:sz w:val="22"/>
                <w:szCs w:val="22"/>
              </w:rPr>
            </w:pPr>
            <w:r w:rsidRPr="00087B1B">
              <w:rPr>
                <w:sz w:val="22"/>
                <w:szCs w:val="22"/>
              </w:rPr>
              <w:t>80</w:t>
            </w:r>
          </w:p>
        </w:tc>
      </w:tr>
    </w:tbl>
    <w:p w14:paraId="1C2D9A13" w14:textId="77777777" w:rsidR="00087B1B" w:rsidRDefault="00087B1B"/>
    <w:p w14:paraId="45CFE722" w14:textId="33626691" w:rsidR="00641797" w:rsidRPr="009E4337" w:rsidRDefault="00A734B1" w:rsidP="0006129B">
      <w:pPr>
        <w:pStyle w:val="30"/>
        <w:spacing w:line="240" w:lineRule="auto"/>
      </w:pPr>
      <w:bookmarkStart w:id="46" w:name="_Toc158278610"/>
      <w:bookmarkStart w:id="47" w:name="_Toc183331716"/>
      <w:r w:rsidRPr="009E4337">
        <w:t>2.2</w:t>
      </w:r>
      <w:r w:rsidR="00641797" w:rsidRPr="009E4337">
        <w:t xml:space="preserve"> </w:t>
      </w:r>
      <w:r w:rsidRPr="009E4337">
        <w:t>П</w:t>
      </w:r>
      <w:r w:rsidR="00E800F8" w:rsidRPr="009E4337">
        <w:t>араметры установленной тепловой мощности источника тепловой энергии, в том числе теплофикационного оборудования и теплофикационной установки</w:t>
      </w:r>
      <w:bookmarkEnd w:id="46"/>
      <w:bookmarkEnd w:id="47"/>
    </w:p>
    <w:p w14:paraId="53E2D805" w14:textId="7C08A961" w:rsidR="00B6059D" w:rsidRPr="009E4337" w:rsidRDefault="00B6059D" w:rsidP="0006129B">
      <w:pPr>
        <w:ind w:firstLine="567"/>
      </w:pPr>
      <w:r w:rsidRPr="009E4337">
        <w:t xml:space="preserve">Параметры установленной тепловой мощности (УТМ) источников тепловой энергии, ограничения тепловой мощности, располагаемой тепловой мощности (РТМ) и параметры мощности </w:t>
      </w:r>
      <w:r w:rsidR="0098168B" w:rsidRPr="009E4337">
        <w:t>«</w:t>
      </w:r>
      <w:r w:rsidRPr="009E4337">
        <w:t>нетто</w:t>
      </w:r>
      <w:r w:rsidR="0098168B" w:rsidRPr="009E4337">
        <w:t>»</w:t>
      </w:r>
      <w:r w:rsidRPr="009E4337">
        <w:t xml:space="preserve"> приведены в таблице </w:t>
      </w:r>
      <w:r w:rsidR="009E4337">
        <w:t>4</w:t>
      </w:r>
      <w:r w:rsidR="00F0314C" w:rsidRPr="009E4337">
        <w:t>.</w:t>
      </w:r>
    </w:p>
    <w:p w14:paraId="40861B65" w14:textId="77777777" w:rsidR="00B6059D" w:rsidRPr="009E4337" w:rsidRDefault="00B6059D" w:rsidP="0006129B">
      <w:pPr>
        <w:ind w:firstLine="567"/>
      </w:pPr>
    </w:p>
    <w:p w14:paraId="73D5DAE3" w14:textId="4AFEA2DA" w:rsidR="00B6059D" w:rsidRPr="009E4337" w:rsidRDefault="00B6059D" w:rsidP="0006129B">
      <w:pPr>
        <w:pStyle w:val="aff8"/>
        <w:spacing w:line="240" w:lineRule="auto"/>
      </w:pPr>
      <w:r w:rsidRPr="009E4337">
        <w:t xml:space="preserve">Таблица </w:t>
      </w:r>
      <w:r w:rsidR="008A3CE6" w:rsidRPr="009E4337">
        <w:fldChar w:fldCharType="begin"/>
      </w:r>
      <w:r w:rsidR="006972A4" w:rsidRPr="009E4337">
        <w:instrText xml:space="preserve"> SEQ Таблица \* ARABIC </w:instrText>
      </w:r>
      <w:r w:rsidR="008A3CE6" w:rsidRPr="009E4337">
        <w:fldChar w:fldCharType="separate"/>
      </w:r>
      <w:r w:rsidR="00421AC7">
        <w:rPr>
          <w:noProof/>
        </w:rPr>
        <w:t>4</w:t>
      </w:r>
      <w:r w:rsidR="008A3CE6" w:rsidRPr="009E4337">
        <w:rPr>
          <w:noProof/>
        </w:rPr>
        <w:fldChar w:fldCharType="end"/>
      </w:r>
      <w:r w:rsidRPr="009E4337">
        <w:t xml:space="preserve"> - Параметры установленной тепловой мощно</w:t>
      </w:r>
      <w:r w:rsidR="00D80208" w:rsidRPr="009E4337">
        <w:t>сти источников тепловой энергии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1"/>
        <w:gridCol w:w="4655"/>
        <w:gridCol w:w="1197"/>
        <w:gridCol w:w="1238"/>
        <w:gridCol w:w="1431"/>
        <w:gridCol w:w="1238"/>
      </w:tblGrid>
      <w:tr w:rsidR="009E4337" w:rsidRPr="009E4337" w14:paraId="4E29BB47" w14:textId="77777777" w:rsidTr="00E7526E">
        <w:trPr>
          <w:cantSplit/>
          <w:tblHeader/>
        </w:trPr>
        <w:tc>
          <w:tcPr>
            <w:tcW w:w="253" w:type="pct"/>
            <w:vMerge w:val="restart"/>
            <w:tcBorders>
              <w:right w:val="single" w:sz="4" w:space="0" w:color="auto"/>
            </w:tcBorders>
            <w:shd w:val="clear" w:color="auto" w:fill="auto"/>
            <w:vAlign w:val="center"/>
          </w:tcPr>
          <w:p w14:paraId="6E3B3790" w14:textId="77777777" w:rsidR="00264AFC" w:rsidRPr="009E4337" w:rsidRDefault="00264AFC" w:rsidP="0006129B">
            <w:pPr>
              <w:jc w:val="center"/>
              <w:rPr>
                <w:sz w:val="22"/>
              </w:rPr>
            </w:pPr>
            <w:r w:rsidRPr="009E4337">
              <w:rPr>
                <w:sz w:val="22"/>
              </w:rPr>
              <w:t>№ п/п</w:t>
            </w:r>
          </w:p>
        </w:tc>
        <w:tc>
          <w:tcPr>
            <w:tcW w:w="2264" w:type="pct"/>
            <w:vMerge w:val="restart"/>
            <w:tcBorders>
              <w:left w:val="single" w:sz="4" w:space="0" w:color="auto"/>
            </w:tcBorders>
            <w:shd w:val="clear" w:color="auto" w:fill="auto"/>
            <w:vAlign w:val="center"/>
          </w:tcPr>
          <w:p w14:paraId="70CF8E50" w14:textId="77777777" w:rsidR="00264AFC" w:rsidRPr="009E4337" w:rsidRDefault="00264AFC" w:rsidP="0006129B">
            <w:pPr>
              <w:rPr>
                <w:sz w:val="22"/>
              </w:rPr>
            </w:pPr>
            <w:r w:rsidRPr="009E4337">
              <w:rPr>
                <w:sz w:val="22"/>
              </w:rPr>
              <w:t>Наименование СЦТ</w:t>
            </w:r>
          </w:p>
        </w:tc>
        <w:tc>
          <w:tcPr>
            <w:tcW w:w="582" w:type="pct"/>
            <w:shd w:val="clear" w:color="auto" w:fill="auto"/>
            <w:vAlign w:val="center"/>
          </w:tcPr>
          <w:p w14:paraId="65938EC4" w14:textId="77777777" w:rsidR="00264AFC" w:rsidRPr="009E4337" w:rsidRDefault="00264AFC" w:rsidP="0006129B">
            <w:pPr>
              <w:jc w:val="center"/>
              <w:rPr>
                <w:sz w:val="22"/>
              </w:rPr>
            </w:pPr>
            <w:r w:rsidRPr="009E4337">
              <w:rPr>
                <w:sz w:val="22"/>
              </w:rPr>
              <w:t>УТМ</w:t>
            </w:r>
          </w:p>
        </w:tc>
        <w:tc>
          <w:tcPr>
            <w:tcW w:w="602" w:type="pct"/>
            <w:shd w:val="clear" w:color="auto" w:fill="auto"/>
            <w:vAlign w:val="center"/>
          </w:tcPr>
          <w:p w14:paraId="68D8F135" w14:textId="77777777" w:rsidR="00264AFC" w:rsidRPr="009E4337" w:rsidRDefault="00264AFC" w:rsidP="0006129B">
            <w:pPr>
              <w:jc w:val="center"/>
              <w:rPr>
                <w:sz w:val="22"/>
              </w:rPr>
            </w:pPr>
            <w:r w:rsidRPr="009E4337">
              <w:rPr>
                <w:sz w:val="22"/>
              </w:rPr>
              <w:t>РТМ</w:t>
            </w:r>
          </w:p>
        </w:tc>
        <w:tc>
          <w:tcPr>
            <w:tcW w:w="696" w:type="pct"/>
            <w:vAlign w:val="center"/>
          </w:tcPr>
          <w:p w14:paraId="65AA6FB2" w14:textId="77777777" w:rsidR="00264AFC" w:rsidRPr="009E4337" w:rsidRDefault="00264AFC" w:rsidP="00264AFC">
            <w:pPr>
              <w:jc w:val="center"/>
              <w:rPr>
                <w:sz w:val="22"/>
              </w:rPr>
            </w:pPr>
            <w:r w:rsidRPr="009E4337">
              <w:rPr>
                <w:sz w:val="22"/>
              </w:rPr>
              <w:t>Расход тепла на собственные нужды источника</w:t>
            </w:r>
          </w:p>
        </w:tc>
        <w:tc>
          <w:tcPr>
            <w:tcW w:w="602" w:type="pct"/>
            <w:vAlign w:val="center"/>
          </w:tcPr>
          <w:p w14:paraId="568BD9A7" w14:textId="77777777" w:rsidR="00264AFC" w:rsidRPr="009E4337" w:rsidRDefault="00264AFC" w:rsidP="00C92D67">
            <w:pPr>
              <w:jc w:val="center"/>
              <w:rPr>
                <w:sz w:val="22"/>
              </w:rPr>
            </w:pPr>
            <w:r w:rsidRPr="009E4337">
              <w:rPr>
                <w:sz w:val="22"/>
              </w:rPr>
              <w:t>Тепловая мощность котельной нетто</w:t>
            </w:r>
          </w:p>
        </w:tc>
      </w:tr>
      <w:tr w:rsidR="009E4337" w:rsidRPr="009E4337" w14:paraId="49163227" w14:textId="77777777" w:rsidTr="00E7526E">
        <w:trPr>
          <w:cantSplit/>
          <w:tblHeader/>
        </w:trPr>
        <w:tc>
          <w:tcPr>
            <w:tcW w:w="253" w:type="pct"/>
            <w:vMerge/>
            <w:tcBorders>
              <w:right w:val="single" w:sz="4" w:space="0" w:color="auto"/>
            </w:tcBorders>
            <w:shd w:val="clear" w:color="auto" w:fill="auto"/>
            <w:vAlign w:val="center"/>
          </w:tcPr>
          <w:p w14:paraId="320263F1" w14:textId="77777777" w:rsidR="00264AFC" w:rsidRPr="009E4337" w:rsidRDefault="00264AFC" w:rsidP="0006129B">
            <w:pPr>
              <w:jc w:val="center"/>
              <w:rPr>
                <w:sz w:val="22"/>
              </w:rPr>
            </w:pPr>
          </w:p>
        </w:tc>
        <w:tc>
          <w:tcPr>
            <w:tcW w:w="2264" w:type="pct"/>
            <w:vMerge/>
            <w:tcBorders>
              <w:left w:val="single" w:sz="4" w:space="0" w:color="auto"/>
            </w:tcBorders>
            <w:shd w:val="clear" w:color="auto" w:fill="auto"/>
            <w:vAlign w:val="center"/>
          </w:tcPr>
          <w:p w14:paraId="20C0E387" w14:textId="77777777" w:rsidR="00264AFC" w:rsidRPr="009E4337" w:rsidRDefault="00264AFC" w:rsidP="0006129B">
            <w:pPr>
              <w:rPr>
                <w:sz w:val="22"/>
              </w:rPr>
            </w:pPr>
          </w:p>
        </w:tc>
        <w:tc>
          <w:tcPr>
            <w:tcW w:w="582" w:type="pct"/>
            <w:shd w:val="clear" w:color="auto" w:fill="auto"/>
            <w:vAlign w:val="center"/>
          </w:tcPr>
          <w:p w14:paraId="22E576C1" w14:textId="77777777" w:rsidR="00264AFC" w:rsidRPr="009E4337" w:rsidRDefault="00264AFC" w:rsidP="0006129B">
            <w:pPr>
              <w:jc w:val="center"/>
              <w:rPr>
                <w:sz w:val="22"/>
              </w:rPr>
            </w:pPr>
            <w:r w:rsidRPr="009E4337">
              <w:rPr>
                <w:sz w:val="22"/>
              </w:rPr>
              <w:t>Гкал/час</w:t>
            </w:r>
          </w:p>
        </w:tc>
        <w:tc>
          <w:tcPr>
            <w:tcW w:w="602" w:type="pct"/>
            <w:shd w:val="clear" w:color="auto" w:fill="auto"/>
            <w:vAlign w:val="center"/>
          </w:tcPr>
          <w:p w14:paraId="5809933E" w14:textId="77777777" w:rsidR="00264AFC" w:rsidRPr="009E4337" w:rsidRDefault="00264AFC" w:rsidP="0006129B">
            <w:pPr>
              <w:jc w:val="center"/>
              <w:rPr>
                <w:sz w:val="22"/>
              </w:rPr>
            </w:pPr>
            <w:r w:rsidRPr="009E4337">
              <w:rPr>
                <w:sz w:val="22"/>
              </w:rPr>
              <w:t>Гкал/час</w:t>
            </w:r>
          </w:p>
        </w:tc>
        <w:tc>
          <w:tcPr>
            <w:tcW w:w="696" w:type="pct"/>
            <w:vAlign w:val="center"/>
          </w:tcPr>
          <w:p w14:paraId="02629628" w14:textId="77777777" w:rsidR="00264AFC" w:rsidRPr="009E4337" w:rsidRDefault="00264AFC" w:rsidP="00C92D67">
            <w:pPr>
              <w:jc w:val="center"/>
              <w:rPr>
                <w:sz w:val="22"/>
              </w:rPr>
            </w:pPr>
            <w:r w:rsidRPr="009E4337">
              <w:rPr>
                <w:sz w:val="22"/>
              </w:rPr>
              <w:t>Гкал/ч</w:t>
            </w:r>
          </w:p>
        </w:tc>
        <w:tc>
          <w:tcPr>
            <w:tcW w:w="602" w:type="pct"/>
            <w:vAlign w:val="center"/>
          </w:tcPr>
          <w:p w14:paraId="1B272DD6" w14:textId="77777777" w:rsidR="00264AFC" w:rsidRPr="009E4337" w:rsidRDefault="00264AFC" w:rsidP="00C92D67">
            <w:pPr>
              <w:jc w:val="center"/>
              <w:rPr>
                <w:sz w:val="22"/>
              </w:rPr>
            </w:pPr>
            <w:r w:rsidRPr="009E4337">
              <w:rPr>
                <w:sz w:val="22"/>
              </w:rPr>
              <w:t>Гкал/ч</w:t>
            </w:r>
          </w:p>
        </w:tc>
      </w:tr>
      <w:tr w:rsidR="006D1B5C" w:rsidRPr="009E4337" w14:paraId="6581BBB3" w14:textId="77777777" w:rsidTr="00BC21F5">
        <w:trPr>
          <w:cantSplit/>
        </w:trPr>
        <w:tc>
          <w:tcPr>
            <w:tcW w:w="253" w:type="pct"/>
            <w:tcBorders>
              <w:right w:val="single" w:sz="4" w:space="0" w:color="auto"/>
            </w:tcBorders>
            <w:shd w:val="clear" w:color="auto" w:fill="auto"/>
            <w:vAlign w:val="center"/>
          </w:tcPr>
          <w:p w14:paraId="738ED09D" w14:textId="36DD14AE" w:rsidR="006D1B5C" w:rsidRPr="009E4337" w:rsidRDefault="006D1B5C" w:rsidP="006D1B5C">
            <w:pPr>
              <w:pStyle w:val="aa"/>
              <w:jc w:val="center"/>
              <w:rPr>
                <w:sz w:val="22"/>
                <w:szCs w:val="22"/>
              </w:rPr>
            </w:pPr>
            <w:r w:rsidRPr="009E4337">
              <w:rPr>
                <w:sz w:val="22"/>
                <w:szCs w:val="22"/>
              </w:rPr>
              <w:t>1</w:t>
            </w:r>
          </w:p>
        </w:tc>
        <w:tc>
          <w:tcPr>
            <w:tcW w:w="2264" w:type="pct"/>
            <w:tcBorders>
              <w:left w:val="single" w:sz="4" w:space="0" w:color="auto"/>
            </w:tcBorders>
            <w:shd w:val="clear" w:color="auto" w:fill="auto"/>
            <w:vAlign w:val="bottom"/>
          </w:tcPr>
          <w:p w14:paraId="48E61E0E" w14:textId="76F02EEF" w:rsidR="006D1B5C" w:rsidRPr="009E4337" w:rsidRDefault="006D1B5C" w:rsidP="006D1B5C">
            <w:pPr>
              <w:jc w:val="center"/>
              <w:rPr>
                <w:sz w:val="22"/>
                <w:szCs w:val="22"/>
              </w:rPr>
            </w:pPr>
            <w:r w:rsidRPr="00116845">
              <w:rPr>
                <w:color w:val="000000"/>
                <w:sz w:val="22"/>
                <w:szCs w:val="22"/>
              </w:rPr>
              <w:t>Котель</w:t>
            </w:r>
            <w:r>
              <w:rPr>
                <w:color w:val="000000"/>
                <w:sz w:val="22"/>
                <w:szCs w:val="22"/>
              </w:rPr>
              <w:t>н</w:t>
            </w:r>
            <w:r w:rsidRPr="00116845">
              <w:rPr>
                <w:color w:val="000000"/>
                <w:sz w:val="22"/>
                <w:szCs w:val="22"/>
              </w:rPr>
              <w:t xml:space="preserve">ая </w:t>
            </w:r>
            <w:r>
              <w:rPr>
                <w:color w:val="000000"/>
                <w:sz w:val="22"/>
                <w:szCs w:val="22"/>
              </w:rPr>
              <w:t>«</w:t>
            </w:r>
            <w:r w:rsidRPr="00116845">
              <w:rPr>
                <w:color w:val="000000"/>
                <w:sz w:val="22"/>
                <w:szCs w:val="22"/>
              </w:rPr>
              <w:t>Школа</w:t>
            </w:r>
            <w:r>
              <w:rPr>
                <w:color w:val="000000"/>
                <w:sz w:val="22"/>
                <w:szCs w:val="22"/>
              </w:rPr>
              <w:t>»</w:t>
            </w:r>
            <w:r w:rsidRPr="00116845">
              <w:rPr>
                <w:color w:val="000000"/>
                <w:sz w:val="22"/>
                <w:szCs w:val="22"/>
              </w:rPr>
              <w:t xml:space="preserve"> (с. Дунаево)</w:t>
            </w:r>
          </w:p>
        </w:tc>
        <w:tc>
          <w:tcPr>
            <w:tcW w:w="582" w:type="pct"/>
            <w:tcBorders>
              <w:top w:val="single" w:sz="8" w:space="0" w:color="auto"/>
              <w:left w:val="single" w:sz="8" w:space="0" w:color="auto"/>
              <w:bottom w:val="single" w:sz="8" w:space="0" w:color="auto"/>
              <w:right w:val="single" w:sz="8" w:space="0" w:color="auto"/>
            </w:tcBorders>
            <w:shd w:val="clear" w:color="auto" w:fill="auto"/>
          </w:tcPr>
          <w:p w14:paraId="3F1BE537" w14:textId="21A93A20" w:rsidR="006D1B5C" w:rsidRPr="006D1B5C" w:rsidRDefault="006D1B5C" w:rsidP="006D1B5C">
            <w:pPr>
              <w:jc w:val="center"/>
              <w:rPr>
                <w:sz w:val="22"/>
                <w:szCs w:val="22"/>
              </w:rPr>
            </w:pPr>
            <w:r w:rsidRPr="006D1B5C">
              <w:rPr>
                <w:sz w:val="22"/>
                <w:szCs w:val="22"/>
              </w:rPr>
              <w:t>1,300</w:t>
            </w:r>
          </w:p>
        </w:tc>
        <w:tc>
          <w:tcPr>
            <w:tcW w:w="602" w:type="pct"/>
            <w:tcBorders>
              <w:top w:val="single" w:sz="8" w:space="0" w:color="auto"/>
              <w:left w:val="nil"/>
              <w:bottom w:val="single" w:sz="8" w:space="0" w:color="auto"/>
              <w:right w:val="single" w:sz="8" w:space="0" w:color="auto"/>
            </w:tcBorders>
            <w:shd w:val="clear" w:color="auto" w:fill="auto"/>
          </w:tcPr>
          <w:p w14:paraId="2C353890" w14:textId="31F58A91" w:rsidR="006D1B5C" w:rsidRPr="006D1B5C" w:rsidRDefault="006D1B5C" w:rsidP="006D1B5C">
            <w:pPr>
              <w:jc w:val="center"/>
              <w:rPr>
                <w:sz w:val="22"/>
                <w:szCs w:val="22"/>
              </w:rPr>
            </w:pPr>
            <w:r w:rsidRPr="006D1B5C">
              <w:rPr>
                <w:sz w:val="22"/>
                <w:szCs w:val="22"/>
              </w:rPr>
              <w:t>1,300</w:t>
            </w:r>
          </w:p>
        </w:tc>
        <w:tc>
          <w:tcPr>
            <w:tcW w:w="696" w:type="pct"/>
            <w:tcBorders>
              <w:top w:val="nil"/>
              <w:left w:val="nil"/>
              <w:bottom w:val="single" w:sz="8" w:space="0" w:color="000000"/>
              <w:right w:val="single" w:sz="8" w:space="0" w:color="000000"/>
            </w:tcBorders>
            <w:shd w:val="clear" w:color="auto" w:fill="auto"/>
          </w:tcPr>
          <w:p w14:paraId="10C7AE07" w14:textId="1067AB37" w:rsidR="006D1B5C" w:rsidRPr="006D1B5C" w:rsidRDefault="006D1B5C" w:rsidP="006D1B5C">
            <w:pPr>
              <w:jc w:val="center"/>
              <w:rPr>
                <w:sz w:val="22"/>
                <w:szCs w:val="22"/>
              </w:rPr>
            </w:pPr>
            <w:r w:rsidRPr="006D1B5C">
              <w:rPr>
                <w:sz w:val="22"/>
                <w:szCs w:val="22"/>
              </w:rPr>
              <w:t>0,004</w:t>
            </w:r>
          </w:p>
        </w:tc>
        <w:tc>
          <w:tcPr>
            <w:tcW w:w="602" w:type="pct"/>
            <w:tcBorders>
              <w:top w:val="single" w:sz="8" w:space="0" w:color="auto"/>
              <w:left w:val="nil"/>
              <w:bottom w:val="single" w:sz="8" w:space="0" w:color="auto"/>
              <w:right w:val="single" w:sz="8" w:space="0" w:color="auto"/>
            </w:tcBorders>
            <w:shd w:val="clear" w:color="auto" w:fill="auto"/>
          </w:tcPr>
          <w:p w14:paraId="576C017B" w14:textId="0B46FFA6" w:rsidR="006D1B5C" w:rsidRPr="006D1B5C" w:rsidRDefault="006D1B5C" w:rsidP="006D1B5C">
            <w:pPr>
              <w:jc w:val="center"/>
              <w:rPr>
                <w:sz w:val="22"/>
                <w:szCs w:val="22"/>
              </w:rPr>
            </w:pPr>
            <w:r w:rsidRPr="006D1B5C">
              <w:rPr>
                <w:sz w:val="22"/>
                <w:szCs w:val="22"/>
              </w:rPr>
              <w:t>1,296</w:t>
            </w:r>
          </w:p>
        </w:tc>
      </w:tr>
      <w:tr w:rsidR="006D1B5C" w:rsidRPr="009E4337" w14:paraId="1CA375D7" w14:textId="77777777" w:rsidTr="00BC21F5">
        <w:trPr>
          <w:cantSplit/>
        </w:trPr>
        <w:tc>
          <w:tcPr>
            <w:tcW w:w="253" w:type="pct"/>
            <w:tcBorders>
              <w:right w:val="single" w:sz="4" w:space="0" w:color="auto"/>
            </w:tcBorders>
            <w:shd w:val="clear" w:color="auto" w:fill="auto"/>
            <w:vAlign w:val="center"/>
          </w:tcPr>
          <w:p w14:paraId="15667B21" w14:textId="45EC708D" w:rsidR="006D1B5C" w:rsidRPr="009E4337" w:rsidRDefault="006D1B5C" w:rsidP="006D1B5C">
            <w:pPr>
              <w:pStyle w:val="aa"/>
              <w:jc w:val="center"/>
              <w:rPr>
                <w:sz w:val="22"/>
                <w:szCs w:val="22"/>
              </w:rPr>
            </w:pPr>
            <w:r>
              <w:rPr>
                <w:sz w:val="22"/>
                <w:szCs w:val="22"/>
              </w:rPr>
              <w:t>2</w:t>
            </w:r>
          </w:p>
        </w:tc>
        <w:tc>
          <w:tcPr>
            <w:tcW w:w="2264" w:type="pct"/>
            <w:tcBorders>
              <w:left w:val="single" w:sz="4" w:space="0" w:color="auto"/>
            </w:tcBorders>
            <w:shd w:val="clear" w:color="auto" w:fill="auto"/>
            <w:vAlign w:val="bottom"/>
          </w:tcPr>
          <w:p w14:paraId="178E6FF7" w14:textId="1AA6BAF3" w:rsidR="006D1B5C" w:rsidRPr="00116845" w:rsidRDefault="006D1B5C" w:rsidP="006D1B5C">
            <w:pPr>
              <w:jc w:val="center"/>
              <w:rPr>
                <w:color w:val="000000"/>
                <w:sz w:val="22"/>
                <w:szCs w:val="22"/>
              </w:rPr>
            </w:pPr>
            <w:r w:rsidRPr="00116845">
              <w:rPr>
                <w:color w:val="000000"/>
                <w:sz w:val="22"/>
                <w:szCs w:val="22"/>
              </w:rPr>
              <w:t>Котель</w:t>
            </w:r>
            <w:r>
              <w:rPr>
                <w:color w:val="000000"/>
                <w:sz w:val="22"/>
                <w:szCs w:val="22"/>
              </w:rPr>
              <w:t>н</w:t>
            </w:r>
            <w:r w:rsidRPr="00116845">
              <w:rPr>
                <w:color w:val="000000"/>
                <w:sz w:val="22"/>
                <w:szCs w:val="22"/>
              </w:rPr>
              <w:t xml:space="preserve">ая </w:t>
            </w:r>
            <w:r>
              <w:rPr>
                <w:color w:val="000000"/>
                <w:sz w:val="22"/>
                <w:szCs w:val="22"/>
              </w:rPr>
              <w:t>«</w:t>
            </w:r>
            <w:r w:rsidRPr="00116845">
              <w:rPr>
                <w:color w:val="000000"/>
                <w:sz w:val="22"/>
                <w:szCs w:val="22"/>
              </w:rPr>
              <w:t>Стройдвор</w:t>
            </w:r>
            <w:r>
              <w:rPr>
                <w:color w:val="000000"/>
                <w:sz w:val="22"/>
                <w:szCs w:val="22"/>
              </w:rPr>
              <w:t>»</w:t>
            </w:r>
            <w:r w:rsidRPr="00116845">
              <w:rPr>
                <w:color w:val="000000"/>
                <w:sz w:val="22"/>
                <w:szCs w:val="22"/>
              </w:rPr>
              <w:t xml:space="preserve"> (с. Дунаево)</w:t>
            </w:r>
          </w:p>
        </w:tc>
        <w:tc>
          <w:tcPr>
            <w:tcW w:w="582" w:type="pct"/>
            <w:tcBorders>
              <w:top w:val="single" w:sz="8" w:space="0" w:color="auto"/>
              <w:left w:val="single" w:sz="8" w:space="0" w:color="auto"/>
              <w:bottom w:val="single" w:sz="8" w:space="0" w:color="auto"/>
              <w:right w:val="single" w:sz="8" w:space="0" w:color="auto"/>
            </w:tcBorders>
            <w:shd w:val="clear" w:color="auto" w:fill="auto"/>
          </w:tcPr>
          <w:p w14:paraId="4E6A1B70" w14:textId="3DCA2FE3" w:rsidR="006D1B5C" w:rsidRPr="006D1B5C" w:rsidRDefault="006D1B5C" w:rsidP="006D1B5C">
            <w:pPr>
              <w:jc w:val="center"/>
              <w:rPr>
                <w:sz w:val="22"/>
                <w:szCs w:val="22"/>
              </w:rPr>
            </w:pPr>
            <w:r w:rsidRPr="006D1B5C">
              <w:rPr>
                <w:sz w:val="22"/>
                <w:szCs w:val="22"/>
              </w:rPr>
              <w:t>3,000</w:t>
            </w:r>
          </w:p>
        </w:tc>
        <w:tc>
          <w:tcPr>
            <w:tcW w:w="602" w:type="pct"/>
            <w:tcBorders>
              <w:top w:val="single" w:sz="8" w:space="0" w:color="auto"/>
              <w:left w:val="nil"/>
              <w:bottom w:val="single" w:sz="8" w:space="0" w:color="auto"/>
              <w:right w:val="single" w:sz="8" w:space="0" w:color="auto"/>
            </w:tcBorders>
            <w:shd w:val="clear" w:color="auto" w:fill="auto"/>
          </w:tcPr>
          <w:p w14:paraId="57AB872E" w14:textId="109BF43B" w:rsidR="006D1B5C" w:rsidRPr="006D1B5C" w:rsidRDefault="006D1B5C" w:rsidP="006D1B5C">
            <w:pPr>
              <w:jc w:val="center"/>
              <w:rPr>
                <w:sz w:val="22"/>
                <w:szCs w:val="22"/>
              </w:rPr>
            </w:pPr>
            <w:r w:rsidRPr="006D1B5C">
              <w:rPr>
                <w:sz w:val="22"/>
                <w:szCs w:val="22"/>
              </w:rPr>
              <w:t>3,000</w:t>
            </w:r>
          </w:p>
        </w:tc>
        <w:tc>
          <w:tcPr>
            <w:tcW w:w="696" w:type="pct"/>
            <w:tcBorders>
              <w:top w:val="nil"/>
              <w:left w:val="nil"/>
              <w:bottom w:val="single" w:sz="8" w:space="0" w:color="000000"/>
              <w:right w:val="single" w:sz="8" w:space="0" w:color="000000"/>
            </w:tcBorders>
            <w:shd w:val="clear" w:color="auto" w:fill="auto"/>
          </w:tcPr>
          <w:p w14:paraId="6A6DD456" w14:textId="49F529F7" w:rsidR="006D1B5C" w:rsidRPr="006D1B5C" w:rsidRDefault="006D1B5C" w:rsidP="006D1B5C">
            <w:pPr>
              <w:jc w:val="center"/>
              <w:rPr>
                <w:sz w:val="22"/>
                <w:szCs w:val="22"/>
              </w:rPr>
            </w:pPr>
            <w:r w:rsidRPr="006D1B5C">
              <w:rPr>
                <w:sz w:val="22"/>
                <w:szCs w:val="22"/>
              </w:rPr>
              <w:t>0,003</w:t>
            </w:r>
          </w:p>
        </w:tc>
        <w:tc>
          <w:tcPr>
            <w:tcW w:w="602" w:type="pct"/>
            <w:tcBorders>
              <w:top w:val="single" w:sz="8" w:space="0" w:color="auto"/>
              <w:left w:val="nil"/>
              <w:bottom w:val="single" w:sz="8" w:space="0" w:color="auto"/>
              <w:right w:val="single" w:sz="8" w:space="0" w:color="auto"/>
            </w:tcBorders>
            <w:shd w:val="clear" w:color="auto" w:fill="auto"/>
          </w:tcPr>
          <w:p w14:paraId="1277E546" w14:textId="5D57BADA" w:rsidR="006D1B5C" w:rsidRPr="006D1B5C" w:rsidRDefault="006D1B5C" w:rsidP="006D1B5C">
            <w:pPr>
              <w:jc w:val="center"/>
              <w:rPr>
                <w:sz w:val="22"/>
                <w:szCs w:val="22"/>
              </w:rPr>
            </w:pPr>
            <w:r w:rsidRPr="006D1B5C">
              <w:rPr>
                <w:sz w:val="22"/>
                <w:szCs w:val="22"/>
              </w:rPr>
              <w:t>2,997</w:t>
            </w:r>
          </w:p>
        </w:tc>
      </w:tr>
      <w:tr w:rsidR="00980317" w:rsidRPr="00980317" w14:paraId="700999D3" w14:textId="77777777" w:rsidTr="00BC21F5">
        <w:trPr>
          <w:cantSplit/>
        </w:trPr>
        <w:tc>
          <w:tcPr>
            <w:tcW w:w="253" w:type="pct"/>
            <w:tcBorders>
              <w:right w:val="single" w:sz="4" w:space="0" w:color="auto"/>
            </w:tcBorders>
            <w:shd w:val="clear" w:color="auto" w:fill="auto"/>
            <w:vAlign w:val="center"/>
          </w:tcPr>
          <w:p w14:paraId="3961596B" w14:textId="3B5F35CE" w:rsidR="00980317" w:rsidRPr="00980317" w:rsidRDefault="00980317" w:rsidP="00980317">
            <w:pPr>
              <w:pStyle w:val="aa"/>
              <w:jc w:val="center"/>
              <w:rPr>
                <w:sz w:val="22"/>
                <w:szCs w:val="22"/>
              </w:rPr>
            </w:pPr>
            <w:r w:rsidRPr="00980317">
              <w:rPr>
                <w:sz w:val="22"/>
                <w:szCs w:val="22"/>
              </w:rPr>
              <w:t>3</w:t>
            </w:r>
          </w:p>
        </w:tc>
        <w:tc>
          <w:tcPr>
            <w:tcW w:w="2264" w:type="pct"/>
            <w:tcBorders>
              <w:left w:val="single" w:sz="4" w:space="0" w:color="auto"/>
            </w:tcBorders>
            <w:shd w:val="clear" w:color="auto" w:fill="auto"/>
            <w:vAlign w:val="bottom"/>
          </w:tcPr>
          <w:p w14:paraId="66B026A0" w14:textId="4E9FE6F1" w:rsidR="00980317" w:rsidRPr="00980317" w:rsidRDefault="00980317" w:rsidP="00980317">
            <w:pPr>
              <w:jc w:val="center"/>
              <w:rPr>
                <w:color w:val="000000"/>
                <w:sz w:val="22"/>
                <w:szCs w:val="22"/>
              </w:rPr>
            </w:pPr>
            <w:r w:rsidRPr="00980317">
              <w:rPr>
                <w:color w:val="000000"/>
                <w:sz w:val="22"/>
                <w:szCs w:val="22"/>
              </w:rPr>
              <w:t>Котельная «ДКПС» (с. Дунаево)</w:t>
            </w:r>
          </w:p>
        </w:tc>
        <w:tc>
          <w:tcPr>
            <w:tcW w:w="582" w:type="pct"/>
            <w:tcBorders>
              <w:top w:val="single" w:sz="8" w:space="0" w:color="auto"/>
              <w:left w:val="single" w:sz="8" w:space="0" w:color="auto"/>
              <w:bottom w:val="single" w:sz="8" w:space="0" w:color="auto"/>
              <w:right w:val="single" w:sz="8" w:space="0" w:color="auto"/>
            </w:tcBorders>
            <w:shd w:val="clear" w:color="auto" w:fill="auto"/>
          </w:tcPr>
          <w:p w14:paraId="0EC6B047" w14:textId="4351F7B7" w:rsidR="00980317" w:rsidRPr="00980317" w:rsidRDefault="00980317" w:rsidP="00980317">
            <w:pPr>
              <w:jc w:val="center"/>
              <w:rPr>
                <w:sz w:val="22"/>
                <w:szCs w:val="22"/>
              </w:rPr>
            </w:pPr>
            <w:r w:rsidRPr="00980317">
              <w:rPr>
                <w:sz w:val="22"/>
                <w:szCs w:val="22"/>
              </w:rPr>
              <w:t>4,800</w:t>
            </w:r>
          </w:p>
        </w:tc>
        <w:tc>
          <w:tcPr>
            <w:tcW w:w="602" w:type="pct"/>
            <w:tcBorders>
              <w:top w:val="single" w:sz="8" w:space="0" w:color="auto"/>
              <w:left w:val="nil"/>
              <w:bottom w:val="single" w:sz="8" w:space="0" w:color="auto"/>
              <w:right w:val="single" w:sz="8" w:space="0" w:color="auto"/>
            </w:tcBorders>
            <w:shd w:val="clear" w:color="auto" w:fill="auto"/>
          </w:tcPr>
          <w:p w14:paraId="776559B3" w14:textId="1AE2D7D1" w:rsidR="00980317" w:rsidRPr="00980317" w:rsidRDefault="00980317" w:rsidP="00980317">
            <w:pPr>
              <w:jc w:val="center"/>
              <w:rPr>
                <w:sz w:val="22"/>
                <w:szCs w:val="22"/>
              </w:rPr>
            </w:pPr>
            <w:r w:rsidRPr="00980317">
              <w:rPr>
                <w:sz w:val="22"/>
                <w:szCs w:val="22"/>
              </w:rPr>
              <w:t>4,800</w:t>
            </w:r>
          </w:p>
        </w:tc>
        <w:tc>
          <w:tcPr>
            <w:tcW w:w="696" w:type="pct"/>
            <w:tcBorders>
              <w:top w:val="nil"/>
              <w:left w:val="nil"/>
              <w:bottom w:val="single" w:sz="8" w:space="0" w:color="000000"/>
              <w:right w:val="single" w:sz="8" w:space="0" w:color="000000"/>
            </w:tcBorders>
            <w:shd w:val="clear" w:color="auto" w:fill="auto"/>
          </w:tcPr>
          <w:p w14:paraId="062F13EE" w14:textId="0345E338" w:rsidR="00980317" w:rsidRPr="00980317" w:rsidRDefault="00980317" w:rsidP="00980317">
            <w:pPr>
              <w:jc w:val="center"/>
              <w:rPr>
                <w:sz w:val="22"/>
                <w:szCs w:val="22"/>
              </w:rPr>
            </w:pPr>
            <w:r w:rsidRPr="00980317">
              <w:rPr>
                <w:sz w:val="22"/>
                <w:szCs w:val="22"/>
              </w:rPr>
              <w:t>0,066</w:t>
            </w:r>
          </w:p>
        </w:tc>
        <w:tc>
          <w:tcPr>
            <w:tcW w:w="602" w:type="pct"/>
            <w:tcBorders>
              <w:top w:val="single" w:sz="8" w:space="0" w:color="auto"/>
              <w:left w:val="nil"/>
              <w:bottom w:val="single" w:sz="8" w:space="0" w:color="auto"/>
              <w:right w:val="single" w:sz="8" w:space="0" w:color="auto"/>
            </w:tcBorders>
            <w:shd w:val="clear" w:color="auto" w:fill="auto"/>
          </w:tcPr>
          <w:p w14:paraId="571C3427" w14:textId="1BB5B475" w:rsidR="00980317" w:rsidRPr="00980317" w:rsidRDefault="00980317" w:rsidP="00980317">
            <w:pPr>
              <w:jc w:val="center"/>
              <w:rPr>
                <w:sz w:val="22"/>
                <w:szCs w:val="22"/>
              </w:rPr>
            </w:pPr>
            <w:r w:rsidRPr="00980317">
              <w:rPr>
                <w:sz w:val="22"/>
                <w:szCs w:val="22"/>
              </w:rPr>
              <w:t>4,734</w:t>
            </w:r>
          </w:p>
        </w:tc>
      </w:tr>
    </w:tbl>
    <w:p w14:paraId="74001BC5" w14:textId="77777777" w:rsidR="002E1F92" w:rsidRPr="009E4337" w:rsidRDefault="002E1F92"/>
    <w:p w14:paraId="5E37E0B8" w14:textId="77777777" w:rsidR="008A451F" w:rsidRPr="009E4337" w:rsidRDefault="00F0314C" w:rsidP="0006129B">
      <w:pPr>
        <w:pStyle w:val="30"/>
        <w:spacing w:line="240" w:lineRule="auto"/>
      </w:pPr>
      <w:bookmarkStart w:id="48" w:name="_Toc158278611"/>
      <w:bookmarkStart w:id="49" w:name="_Toc183331717"/>
      <w:r w:rsidRPr="009E4337">
        <w:t>2.3</w:t>
      </w:r>
      <w:r w:rsidR="008A451F" w:rsidRPr="009E4337">
        <w:t xml:space="preserve"> </w:t>
      </w:r>
      <w:r w:rsidRPr="009E4337">
        <w:t>О</w:t>
      </w:r>
      <w:r w:rsidR="00E800F8" w:rsidRPr="009E4337">
        <w:t>граничения тепловой мощности и параметров располагаемой тепловой мощности</w:t>
      </w:r>
      <w:bookmarkEnd w:id="48"/>
      <w:bookmarkEnd w:id="49"/>
    </w:p>
    <w:p w14:paraId="20B4E33D" w14:textId="1971D658" w:rsidR="0051534E" w:rsidRPr="009E4337" w:rsidRDefault="00747101" w:rsidP="0006129B">
      <w:pPr>
        <w:pStyle w:val="Affa"/>
        <w:rPr>
          <w:szCs w:val="22"/>
        </w:rPr>
      </w:pPr>
      <w:r w:rsidRPr="009E4337">
        <w:rPr>
          <w:szCs w:val="22"/>
        </w:rPr>
        <w:t>Ограничения использования тепловой мощности котельного оборудования на источник</w:t>
      </w:r>
      <w:r w:rsidR="00B301B6" w:rsidRPr="009E4337">
        <w:rPr>
          <w:szCs w:val="22"/>
        </w:rPr>
        <w:t>ах</w:t>
      </w:r>
      <w:r w:rsidRPr="009E4337">
        <w:rPr>
          <w:szCs w:val="22"/>
        </w:rPr>
        <w:t xml:space="preserve"> теплоснабжения отсутствуют. </w:t>
      </w:r>
      <w:r w:rsidR="00BB0A91" w:rsidRPr="009E4337">
        <w:rPr>
          <w:szCs w:val="22"/>
        </w:rPr>
        <w:t>Располагаемая</w:t>
      </w:r>
      <w:r w:rsidRPr="009E4337">
        <w:rPr>
          <w:szCs w:val="22"/>
        </w:rPr>
        <w:t xml:space="preserve"> тепловая мощность основного оборудования </w:t>
      </w:r>
      <w:r w:rsidR="00CC3D54" w:rsidRPr="009E4337">
        <w:rPr>
          <w:szCs w:val="22"/>
        </w:rPr>
        <w:t>источников теплоснабжения</w:t>
      </w:r>
      <w:r w:rsidR="00132E37" w:rsidRPr="009E4337">
        <w:rPr>
          <w:szCs w:val="22"/>
        </w:rPr>
        <w:t xml:space="preserve"> </w:t>
      </w:r>
      <w:r w:rsidRPr="009E4337">
        <w:rPr>
          <w:szCs w:val="22"/>
        </w:rPr>
        <w:t xml:space="preserve">составляет </w:t>
      </w:r>
      <w:r w:rsidR="00980317">
        <w:rPr>
          <w:szCs w:val="22"/>
        </w:rPr>
        <w:t>9,1</w:t>
      </w:r>
      <w:r w:rsidRPr="009E4337">
        <w:rPr>
          <w:szCs w:val="22"/>
        </w:rPr>
        <w:t xml:space="preserve"> Гкал/час.</w:t>
      </w:r>
    </w:p>
    <w:p w14:paraId="567E6051" w14:textId="77777777" w:rsidR="00747101" w:rsidRPr="009E4337" w:rsidRDefault="00747101" w:rsidP="0006129B">
      <w:pPr>
        <w:pStyle w:val="Affa"/>
      </w:pPr>
    </w:p>
    <w:p w14:paraId="4941F65E" w14:textId="77777777" w:rsidR="008A451F" w:rsidRPr="009E4337" w:rsidRDefault="00F0314C" w:rsidP="0006129B">
      <w:pPr>
        <w:pStyle w:val="30"/>
        <w:spacing w:line="240" w:lineRule="auto"/>
      </w:pPr>
      <w:bookmarkStart w:id="50" w:name="_Toc158278612"/>
      <w:bookmarkStart w:id="51" w:name="_Toc183331718"/>
      <w:r w:rsidRPr="009E4337">
        <w:t>2.4</w:t>
      </w:r>
      <w:r w:rsidR="008A451F" w:rsidRPr="009E4337">
        <w:t xml:space="preserve"> </w:t>
      </w:r>
      <w:r w:rsidRPr="009E4337">
        <w:t>О</w:t>
      </w:r>
      <w:r w:rsidR="00E800F8" w:rsidRPr="009E4337">
        <w:t>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bookmarkEnd w:id="50"/>
      <w:bookmarkEnd w:id="51"/>
    </w:p>
    <w:p w14:paraId="0295400E" w14:textId="6AF1C0C1" w:rsidR="00A357B4" w:rsidRPr="009E4337" w:rsidRDefault="00A357B4" w:rsidP="0006129B">
      <w:pPr>
        <w:ind w:firstLine="567"/>
      </w:pPr>
      <w:r w:rsidRPr="009E4337">
        <w:t>Объ</w:t>
      </w:r>
      <w:r w:rsidR="00B518E3" w:rsidRPr="009E4337">
        <w:t>е</w:t>
      </w:r>
      <w:r w:rsidRPr="009E4337">
        <w:t>мы потребления тепловой энергии (мощности) на собственные и хозяйственные нужды ТСО в отноше</w:t>
      </w:r>
      <w:r w:rsidR="00CA5EBA" w:rsidRPr="009E4337">
        <w:t>нии источников тепловой энергии,</w:t>
      </w:r>
      <w:r w:rsidRPr="009E4337">
        <w:t xml:space="preserve"> представлены в таблице </w:t>
      </w:r>
      <w:r w:rsidR="009E4337">
        <w:t>5</w:t>
      </w:r>
      <w:r w:rsidRPr="009E4337">
        <w:t xml:space="preserve">. </w:t>
      </w:r>
    </w:p>
    <w:p w14:paraId="521B1873" w14:textId="77777777" w:rsidR="007536BC" w:rsidRDefault="007536BC" w:rsidP="0006129B">
      <w:pPr>
        <w:ind w:firstLine="567"/>
      </w:pPr>
    </w:p>
    <w:p w14:paraId="201C80FB" w14:textId="77777777" w:rsidR="006D1B5C" w:rsidRDefault="006D1B5C" w:rsidP="0006129B">
      <w:pPr>
        <w:ind w:firstLine="567"/>
      </w:pPr>
    </w:p>
    <w:p w14:paraId="34E303EE" w14:textId="77777777" w:rsidR="006D1B5C" w:rsidRDefault="006D1B5C" w:rsidP="0006129B">
      <w:pPr>
        <w:ind w:firstLine="567"/>
      </w:pPr>
    </w:p>
    <w:p w14:paraId="0CB4BB5A" w14:textId="77777777" w:rsidR="006D1B5C" w:rsidRDefault="006D1B5C" w:rsidP="0006129B">
      <w:pPr>
        <w:ind w:firstLine="567"/>
      </w:pPr>
    </w:p>
    <w:p w14:paraId="431A1341" w14:textId="77777777" w:rsidR="006D1B5C" w:rsidRDefault="006D1B5C" w:rsidP="0006129B">
      <w:pPr>
        <w:ind w:firstLine="567"/>
      </w:pPr>
    </w:p>
    <w:p w14:paraId="662C3D1E" w14:textId="77777777" w:rsidR="006D1B5C" w:rsidRDefault="006D1B5C" w:rsidP="0006129B">
      <w:pPr>
        <w:ind w:firstLine="567"/>
      </w:pPr>
    </w:p>
    <w:p w14:paraId="6A19CC82" w14:textId="77777777" w:rsidR="006D1B5C" w:rsidRPr="009E4337" w:rsidRDefault="006D1B5C" w:rsidP="0006129B">
      <w:pPr>
        <w:ind w:firstLine="567"/>
      </w:pPr>
    </w:p>
    <w:p w14:paraId="193CA1DC" w14:textId="1FC177D3" w:rsidR="00A357B4" w:rsidRPr="009E4337" w:rsidRDefault="00A357B4" w:rsidP="0006129B">
      <w:pPr>
        <w:pStyle w:val="aff8"/>
        <w:spacing w:line="240" w:lineRule="auto"/>
      </w:pPr>
      <w:r w:rsidRPr="009E4337">
        <w:lastRenderedPageBreak/>
        <w:t xml:space="preserve">Таблица </w:t>
      </w:r>
      <w:r w:rsidR="008A3CE6" w:rsidRPr="009E4337">
        <w:fldChar w:fldCharType="begin"/>
      </w:r>
      <w:r w:rsidR="006972A4" w:rsidRPr="009E4337">
        <w:instrText xml:space="preserve"> SEQ Таблица \* ARABIC </w:instrText>
      </w:r>
      <w:r w:rsidR="008A3CE6" w:rsidRPr="009E4337">
        <w:fldChar w:fldCharType="separate"/>
      </w:r>
      <w:r w:rsidR="00421AC7">
        <w:rPr>
          <w:noProof/>
        </w:rPr>
        <w:t>5</w:t>
      </w:r>
      <w:r w:rsidR="008A3CE6" w:rsidRPr="009E4337">
        <w:rPr>
          <w:noProof/>
        </w:rPr>
        <w:fldChar w:fldCharType="end"/>
      </w:r>
      <w:r w:rsidRPr="009E4337">
        <w:t xml:space="preserve"> - Объем потребления тепловой энергии (мощности) на собственные и хозяйственные нужды теплоснабжающей организации в отноше</w:t>
      </w:r>
      <w:r w:rsidR="00B57620" w:rsidRPr="009E4337">
        <w:t>нии источников тепловой энергии</w:t>
      </w:r>
    </w:p>
    <w:tbl>
      <w:tblPr>
        <w:tblW w:w="4947"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1"/>
        <w:gridCol w:w="3080"/>
        <w:gridCol w:w="1216"/>
        <w:gridCol w:w="1642"/>
        <w:gridCol w:w="1784"/>
        <w:gridCol w:w="1928"/>
      </w:tblGrid>
      <w:tr w:rsidR="009E4337" w:rsidRPr="009E4337" w14:paraId="5D3DFA39" w14:textId="77777777" w:rsidTr="000659FF">
        <w:trPr>
          <w:cantSplit/>
          <w:tblHeader/>
        </w:trPr>
        <w:tc>
          <w:tcPr>
            <w:tcW w:w="256" w:type="pct"/>
            <w:tcBorders>
              <w:right w:val="single" w:sz="4" w:space="0" w:color="auto"/>
            </w:tcBorders>
            <w:shd w:val="clear" w:color="auto" w:fill="auto"/>
            <w:vAlign w:val="center"/>
          </w:tcPr>
          <w:p w14:paraId="461A3AD4" w14:textId="77777777" w:rsidR="006972A4" w:rsidRPr="009E4337" w:rsidRDefault="00FC31BF" w:rsidP="0006129B">
            <w:pPr>
              <w:jc w:val="center"/>
              <w:rPr>
                <w:sz w:val="22"/>
              </w:rPr>
            </w:pPr>
            <w:r w:rsidRPr="009E4337">
              <w:rPr>
                <w:sz w:val="22"/>
              </w:rPr>
              <w:t>№ п/п</w:t>
            </w:r>
          </w:p>
        </w:tc>
        <w:tc>
          <w:tcPr>
            <w:tcW w:w="1514" w:type="pct"/>
            <w:tcBorders>
              <w:left w:val="single" w:sz="4" w:space="0" w:color="auto"/>
            </w:tcBorders>
            <w:shd w:val="clear" w:color="auto" w:fill="auto"/>
            <w:vAlign w:val="center"/>
          </w:tcPr>
          <w:p w14:paraId="774FC2E9" w14:textId="77777777" w:rsidR="006972A4" w:rsidRPr="009E4337" w:rsidRDefault="006972A4" w:rsidP="0006129B">
            <w:pPr>
              <w:jc w:val="center"/>
              <w:rPr>
                <w:sz w:val="22"/>
              </w:rPr>
            </w:pPr>
            <w:r w:rsidRPr="009E4337">
              <w:rPr>
                <w:sz w:val="22"/>
              </w:rPr>
              <w:t>Наименование СЦТ</w:t>
            </w:r>
          </w:p>
        </w:tc>
        <w:tc>
          <w:tcPr>
            <w:tcW w:w="598" w:type="pct"/>
            <w:vAlign w:val="center"/>
          </w:tcPr>
          <w:p w14:paraId="49F55410" w14:textId="77777777" w:rsidR="006972A4" w:rsidRPr="009E4337" w:rsidRDefault="006972A4" w:rsidP="0006129B">
            <w:pPr>
              <w:jc w:val="center"/>
              <w:rPr>
                <w:sz w:val="22"/>
              </w:rPr>
            </w:pPr>
            <w:r w:rsidRPr="009E4337">
              <w:rPr>
                <w:sz w:val="22"/>
              </w:rPr>
              <w:t>РТМ,</w:t>
            </w:r>
          </w:p>
          <w:p w14:paraId="63A6C78C" w14:textId="77777777" w:rsidR="006972A4" w:rsidRPr="009E4337" w:rsidRDefault="006972A4" w:rsidP="0006129B">
            <w:pPr>
              <w:jc w:val="center"/>
              <w:rPr>
                <w:sz w:val="22"/>
              </w:rPr>
            </w:pPr>
            <w:r w:rsidRPr="009E4337">
              <w:rPr>
                <w:sz w:val="22"/>
              </w:rPr>
              <w:t>Гкал/час</w:t>
            </w:r>
          </w:p>
        </w:tc>
        <w:tc>
          <w:tcPr>
            <w:tcW w:w="807" w:type="pct"/>
            <w:vAlign w:val="center"/>
          </w:tcPr>
          <w:p w14:paraId="1042289E" w14:textId="77777777" w:rsidR="006972A4" w:rsidRPr="009E4337" w:rsidRDefault="006972A4" w:rsidP="0006129B">
            <w:pPr>
              <w:jc w:val="center"/>
              <w:rPr>
                <w:sz w:val="22"/>
              </w:rPr>
            </w:pPr>
            <w:r w:rsidRPr="009E4337">
              <w:rPr>
                <w:sz w:val="22"/>
              </w:rPr>
              <w:t>Собственные и хозяйственные нужды источника тепловой энергии, Гкал/час</w:t>
            </w:r>
          </w:p>
        </w:tc>
        <w:tc>
          <w:tcPr>
            <w:tcW w:w="877" w:type="pct"/>
            <w:shd w:val="clear" w:color="auto" w:fill="auto"/>
            <w:vAlign w:val="center"/>
          </w:tcPr>
          <w:p w14:paraId="551CF84F" w14:textId="77777777" w:rsidR="006972A4" w:rsidRPr="009E4337" w:rsidRDefault="006972A4" w:rsidP="0006129B">
            <w:pPr>
              <w:jc w:val="center"/>
              <w:rPr>
                <w:sz w:val="22"/>
              </w:rPr>
            </w:pPr>
            <w:r w:rsidRPr="009E4337">
              <w:rPr>
                <w:sz w:val="22"/>
              </w:rPr>
              <w:t xml:space="preserve">Отношение собственных </w:t>
            </w:r>
            <w:r w:rsidR="00DA64B6" w:rsidRPr="009E4337">
              <w:rPr>
                <w:sz w:val="22"/>
              </w:rPr>
              <w:t xml:space="preserve">нужд </w:t>
            </w:r>
            <w:r w:rsidRPr="009E4337">
              <w:rPr>
                <w:sz w:val="22"/>
              </w:rPr>
              <w:t>котельных к расчетной тепловой мощности. %</w:t>
            </w:r>
          </w:p>
        </w:tc>
        <w:tc>
          <w:tcPr>
            <w:tcW w:w="948" w:type="pct"/>
            <w:shd w:val="clear" w:color="auto" w:fill="auto"/>
            <w:vAlign w:val="center"/>
          </w:tcPr>
          <w:p w14:paraId="536ED068" w14:textId="77777777" w:rsidR="006972A4" w:rsidRPr="009E4337" w:rsidRDefault="006972A4" w:rsidP="0006129B">
            <w:pPr>
              <w:jc w:val="center"/>
              <w:rPr>
                <w:sz w:val="22"/>
              </w:rPr>
            </w:pPr>
            <w:r w:rsidRPr="009E4337">
              <w:rPr>
                <w:sz w:val="22"/>
              </w:rPr>
              <w:t>Затраты тепловой энергии на собственные и хозяйственные нужды</w:t>
            </w:r>
            <w:r w:rsidR="00647689" w:rsidRPr="009E4337">
              <w:rPr>
                <w:sz w:val="22"/>
              </w:rPr>
              <w:t xml:space="preserve"> источника тепловой энергии</w:t>
            </w:r>
            <w:r w:rsidRPr="009E4337">
              <w:rPr>
                <w:sz w:val="22"/>
              </w:rPr>
              <w:t>, Гкал</w:t>
            </w:r>
          </w:p>
        </w:tc>
      </w:tr>
      <w:tr w:rsidR="006D1B5C" w:rsidRPr="009E4337" w14:paraId="4C0553CD" w14:textId="77777777" w:rsidTr="006D1B5C">
        <w:trPr>
          <w:cantSplit/>
        </w:trPr>
        <w:tc>
          <w:tcPr>
            <w:tcW w:w="256" w:type="pct"/>
            <w:tcBorders>
              <w:right w:val="single" w:sz="4" w:space="0" w:color="auto"/>
            </w:tcBorders>
            <w:shd w:val="clear" w:color="auto" w:fill="auto"/>
            <w:vAlign w:val="center"/>
          </w:tcPr>
          <w:p w14:paraId="2DB551BF" w14:textId="52538B8C" w:rsidR="006D1B5C" w:rsidRPr="009E4337" w:rsidRDefault="006D1B5C" w:rsidP="006D1B5C">
            <w:pPr>
              <w:pStyle w:val="aa"/>
              <w:jc w:val="center"/>
              <w:rPr>
                <w:sz w:val="22"/>
                <w:szCs w:val="22"/>
              </w:rPr>
            </w:pPr>
            <w:r w:rsidRPr="009E4337">
              <w:rPr>
                <w:sz w:val="22"/>
                <w:szCs w:val="22"/>
              </w:rPr>
              <w:t>1</w:t>
            </w:r>
          </w:p>
        </w:tc>
        <w:tc>
          <w:tcPr>
            <w:tcW w:w="1514" w:type="pct"/>
            <w:tcBorders>
              <w:left w:val="single" w:sz="4" w:space="0" w:color="auto"/>
            </w:tcBorders>
            <w:shd w:val="clear" w:color="auto" w:fill="auto"/>
            <w:vAlign w:val="bottom"/>
          </w:tcPr>
          <w:p w14:paraId="200DDB97" w14:textId="042074AF" w:rsidR="006D1B5C" w:rsidRPr="009E4337" w:rsidRDefault="006D1B5C" w:rsidP="006D1B5C">
            <w:pPr>
              <w:jc w:val="center"/>
              <w:rPr>
                <w:sz w:val="22"/>
              </w:rPr>
            </w:pPr>
            <w:r w:rsidRPr="00116845">
              <w:rPr>
                <w:color w:val="000000"/>
                <w:sz w:val="22"/>
                <w:szCs w:val="22"/>
              </w:rPr>
              <w:t>Котель</w:t>
            </w:r>
            <w:r>
              <w:rPr>
                <w:color w:val="000000"/>
                <w:sz w:val="22"/>
                <w:szCs w:val="22"/>
              </w:rPr>
              <w:t>н</w:t>
            </w:r>
            <w:r w:rsidRPr="00116845">
              <w:rPr>
                <w:color w:val="000000"/>
                <w:sz w:val="22"/>
                <w:szCs w:val="22"/>
              </w:rPr>
              <w:t xml:space="preserve">ая </w:t>
            </w:r>
            <w:r>
              <w:rPr>
                <w:color w:val="000000"/>
                <w:sz w:val="22"/>
                <w:szCs w:val="22"/>
              </w:rPr>
              <w:t>«</w:t>
            </w:r>
            <w:r w:rsidRPr="00116845">
              <w:rPr>
                <w:color w:val="000000"/>
                <w:sz w:val="22"/>
                <w:szCs w:val="22"/>
              </w:rPr>
              <w:t>Школа</w:t>
            </w:r>
            <w:r>
              <w:rPr>
                <w:color w:val="000000"/>
                <w:sz w:val="22"/>
                <w:szCs w:val="22"/>
              </w:rPr>
              <w:t>»</w:t>
            </w:r>
            <w:r w:rsidRPr="00116845">
              <w:rPr>
                <w:color w:val="000000"/>
                <w:sz w:val="22"/>
                <w:szCs w:val="22"/>
              </w:rPr>
              <w:t xml:space="preserve"> (с. Дунаево)</w:t>
            </w:r>
          </w:p>
        </w:tc>
        <w:tc>
          <w:tcPr>
            <w:tcW w:w="598" w:type="pct"/>
            <w:tcBorders>
              <w:top w:val="nil"/>
              <w:left w:val="nil"/>
              <w:bottom w:val="single" w:sz="8" w:space="0" w:color="000000"/>
              <w:right w:val="single" w:sz="8" w:space="0" w:color="000000"/>
            </w:tcBorders>
            <w:shd w:val="clear" w:color="auto" w:fill="auto"/>
            <w:vAlign w:val="center"/>
          </w:tcPr>
          <w:p w14:paraId="4EADE31B" w14:textId="7DBC7A2F" w:rsidR="006D1B5C" w:rsidRPr="006D1B5C" w:rsidRDefault="006D1B5C" w:rsidP="006D1B5C">
            <w:pPr>
              <w:jc w:val="center"/>
              <w:rPr>
                <w:sz w:val="22"/>
                <w:szCs w:val="22"/>
              </w:rPr>
            </w:pPr>
            <w:r w:rsidRPr="006D1B5C">
              <w:rPr>
                <w:sz w:val="22"/>
                <w:szCs w:val="22"/>
              </w:rPr>
              <w:t>1,300</w:t>
            </w:r>
          </w:p>
        </w:tc>
        <w:tc>
          <w:tcPr>
            <w:tcW w:w="807" w:type="pct"/>
            <w:tcBorders>
              <w:top w:val="nil"/>
              <w:left w:val="nil"/>
              <w:bottom w:val="single" w:sz="8" w:space="0" w:color="000000"/>
              <w:right w:val="single" w:sz="8" w:space="0" w:color="000000"/>
            </w:tcBorders>
            <w:shd w:val="clear" w:color="auto" w:fill="auto"/>
            <w:vAlign w:val="center"/>
          </w:tcPr>
          <w:p w14:paraId="7FEE65EF" w14:textId="661B3EB8" w:rsidR="006D1B5C" w:rsidRPr="006D1B5C" w:rsidRDefault="006D1B5C" w:rsidP="006D1B5C">
            <w:pPr>
              <w:jc w:val="center"/>
              <w:rPr>
                <w:sz w:val="22"/>
                <w:szCs w:val="22"/>
              </w:rPr>
            </w:pPr>
            <w:r w:rsidRPr="006D1B5C">
              <w:rPr>
                <w:sz w:val="22"/>
                <w:szCs w:val="22"/>
              </w:rPr>
              <w:t>0,004</w:t>
            </w:r>
          </w:p>
        </w:tc>
        <w:tc>
          <w:tcPr>
            <w:tcW w:w="877" w:type="pct"/>
            <w:tcBorders>
              <w:top w:val="nil"/>
              <w:left w:val="nil"/>
              <w:bottom w:val="single" w:sz="8" w:space="0" w:color="000000"/>
              <w:right w:val="single" w:sz="8" w:space="0" w:color="000000"/>
            </w:tcBorders>
            <w:shd w:val="clear" w:color="auto" w:fill="auto"/>
            <w:vAlign w:val="center"/>
          </w:tcPr>
          <w:p w14:paraId="77C98DF0" w14:textId="0380AFD2" w:rsidR="006D1B5C" w:rsidRPr="006D1B5C" w:rsidRDefault="006D1B5C" w:rsidP="006D1B5C">
            <w:pPr>
              <w:jc w:val="center"/>
              <w:rPr>
                <w:sz w:val="22"/>
                <w:szCs w:val="22"/>
              </w:rPr>
            </w:pPr>
            <w:r w:rsidRPr="006D1B5C">
              <w:rPr>
                <w:sz w:val="22"/>
                <w:szCs w:val="22"/>
              </w:rPr>
              <w:t>0,308</w:t>
            </w:r>
          </w:p>
        </w:tc>
        <w:tc>
          <w:tcPr>
            <w:tcW w:w="948" w:type="pct"/>
            <w:tcBorders>
              <w:top w:val="nil"/>
              <w:left w:val="nil"/>
              <w:bottom w:val="single" w:sz="8" w:space="0" w:color="000000"/>
              <w:right w:val="single" w:sz="8" w:space="0" w:color="000000"/>
            </w:tcBorders>
            <w:shd w:val="clear" w:color="auto" w:fill="auto"/>
            <w:vAlign w:val="center"/>
          </w:tcPr>
          <w:p w14:paraId="0A5723CE" w14:textId="57D1D988" w:rsidR="006D1B5C" w:rsidRPr="006D1B5C" w:rsidRDefault="006D1B5C" w:rsidP="006D1B5C">
            <w:pPr>
              <w:jc w:val="center"/>
              <w:rPr>
                <w:sz w:val="22"/>
                <w:szCs w:val="22"/>
              </w:rPr>
            </w:pPr>
            <w:r w:rsidRPr="006D1B5C">
              <w:rPr>
                <w:sz w:val="22"/>
                <w:szCs w:val="22"/>
              </w:rPr>
              <w:t>25,3</w:t>
            </w:r>
          </w:p>
        </w:tc>
      </w:tr>
      <w:tr w:rsidR="006D1B5C" w:rsidRPr="009E4337" w14:paraId="5C744DFC" w14:textId="77777777" w:rsidTr="006D1B5C">
        <w:trPr>
          <w:cantSplit/>
        </w:trPr>
        <w:tc>
          <w:tcPr>
            <w:tcW w:w="256" w:type="pct"/>
            <w:tcBorders>
              <w:right w:val="single" w:sz="4" w:space="0" w:color="auto"/>
            </w:tcBorders>
            <w:shd w:val="clear" w:color="auto" w:fill="auto"/>
            <w:vAlign w:val="center"/>
          </w:tcPr>
          <w:p w14:paraId="4EEF9874" w14:textId="74E097F5" w:rsidR="006D1B5C" w:rsidRPr="009E4337" w:rsidRDefault="006D1B5C" w:rsidP="006D1B5C">
            <w:pPr>
              <w:pStyle w:val="aa"/>
              <w:jc w:val="center"/>
              <w:rPr>
                <w:sz w:val="22"/>
                <w:szCs w:val="22"/>
              </w:rPr>
            </w:pPr>
            <w:r>
              <w:rPr>
                <w:sz w:val="22"/>
                <w:szCs w:val="22"/>
              </w:rPr>
              <w:t>2</w:t>
            </w:r>
          </w:p>
        </w:tc>
        <w:tc>
          <w:tcPr>
            <w:tcW w:w="1514" w:type="pct"/>
            <w:tcBorders>
              <w:left w:val="single" w:sz="4" w:space="0" w:color="auto"/>
            </w:tcBorders>
            <w:shd w:val="clear" w:color="auto" w:fill="auto"/>
            <w:vAlign w:val="bottom"/>
          </w:tcPr>
          <w:p w14:paraId="58B879E6" w14:textId="673282EB" w:rsidR="006D1B5C" w:rsidRPr="00116845" w:rsidRDefault="006D1B5C" w:rsidP="006D1B5C">
            <w:pPr>
              <w:jc w:val="center"/>
              <w:rPr>
                <w:color w:val="000000"/>
                <w:sz w:val="22"/>
                <w:szCs w:val="22"/>
              </w:rPr>
            </w:pPr>
            <w:r w:rsidRPr="00116845">
              <w:rPr>
                <w:color w:val="000000"/>
                <w:sz w:val="22"/>
                <w:szCs w:val="22"/>
              </w:rPr>
              <w:t>Котель</w:t>
            </w:r>
            <w:r>
              <w:rPr>
                <w:color w:val="000000"/>
                <w:sz w:val="22"/>
                <w:szCs w:val="22"/>
              </w:rPr>
              <w:t>н</w:t>
            </w:r>
            <w:r w:rsidRPr="00116845">
              <w:rPr>
                <w:color w:val="000000"/>
                <w:sz w:val="22"/>
                <w:szCs w:val="22"/>
              </w:rPr>
              <w:t xml:space="preserve">ая </w:t>
            </w:r>
            <w:r>
              <w:rPr>
                <w:color w:val="000000"/>
                <w:sz w:val="22"/>
                <w:szCs w:val="22"/>
              </w:rPr>
              <w:t>«</w:t>
            </w:r>
            <w:r w:rsidRPr="00116845">
              <w:rPr>
                <w:color w:val="000000"/>
                <w:sz w:val="22"/>
                <w:szCs w:val="22"/>
              </w:rPr>
              <w:t>Стройдвор</w:t>
            </w:r>
            <w:r>
              <w:rPr>
                <w:color w:val="000000"/>
                <w:sz w:val="22"/>
                <w:szCs w:val="22"/>
              </w:rPr>
              <w:t>»</w:t>
            </w:r>
            <w:r w:rsidRPr="00116845">
              <w:rPr>
                <w:color w:val="000000"/>
                <w:sz w:val="22"/>
                <w:szCs w:val="22"/>
              </w:rPr>
              <w:t xml:space="preserve"> (с. Дунаево)</w:t>
            </w:r>
          </w:p>
        </w:tc>
        <w:tc>
          <w:tcPr>
            <w:tcW w:w="598" w:type="pct"/>
            <w:tcBorders>
              <w:top w:val="nil"/>
              <w:left w:val="nil"/>
              <w:bottom w:val="single" w:sz="8" w:space="0" w:color="000000"/>
              <w:right w:val="single" w:sz="8" w:space="0" w:color="000000"/>
            </w:tcBorders>
            <w:shd w:val="clear" w:color="auto" w:fill="auto"/>
            <w:vAlign w:val="center"/>
          </w:tcPr>
          <w:p w14:paraId="38294BA4" w14:textId="17D56763" w:rsidR="006D1B5C" w:rsidRPr="006D1B5C" w:rsidRDefault="006D1B5C" w:rsidP="006D1B5C">
            <w:pPr>
              <w:jc w:val="center"/>
              <w:rPr>
                <w:sz w:val="22"/>
                <w:szCs w:val="22"/>
              </w:rPr>
            </w:pPr>
            <w:r w:rsidRPr="006D1B5C">
              <w:rPr>
                <w:sz w:val="22"/>
                <w:szCs w:val="22"/>
              </w:rPr>
              <w:t>3,000</w:t>
            </w:r>
          </w:p>
        </w:tc>
        <w:tc>
          <w:tcPr>
            <w:tcW w:w="807" w:type="pct"/>
            <w:tcBorders>
              <w:top w:val="nil"/>
              <w:left w:val="nil"/>
              <w:bottom w:val="single" w:sz="8" w:space="0" w:color="000000"/>
              <w:right w:val="single" w:sz="8" w:space="0" w:color="000000"/>
            </w:tcBorders>
            <w:shd w:val="clear" w:color="auto" w:fill="auto"/>
            <w:vAlign w:val="center"/>
          </w:tcPr>
          <w:p w14:paraId="23479950" w14:textId="28932E38" w:rsidR="006D1B5C" w:rsidRPr="006D1B5C" w:rsidRDefault="006D1B5C" w:rsidP="006D1B5C">
            <w:pPr>
              <w:jc w:val="center"/>
              <w:rPr>
                <w:sz w:val="22"/>
                <w:szCs w:val="22"/>
              </w:rPr>
            </w:pPr>
            <w:r w:rsidRPr="006D1B5C">
              <w:rPr>
                <w:sz w:val="22"/>
                <w:szCs w:val="22"/>
              </w:rPr>
              <w:t>0,003</w:t>
            </w:r>
          </w:p>
        </w:tc>
        <w:tc>
          <w:tcPr>
            <w:tcW w:w="877" w:type="pct"/>
            <w:tcBorders>
              <w:top w:val="nil"/>
              <w:left w:val="nil"/>
              <w:bottom w:val="single" w:sz="8" w:space="0" w:color="000000"/>
              <w:right w:val="single" w:sz="8" w:space="0" w:color="000000"/>
            </w:tcBorders>
            <w:shd w:val="clear" w:color="auto" w:fill="auto"/>
            <w:vAlign w:val="center"/>
          </w:tcPr>
          <w:p w14:paraId="0CD15786" w14:textId="3160DED4" w:rsidR="006D1B5C" w:rsidRPr="006D1B5C" w:rsidRDefault="006D1B5C" w:rsidP="006D1B5C">
            <w:pPr>
              <w:jc w:val="center"/>
              <w:rPr>
                <w:sz w:val="22"/>
                <w:szCs w:val="22"/>
              </w:rPr>
            </w:pPr>
            <w:r w:rsidRPr="006D1B5C">
              <w:rPr>
                <w:sz w:val="22"/>
                <w:szCs w:val="22"/>
              </w:rPr>
              <w:t>0,087</w:t>
            </w:r>
          </w:p>
        </w:tc>
        <w:tc>
          <w:tcPr>
            <w:tcW w:w="948" w:type="pct"/>
            <w:tcBorders>
              <w:top w:val="nil"/>
              <w:left w:val="nil"/>
              <w:bottom w:val="single" w:sz="8" w:space="0" w:color="000000"/>
              <w:right w:val="single" w:sz="8" w:space="0" w:color="000000"/>
            </w:tcBorders>
            <w:shd w:val="clear" w:color="auto" w:fill="auto"/>
            <w:vAlign w:val="center"/>
          </w:tcPr>
          <w:p w14:paraId="561771C4" w14:textId="6C51459A" w:rsidR="006D1B5C" w:rsidRPr="006D1B5C" w:rsidRDefault="006D1B5C" w:rsidP="006D1B5C">
            <w:pPr>
              <w:jc w:val="center"/>
              <w:rPr>
                <w:sz w:val="22"/>
                <w:szCs w:val="22"/>
              </w:rPr>
            </w:pPr>
            <w:r w:rsidRPr="006D1B5C">
              <w:rPr>
                <w:sz w:val="22"/>
                <w:szCs w:val="22"/>
              </w:rPr>
              <w:t>384,8</w:t>
            </w:r>
          </w:p>
        </w:tc>
      </w:tr>
      <w:tr w:rsidR="00980317" w:rsidRPr="009E4337" w14:paraId="5AC0241D" w14:textId="77777777" w:rsidTr="00980317">
        <w:trPr>
          <w:cantSplit/>
        </w:trPr>
        <w:tc>
          <w:tcPr>
            <w:tcW w:w="256" w:type="pct"/>
            <w:tcBorders>
              <w:right w:val="single" w:sz="4" w:space="0" w:color="auto"/>
            </w:tcBorders>
            <w:shd w:val="clear" w:color="auto" w:fill="auto"/>
            <w:vAlign w:val="center"/>
          </w:tcPr>
          <w:p w14:paraId="274BD54B" w14:textId="183641CE" w:rsidR="00980317" w:rsidRPr="00980317" w:rsidRDefault="00980317" w:rsidP="00980317">
            <w:pPr>
              <w:pStyle w:val="aa"/>
              <w:jc w:val="center"/>
              <w:rPr>
                <w:sz w:val="22"/>
                <w:szCs w:val="22"/>
              </w:rPr>
            </w:pPr>
            <w:r w:rsidRPr="00980317">
              <w:rPr>
                <w:sz w:val="22"/>
                <w:szCs w:val="22"/>
              </w:rPr>
              <w:t>3</w:t>
            </w:r>
          </w:p>
        </w:tc>
        <w:tc>
          <w:tcPr>
            <w:tcW w:w="1514" w:type="pct"/>
            <w:tcBorders>
              <w:left w:val="single" w:sz="4" w:space="0" w:color="auto"/>
            </w:tcBorders>
            <w:shd w:val="clear" w:color="auto" w:fill="auto"/>
            <w:vAlign w:val="center"/>
          </w:tcPr>
          <w:p w14:paraId="23426847" w14:textId="74874A6F" w:rsidR="00980317" w:rsidRPr="00980317" w:rsidRDefault="00980317" w:rsidP="00980317">
            <w:pPr>
              <w:jc w:val="center"/>
              <w:rPr>
                <w:color w:val="000000"/>
                <w:sz w:val="22"/>
                <w:szCs w:val="22"/>
              </w:rPr>
            </w:pPr>
            <w:r w:rsidRPr="00980317">
              <w:rPr>
                <w:color w:val="000000"/>
                <w:sz w:val="22"/>
                <w:szCs w:val="22"/>
              </w:rPr>
              <w:t>Котельная «ДКПС» (с. Дунаево)</w:t>
            </w:r>
          </w:p>
        </w:tc>
        <w:tc>
          <w:tcPr>
            <w:tcW w:w="598" w:type="pct"/>
            <w:tcBorders>
              <w:top w:val="nil"/>
              <w:left w:val="nil"/>
              <w:bottom w:val="single" w:sz="8" w:space="0" w:color="000000"/>
              <w:right w:val="single" w:sz="8" w:space="0" w:color="000000"/>
            </w:tcBorders>
            <w:shd w:val="clear" w:color="auto" w:fill="auto"/>
            <w:vAlign w:val="center"/>
          </w:tcPr>
          <w:p w14:paraId="45A730F4" w14:textId="74E95CEA" w:rsidR="00980317" w:rsidRPr="00980317" w:rsidRDefault="00980317" w:rsidP="00980317">
            <w:pPr>
              <w:jc w:val="center"/>
              <w:rPr>
                <w:sz w:val="22"/>
                <w:szCs w:val="22"/>
              </w:rPr>
            </w:pPr>
            <w:r w:rsidRPr="00980317">
              <w:rPr>
                <w:sz w:val="22"/>
                <w:szCs w:val="22"/>
              </w:rPr>
              <w:t>4,800</w:t>
            </w:r>
          </w:p>
        </w:tc>
        <w:tc>
          <w:tcPr>
            <w:tcW w:w="807" w:type="pct"/>
            <w:tcBorders>
              <w:top w:val="nil"/>
              <w:left w:val="nil"/>
              <w:bottom w:val="single" w:sz="8" w:space="0" w:color="000000"/>
              <w:right w:val="single" w:sz="8" w:space="0" w:color="000000"/>
            </w:tcBorders>
            <w:shd w:val="clear" w:color="auto" w:fill="auto"/>
            <w:vAlign w:val="center"/>
          </w:tcPr>
          <w:p w14:paraId="3A0DCD38" w14:textId="557B7AD8" w:rsidR="00980317" w:rsidRPr="00980317" w:rsidRDefault="00980317" w:rsidP="00980317">
            <w:pPr>
              <w:jc w:val="center"/>
              <w:rPr>
                <w:sz w:val="22"/>
                <w:szCs w:val="22"/>
              </w:rPr>
            </w:pPr>
            <w:r w:rsidRPr="00980317">
              <w:rPr>
                <w:sz w:val="22"/>
                <w:szCs w:val="22"/>
              </w:rPr>
              <w:t>0,066</w:t>
            </w:r>
          </w:p>
        </w:tc>
        <w:tc>
          <w:tcPr>
            <w:tcW w:w="877" w:type="pct"/>
            <w:tcBorders>
              <w:top w:val="nil"/>
              <w:left w:val="nil"/>
              <w:bottom w:val="single" w:sz="8" w:space="0" w:color="000000"/>
              <w:right w:val="single" w:sz="8" w:space="0" w:color="000000"/>
            </w:tcBorders>
            <w:shd w:val="clear" w:color="auto" w:fill="auto"/>
            <w:vAlign w:val="center"/>
          </w:tcPr>
          <w:p w14:paraId="3E86A93F" w14:textId="7FC65441" w:rsidR="00980317" w:rsidRPr="00980317" w:rsidRDefault="00980317" w:rsidP="00980317">
            <w:pPr>
              <w:jc w:val="center"/>
              <w:rPr>
                <w:sz w:val="22"/>
                <w:szCs w:val="22"/>
              </w:rPr>
            </w:pPr>
            <w:r w:rsidRPr="00980317">
              <w:rPr>
                <w:sz w:val="22"/>
                <w:szCs w:val="22"/>
              </w:rPr>
              <w:t>1,375</w:t>
            </w:r>
          </w:p>
        </w:tc>
        <w:tc>
          <w:tcPr>
            <w:tcW w:w="948" w:type="pct"/>
            <w:tcBorders>
              <w:top w:val="nil"/>
              <w:left w:val="nil"/>
              <w:bottom w:val="single" w:sz="8" w:space="0" w:color="000000"/>
              <w:right w:val="single" w:sz="8" w:space="0" w:color="000000"/>
            </w:tcBorders>
            <w:shd w:val="clear" w:color="auto" w:fill="auto"/>
            <w:vAlign w:val="center"/>
          </w:tcPr>
          <w:p w14:paraId="4F17AFCD" w14:textId="3B0B19C3" w:rsidR="00980317" w:rsidRPr="00980317" w:rsidRDefault="00980317" w:rsidP="00980317">
            <w:pPr>
              <w:jc w:val="center"/>
              <w:rPr>
                <w:sz w:val="22"/>
                <w:szCs w:val="22"/>
              </w:rPr>
            </w:pPr>
            <w:r w:rsidRPr="00980317">
              <w:rPr>
                <w:sz w:val="22"/>
                <w:szCs w:val="22"/>
              </w:rPr>
              <w:t>149,1</w:t>
            </w:r>
          </w:p>
        </w:tc>
      </w:tr>
    </w:tbl>
    <w:p w14:paraId="036CC1A2" w14:textId="77777777" w:rsidR="00264AFC" w:rsidRPr="009E4337" w:rsidRDefault="00264AFC"/>
    <w:p w14:paraId="7E4D1560" w14:textId="77777777" w:rsidR="00BD0202" w:rsidRPr="009E4337" w:rsidRDefault="00F0314C" w:rsidP="0006129B">
      <w:pPr>
        <w:pStyle w:val="30"/>
        <w:spacing w:line="240" w:lineRule="auto"/>
      </w:pPr>
      <w:bookmarkStart w:id="52" w:name="_Toc158278613"/>
      <w:bookmarkStart w:id="53" w:name="_Toc183331719"/>
      <w:r w:rsidRPr="009E4337">
        <w:t>2.5</w:t>
      </w:r>
      <w:r w:rsidR="00BD0202" w:rsidRPr="009E4337">
        <w:t xml:space="preserve"> </w:t>
      </w:r>
      <w:r w:rsidRPr="009E4337">
        <w:t>С</w:t>
      </w:r>
      <w:r w:rsidR="00E800F8" w:rsidRPr="009E4337">
        <w:t>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bookmarkEnd w:id="52"/>
      <w:bookmarkEnd w:id="53"/>
    </w:p>
    <w:p w14:paraId="6E3A068C" w14:textId="770ADB8B" w:rsidR="00535E22" w:rsidRPr="009E4337" w:rsidRDefault="00535E22" w:rsidP="0006129B">
      <w:pPr>
        <w:ind w:firstLine="567"/>
      </w:pPr>
      <w:r w:rsidRPr="009E4337">
        <w:t>Сроки ввода в эксплуатацию котлоагрегатов, го</w:t>
      </w:r>
      <w:r w:rsidR="00866290" w:rsidRPr="009E4337">
        <w:t>д</w:t>
      </w:r>
      <w:r w:rsidR="00787B99" w:rsidRPr="009E4337">
        <w:t xml:space="preserve"> </w:t>
      </w:r>
      <w:r w:rsidRPr="009E4337">
        <w:t>последнего освидетельствования при допуске к эксплуатации после ремонта, го</w:t>
      </w:r>
      <w:r w:rsidR="00866290" w:rsidRPr="009E4337">
        <w:t>д</w:t>
      </w:r>
      <w:r w:rsidR="00787B99" w:rsidRPr="009E4337">
        <w:t xml:space="preserve"> </w:t>
      </w:r>
      <w:r w:rsidRPr="009E4337">
        <w:t>продления ресурса и мероприятия по продлению ресурса приведены в табли</w:t>
      </w:r>
      <w:r w:rsidR="00264AFC" w:rsidRPr="009E4337">
        <w:t>ц</w:t>
      </w:r>
      <w:r w:rsidR="006B2F09" w:rsidRPr="009E4337">
        <w:t>е</w:t>
      </w:r>
      <w:r w:rsidR="00604483" w:rsidRPr="009E4337">
        <w:t xml:space="preserve"> </w:t>
      </w:r>
      <w:r w:rsidR="006B2F09" w:rsidRPr="009E4337">
        <w:t>3</w:t>
      </w:r>
      <w:r w:rsidR="00604483" w:rsidRPr="009E4337">
        <w:t>.</w:t>
      </w:r>
      <w:r w:rsidRPr="009E4337">
        <w:t xml:space="preserve"> </w:t>
      </w:r>
    </w:p>
    <w:p w14:paraId="431A20AB" w14:textId="77777777" w:rsidR="00535E22" w:rsidRPr="009E4337" w:rsidRDefault="00535E22" w:rsidP="0006129B">
      <w:pPr>
        <w:ind w:firstLine="567"/>
      </w:pPr>
    </w:p>
    <w:p w14:paraId="5C642B0B" w14:textId="77777777" w:rsidR="00BD0202" w:rsidRPr="009E4337" w:rsidRDefault="00F0314C" w:rsidP="0006129B">
      <w:pPr>
        <w:pStyle w:val="30"/>
        <w:spacing w:line="240" w:lineRule="auto"/>
      </w:pPr>
      <w:bookmarkStart w:id="54" w:name="_Toc158278614"/>
      <w:bookmarkStart w:id="55" w:name="_Toc183331720"/>
      <w:r w:rsidRPr="009E4337">
        <w:t>2.6</w:t>
      </w:r>
      <w:r w:rsidR="00BD0202" w:rsidRPr="009E4337">
        <w:t xml:space="preserve"> </w:t>
      </w:r>
      <w:r w:rsidRPr="009E4337">
        <w:t>С</w:t>
      </w:r>
      <w:r w:rsidR="00E800F8" w:rsidRPr="009E4337">
        <w:t>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электрической и тепловой энергии)</w:t>
      </w:r>
      <w:bookmarkEnd w:id="54"/>
      <w:bookmarkEnd w:id="55"/>
    </w:p>
    <w:p w14:paraId="09D4268E" w14:textId="03CB5E3A" w:rsidR="000308C9" w:rsidRPr="009E4337" w:rsidRDefault="008049D9" w:rsidP="0006129B">
      <w:pPr>
        <w:ind w:firstLine="567"/>
      </w:pPr>
      <w:r w:rsidRPr="009E4337">
        <w:t>Комбинированная выработка теп</w:t>
      </w:r>
      <w:r w:rsidR="000166B6" w:rsidRPr="009E4337">
        <w:t xml:space="preserve">ловой и электрической энергии </w:t>
      </w:r>
      <w:r w:rsidR="00070E4F" w:rsidRPr="009E4337">
        <w:t>на территории поселения</w:t>
      </w:r>
      <w:r w:rsidR="00B95373" w:rsidRPr="009E4337">
        <w:t xml:space="preserve"> </w:t>
      </w:r>
      <w:r w:rsidRPr="009E4337">
        <w:t>не осуществляется.</w:t>
      </w:r>
    </w:p>
    <w:p w14:paraId="2AD7DC18" w14:textId="77777777" w:rsidR="008049D9" w:rsidRPr="009E4337" w:rsidRDefault="008049D9" w:rsidP="0006129B">
      <w:pPr>
        <w:ind w:firstLine="567"/>
      </w:pPr>
    </w:p>
    <w:p w14:paraId="36235BA3" w14:textId="77777777" w:rsidR="008A451F" w:rsidRPr="009E4337" w:rsidRDefault="00F0314C" w:rsidP="0006129B">
      <w:pPr>
        <w:pStyle w:val="30"/>
        <w:spacing w:line="240" w:lineRule="auto"/>
      </w:pPr>
      <w:bookmarkStart w:id="56" w:name="_Toc158278615"/>
      <w:bookmarkStart w:id="57" w:name="_Toc183331721"/>
      <w:r w:rsidRPr="009E4337">
        <w:t>2.7</w:t>
      </w:r>
      <w:r w:rsidR="008A451F" w:rsidRPr="009E4337">
        <w:t xml:space="preserve"> </w:t>
      </w:r>
      <w:r w:rsidRPr="009E4337">
        <w:t>С</w:t>
      </w:r>
      <w:r w:rsidR="00E800F8" w:rsidRPr="009E4337">
        <w:t>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bookmarkEnd w:id="56"/>
      <w:bookmarkEnd w:id="57"/>
    </w:p>
    <w:p w14:paraId="057F4AAB" w14:textId="77777777" w:rsidR="00BA6CB9" w:rsidRPr="009E4337" w:rsidRDefault="00BA6CB9" w:rsidP="0006129B">
      <w:pPr>
        <w:ind w:right="180" w:firstLine="567"/>
      </w:pPr>
      <w:r w:rsidRPr="009E4337">
        <w:t>Основной задачей регулирования отпуска теплоты в системах теплоснабжения является поддержание заданной температуры воздуха в отапливаемых помещениях при изменяющихся в течение отопительного периода внешних климатических условиях и заданной температуры горячей воды, поступающей в системы горячего водоснабжения, при изменяющемся в течение суток расх</w:t>
      </w:r>
      <w:r w:rsidR="004F2846" w:rsidRPr="009E4337">
        <w:t>оде этой воды.</w:t>
      </w:r>
    </w:p>
    <w:p w14:paraId="7F603C69" w14:textId="64D47235" w:rsidR="00C92D67" w:rsidRPr="009E4337" w:rsidRDefault="00CA5E5B" w:rsidP="00C92D67">
      <w:pPr>
        <w:ind w:firstLine="567"/>
      </w:pPr>
      <w:r w:rsidRPr="009E4337">
        <w:t>На котельн</w:t>
      </w:r>
      <w:r w:rsidR="00B301B6" w:rsidRPr="009E4337">
        <w:t>ых</w:t>
      </w:r>
      <w:r w:rsidRPr="009E4337">
        <w:t xml:space="preserve"> предусмотрен </w:t>
      </w:r>
      <w:r w:rsidR="008618F3" w:rsidRPr="009E4337">
        <w:t>качественный мето</w:t>
      </w:r>
      <w:r w:rsidR="00787B99" w:rsidRPr="009E4337">
        <w:t xml:space="preserve">д </w:t>
      </w:r>
      <w:r w:rsidR="008618F3" w:rsidRPr="009E4337">
        <w:t>регулирования отпуска тепловой энергии. Качественный выбор температурного графика обусловлен преобладанием отопительной нагрузки и непосредственным присоединением абонентов к тепловым сетям</w:t>
      </w:r>
      <w:r w:rsidR="002F5504" w:rsidRPr="009E4337">
        <w:t xml:space="preserve"> </w:t>
      </w:r>
      <w:r w:rsidR="00BA6CB9" w:rsidRPr="009E4337">
        <w:t>Сведения о температурных графиках котельных приведены в таблиц</w:t>
      </w:r>
      <w:r w:rsidR="00356395" w:rsidRPr="009E4337">
        <w:t>е</w:t>
      </w:r>
      <w:r w:rsidR="00C92D67" w:rsidRPr="009E4337">
        <w:t xml:space="preserve"> </w:t>
      </w:r>
      <w:r w:rsidR="009E4337">
        <w:t>6</w:t>
      </w:r>
      <w:r w:rsidR="00BA6CB9" w:rsidRPr="009E4337">
        <w:t>.</w:t>
      </w:r>
      <w:r w:rsidR="00C92D67" w:rsidRPr="009E4337">
        <w:t xml:space="preserve"> </w:t>
      </w:r>
    </w:p>
    <w:p w14:paraId="4A6990C8" w14:textId="77777777" w:rsidR="00EE0F87" w:rsidRPr="009E4337" w:rsidRDefault="00EE0F87" w:rsidP="0006129B">
      <w:pPr>
        <w:ind w:firstLine="709"/>
      </w:pPr>
    </w:p>
    <w:p w14:paraId="0D1F3B22" w14:textId="0DB0EEAB" w:rsidR="000166B6" w:rsidRPr="009E4337" w:rsidRDefault="00B57620" w:rsidP="0006129B">
      <w:pPr>
        <w:pStyle w:val="aff8"/>
        <w:spacing w:line="240" w:lineRule="auto"/>
      </w:pPr>
      <w:r w:rsidRPr="009E4337">
        <w:t xml:space="preserve">Таблица </w:t>
      </w:r>
      <w:r w:rsidR="008A3CE6" w:rsidRPr="009E4337">
        <w:fldChar w:fldCharType="begin"/>
      </w:r>
      <w:r w:rsidR="00A851D1" w:rsidRPr="009E4337">
        <w:instrText xml:space="preserve"> SEQ Таблица \* ARABIC </w:instrText>
      </w:r>
      <w:r w:rsidR="008A3CE6" w:rsidRPr="009E4337">
        <w:fldChar w:fldCharType="separate"/>
      </w:r>
      <w:r w:rsidR="00421AC7">
        <w:rPr>
          <w:noProof/>
        </w:rPr>
        <w:t>6</w:t>
      </w:r>
      <w:r w:rsidR="008A3CE6" w:rsidRPr="009E4337">
        <w:rPr>
          <w:noProof/>
        </w:rPr>
        <w:fldChar w:fldCharType="end"/>
      </w:r>
      <w:r w:rsidRPr="009E4337">
        <w:t xml:space="preserve"> – Общие сведения о температурных графиках источников тепла</w:t>
      </w: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7066"/>
        <w:gridCol w:w="2210"/>
      </w:tblGrid>
      <w:tr w:rsidR="009E4337" w:rsidRPr="009E4337" w14:paraId="5342D0B0" w14:textId="77777777" w:rsidTr="00FC31BF">
        <w:trPr>
          <w:cantSplit/>
          <w:tblHeader/>
        </w:trPr>
        <w:tc>
          <w:tcPr>
            <w:tcW w:w="442" w:type="pct"/>
            <w:tcBorders>
              <w:right w:val="single" w:sz="4" w:space="0" w:color="auto"/>
            </w:tcBorders>
            <w:shd w:val="clear" w:color="auto" w:fill="auto"/>
            <w:vAlign w:val="center"/>
          </w:tcPr>
          <w:p w14:paraId="022C31EA" w14:textId="77777777" w:rsidR="00FC31BF" w:rsidRPr="009E4337" w:rsidRDefault="00FC31BF" w:rsidP="0006129B">
            <w:pPr>
              <w:jc w:val="center"/>
              <w:rPr>
                <w:sz w:val="22"/>
              </w:rPr>
            </w:pPr>
            <w:bookmarkStart w:id="58" w:name="_Hlk158357867"/>
            <w:bookmarkStart w:id="59" w:name="_Hlk165890073"/>
            <w:r w:rsidRPr="009E4337">
              <w:rPr>
                <w:sz w:val="22"/>
              </w:rPr>
              <w:t>№</w:t>
            </w:r>
            <w:r w:rsidR="004F2846" w:rsidRPr="009E4337">
              <w:rPr>
                <w:sz w:val="22"/>
              </w:rPr>
              <w:t xml:space="preserve"> </w:t>
            </w:r>
            <w:r w:rsidRPr="009E4337">
              <w:rPr>
                <w:sz w:val="22"/>
              </w:rPr>
              <w:t>п/п</w:t>
            </w:r>
          </w:p>
        </w:tc>
        <w:tc>
          <w:tcPr>
            <w:tcW w:w="3472" w:type="pct"/>
            <w:tcBorders>
              <w:left w:val="single" w:sz="4" w:space="0" w:color="auto"/>
            </w:tcBorders>
            <w:shd w:val="clear" w:color="auto" w:fill="auto"/>
            <w:vAlign w:val="center"/>
          </w:tcPr>
          <w:p w14:paraId="74839813" w14:textId="77777777" w:rsidR="00FC31BF" w:rsidRPr="009E4337" w:rsidRDefault="00FC31BF" w:rsidP="0006129B">
            <w:pPr>
              <w:jc w:val="center"/>
              <w:rPr>
                <w:sz w:val="22"/>
              </w:rPr>
            </w:pPr>
            <w:r w:rsidRPr="009E4337">
              <w:rPr>
                <w:sz w:val="22"/>
              </w:rPr>
              <w:t>Наименование СЦТ</w:t>
            </w:r>
          </w:p>
        </w:tc>
        <w:tc>
          <w:tcPr>
            <w:tcW w:w="1086" w:type="pct"/>
            <w:shd w:val="clear" w:color="auto" w:fill="auto"/>
            <w:vAlign w:val="center"/>
          </w:tcPr>
          <w:p w14:paraId="776E0856" w14:textId="77777777" w:rsidR="00FC31BF" w:rsidRPr="009E4337" w:rsidRDefault="00FC31BF" w:rsidP="0006129B">
            <w:pPr>
              <w:jc w:val="center"/>
              <w:rPr>
                <w:sz w:val="22"/>
              </w:rPr>
            </w:pPr>
            <w:r w:rsidRPr="009E4337">
              <w:rPr>
                <w:sz w:val="22"/>
              </w:rPr>
              <w:t>Температурный график</w:t>
            </w:r>
          </w:p>
        </w:tc>
      </w:tr>
      <w:tr w:rsidR="006D1B5C" w:rsidRPr="009E4337" w14:paraId="243E78CD" w14:textId="77777777" w:rsidTr="00CC69BA">
        <w:trPr>
          <w:cantSplit/>
        </w:trPr>
        <w:tc>
          <w:tcPr>
            <w:tcW w:w="442" w:type="pct"/>
            <w:tcBorders>
              <w:right w:val="single" w:sz="4" w:space="0" w:color="auto"/>
            </w:tcBorders>
            <w:shd w:val="clear" w:color="auto" w:fill="auto"/>
            <w:vAlign w:val="center"/>
          </w:tcPr>
          <w:p w14:paraId="454CDD1C" w14:textId="714E3275" w:rsidR="006D1B5C" w:rsidRPr="009E4337" w:rsidRDefault="006D1B5C" w:rsidP="006D1B5C">
            <w:pPr>
              <w:pStyle w:val="aa"/>
              <w:jc w:val="center"/>
              <w:rPr>
                <w:sz w:val="22"/>
                <w:szCs w:val="22"/>
              </w:rPr>
            </w:pPr>
            <w:r w:rsidRPr="009E4337">
              <w:rPr>
                <w:sz w:val="22"/>
                <w:szCs w:val="22"/>
              </w:rPr>
              <w:t>1</w:t>
            </w:r>
          </w:p>
        </w:tc>
        <w:tc>
          <w:tcPr>
            <w:tcW w:w="3472" w:type="pct"/>
            <w:tcBorders>
              <w:left w:val="single" w:sz="4" w:space="0" w:color="auto"/>
            </w:tcBorders>
            <w:shd w:val="clear" w:color="auto" w:fill="auto"/>
            <w:vAlign w:val="bottom"/>
          </w:tcPr>
          <w:p w14:paraId="30CB479A" w14:textId="7C4E8077" w:rsidR="006D1B5C" w:rsidRPr="009E4337" w:rsidRDefault="006D1B5C" w:rsidP="006D1B5C">
            <w:pPr>
              <w:jc w:val="center"/>
              <w:rPr>
                <w:sz w:val="22"/>
              </w:rPr>
            </w:pPr>
            <w:r w:rsidRPr="00116845">
              <w:rPr>
                <w:color w:val="000000"/>
                <w:sz w:val="22"/>
                <w:szCs w:val="22"/>
              </w:rPr>
              <w:t>Котель</w:t>
            </w:r>
            <w:r>
              <w:rPr>
                <w:color w:val="000000"/>
                <w:sz w:val="22"/>
                <w:szCs w:val="22"/>
              </w:rPr>
              <w:t>н</w:t>
            </w:r>
            <w:r w:rsidRPr="00116845">
              <w:rPr>
                <w:color w:val="000000"/>
                <w:sz w:val="22"/>
                <w:szCs w:val="22"/>
              </w:rPr>
              <w:t xml:space="preserve">ая </w:t>
            </w:r>
            <w:r>
              <w:rPr>
                <w:color w:val="000000"/>
                <w:sz w:val="22"/>
                <w:szCs w:val="22"/>
              </w:rPr>
              <w:t>«</w:t>
            </w:r>
            <w:r w:rsidRPr="00116845">
              <w:rPr>
                <w:color w:val="000000"/>
                <w:sz w:val="22"/>
                <w:szCs w:val="22"/>
              </w:rPr>
              <w:t>Школа</w:t>
            </w:r>
            <w:r>
              <w:rPr>
                <w:color w:val="000000"/>
                <w:sz w:val="22"/>
                <w:szCs w:val="22"/>
              </w:rPr>
              <w:t>»</w:t>
            </w:r>
            <w:r w:rsidRPr="00116845">
              <w:rPr>
                <w:color w:val="000000"/>
                <w:sz w:val="22"/>
                <w:szCs w:val="22"/>
              </w:rPr>
              <w:t xml:space="preserve"> (с. Дунаево)</w:t>
            </w:r>
          </w:p>
        </w:tc>
        <w:tc>
          <w:tcPr>
            <w:tcW w:w="1086" w:type="pct"/>
            <w:shd w:val="clear" w:color="auto" w:fill="auto"/>
            <w:vAlign w:val="center"/>
          </w:tcPr>
          <w:p w14:paraId="01869CEA" w14:textId="4066E9BC" w:rsidR="006D1B5C" w:rsidRPr="009E4337" w:rsidRDefault="006D1B5C" w:rsidP="006D1B5C">
            <w:pPr>
              <w:jc w:val="center"/>
              <w:rPr>
                <w:sz w:val="22"/>
              </w:rPr>
            </w:pPr>
            <w:r>
              <w:rPr>
                <w:sz w:val="22"/>
              </w:rPr>
              <w:t>80/65</w:t>
            </w:r>
            <w:r w:rsidRPr="009E4337">
              <w:rPr>
                <w:sz w:val="22"/>
              </w:rPr>
              <w:t>ºС</w:t>
            </w:r>
          </w:p>
        </w:tc>
      </w:tr>
      <w:tr w:rsidR="006D1B5C" w:rsidRPr="009E4337" w14:paraId="730863F3" w14:textId="77777777" w:rsidTr="00CC69BA">
        <w:trPr>
          <w:cantSplit/>
        </w:trPr>
        <w:tc>
          <w:tcPr>
            <w:tcW w:w="442" w:type="pct"/>
            <w:tcBorders>
              <w:right w:val="single" w:sz="4" w:space="0" w:color="auto"/>
            </w:tcBorders>
            <w:shd w:val="clear" w:color="auto" w:fill="auto"/>
            <w:vAlign w:val="center"/>
          </w:tcPr>
          <w:p w14:paraId="2D46F501" w14:textId="23EF68D3" w:rsidR="006D1B5C" w:rsidRPr="009E4337" w:rsidRDefault="006D1B5C" w:rsidP="006D1B5C">
            <w:pPr>
              <w:pStyle w:val="aa"/>
              <w:jc w:val="center"/>
              <w:rPr>
                <w:sz w:val="22"/>
                <w:szCs w:val="22"/>
              </w:rPr>
            </w:pPr>
            <w:r>
              <w:rPr>
                <w:sz w:val="22"/>
                <w:szCs w:val="22"/>
              </w:rPr>
              <w:t>2</w:t>
            </w:r>
          </w:p>
        </w:tc>
        <w:tc>
          <w:tcPr>
            <w:tcW w:w="3472" w:type="pct"/>
            <w:tcBorders>
              <w:left w:val="single" w:sz="4" w:space="0" w:color="auto"/>
            </w:tcBorders>
            <w:shd w:val="clear" w:color="auto" w:fill="auto"/>
            <w:vAlign w:val="bottom"/>
          </w:tcPr>
          <w:p w14:paraId="1631E64E" w14:textId="329530C2" w:rsidR="006D1B5C" w:rsidRPr="00116845" w:rsidRDefault="006D1B5C" w:rsidP="006D1B5C">
            <w:pPr>
              <w:jc w:val="center"/>
              <w:rPr>
                <w:color w:val="000000"/>
                <w:sz w:val="22"/>
                <w:szCs w:val="22"/>
              </w:rPr>
            </w:pPr>
            <w:r w:rsidRPr="00116845">
              <w:rPr>
                <w:color w:val="000000"/>
                <w:sz w:val="22"/>
                <w:szCs w:val="22"/>
              </w:rPr>
              <w:t>Котель</w:t>
            </w:r>
            <w:r>
              <w:rPr>
                <w:color w:val="000000"/>
                <w:sz w:val="22"/>
                <w:szCs w:val="22"/>
              </w:rPr>
              <w:t>н</w:t>
            </w:r>
            <w:r w:rsidRPr="00116845">
              <w:rPr>
                <w:color w:val="000000"/>
                <w:sz w:val="22"/>
                <w:szCs w:val="22"/>
              </w:rPr>
              <w:t xml:space="preserve">ая </w:t>
            </w:r>
            <w:r>
              <w:rPr>
                <w:color w:val="000000"/>
                <w:sz w:val="22"/>
                <w:szCs w:val="22"/>
              </w:rPr>
              <w:t>«</w:t>
            </w:r>
            <w:r w:rsidRPr="00116845">
              <w:rPr>
                <w:color w:val="000000"/>
                <w:sz w:val="22"/>
                <w:szCs w:val="22"/>
              </w:rPr>
              <w:t>Стройдвор</w:t>
            </w:r>
            <w:r>
              <w:rPr>
                <w:color w:val="000000"/>
                <w:sz w:val="22"/>
                <w:szCs w:val="22"/>
              </w:rPr>
              <w:t>»</w:t>
            </w:r>
            <w:r w:rsidRPr="00116845">
              <w:rPr>
                <w:color w:val="000000"/>
                <w:sz w:val="22"/>
                <w:szCs w:val="22"/>
              </w:rPr>
              <w:t xml:space="preserve"> (с. Дунаево)</w:t>
            </w:r>
          </w:p>
        </w:tc>
        <w:tc>
          <w:tcPr>
            <w:tcW w:w="1086" w:type="pct"/>
            <w:shd w:val="clear" w:color="auto" w:fill="auto"/>
            <w:vAlign w:val="center"/>
          </w:tcPr>
          <w:p w14:paraId="135D07FE" w14:textId="714D73C8" w:rsidR="006D1B5C" w:rsidRPr="009E4337" w:rsidRDefault="006D1B5C" w:rsidP="006D1B5C">
            <w:pPr>
              <w:jc w:val="center"/>
              <w:rPr>
                <w:sz w:val="22"/>
              </w:rPr>
            </w:pPr>
            <w:r>
              <w:rPr>
                <w:sz w:val="22"/>
              </w:rPr>
              <w:t>80/65</w:t>
            </w:r>
            <w:r w:rsidRPr="009E4337">
              <w:rPr>
                <w:sz w:val="22"/>
              </w:rPr>
              <w:t>ºС</w:t>
            </w:r>
          </w:p>
        </w:tc>
      </w:tr>
      <w:tr w:rsidR="006D1B5C" w:rsidRPr="009E4337" w14:paraId="69397FE3" w14:textId="77777777" w:rsidTr="00CC69BA">
        <w:trPr>
          <w:cantSplit/>
        </w:trPr>
        <w:tc>
          <w:tcPr>
            <w:tcW w:w="442" w:type="pct"/>
            <w:tcBorders>
              <w:right w:val="single" w:sz="4" w:space="0" w:color="auto"/>
            </w:tcBorders>
            <w:shd w:val="clear" w:color="auto" w:fill="auto"/>
            <w:vAlign w:val="center"/>
          </w:tcPr>
          <w:p w14:paraId="27EFFC14" w14:textId="5DEC221F" w:rsidR="006D1B5C" w:rsidRDefault="006D1B5C" w:rsidP="006D1B5C">
            <w:pPr>
              <w:pStyle w:val="aa"/>
              <w:jc w:val="center"/>
              <w:rPr>
                <w:sz w:val="22"/>
                <w:szCs w:val="22"/>
              </w:rPr>
            </w:pPr>
            <w:r>
              <w:rPr>
                <w:sz w:val="22"/>
                <w:szCs w:val="22"/>
              </w:rPr>
              <w:t>3</w:t>
            </w:r>
          </w:p>
        </w:tc>
        <w:tc>
          <w:tcPr>
            <w:tcW w:w="3472" w:type="pct"/>
            <w:tcBorders>
              <w:left w:val="single" w:sz="4" w:space="0" w:color="auto"/>
            </w:tcBorders>
            <w:shd w:val="clear" w:color="auto" w:fill="auto"/>
            <w:vAlign w:val="bottom"/>
          </w:tcPr>
          <w:p w14:paraId="3CA64F4D" w14:textId="46E5E65D" w:rsidR="006D1B5C" w:rsidRPr="00116845" w:rsidRDefault="006D1B5C" w:rsidP="006D1B5C">
            <w:pPr>
              <w:jc w:val="center"/>
              <w:rPr>
                <w:color w:val="000000"/>
                <w:sz w:val="22"/>
                <w:szCs w:val="22"/>
              </w:rPr>
            </w:pPr>
            <w:r w:rsidRPr="00116845">
              <w:rPr>
                <w:color w:val="000000"/>
                <w:sz w:val="22"/>
                <w:szCs w:val="22"/>
              </w:rPr>
              <w:t>Котель</w:t>
            </w:r>
            <w:r>
              <w:rPr>
                <w:color w:val="000000"/>
                <w:sz w:val="22"/>
                <w:szCs w:val="22"/>
              </w:rPr>
              <w:t>н</w:t>
            </w:r>
            <w:r w:rsidRPr="00116845">
              <w:rPr>
                <w:color w:val="000000"/>
                <w:sz w:val="22"/>
                <w:szCs w:val="22"/>
              </w:rPr>
              <w:t xml:space="preserve">ая </w:t>
            </w:r>
            <w:r>
              <w:rPr>
                <w:color w:val="000000"/>
                <w:sz w:val="22"/>
                <w:szCs w:val="22"/>
              </w:rPr>
              <w:t>«</w:t>
            </w:r>
            <w:r w:rsidRPr="00116845">
              <w:rPr>
                <w:color w:val="000000"/>
                <w:sz w:val="22"/>
                <w:szCs w:val="22"/>
              </w:rPr>
              <w:t>ДКПС</w:t>
            </w:r>
            <w:r>
              <w:rPr>
                <w:color w:val="000000"/>
                <w:sz w:val="22"/>
                <w:szCs w:val="22"/>
              </w:rPr>
              <w:t>»</w:t>
            </w:r>
            <w:r w:rsidRPr="00116845">
              <w:rPr>
                <w:color w:val="000000"/>
                <w:sz w:val="22"/>
                <w:szCs w:val="22"/>
              </w:rPr>
              <w:t xml:space="preserve"> (с. Дунаево)</w:t>
            </w:r>
          </w:p>
        </w:tc>
        <w:tc>
          <w:tcPr>
            <w:tcW w:w="1086" w:type="pct"/>
            <w:shd w:val="clear" w:color="auto" w:fill="auto"/>
            <w:vAlign w:val="center"/>
          </w:tcPr>
          <w:p w14:paraId="533D141D" w14:textId="435FB212" w:rsidR="006D1B5C" w:rsidRPr="009E4337" w:rsidRDefault="006D1B5C" w:rsidP="006D1B5C">
            <w:pPr>
              <w:jc w:val="center"/>
              <w:rPr>
                <w:sz w:val="22"/>
              </w:rPr>
            </w:pPr>
            <w:r>
              <w:rPr>
                <w:sz w:val="22"/>
              </w:rPr>
              <w:t>80/65</w:t>
            </w:r>
            <w:r w:rsidRPr="009E4337">
              <w:rPr>
                <w:sz w:val="22"/>
              </w:rPr>
              <w:t>ºС</w:t>
            </w:r>
          </w:p>
        </w:tc>
      </w:tr>
      <w:bookmarkEnd w:id="58"/>
      <w:bookmarkEnd w:id="59"/>
    </w:tbl>
    <w:p w14:paraId="0BAD285E" w14:textId="77777777" w:rsidR="00264AFC" w:rsidRPr="009E4337" w:rsidRDefault="00264AFC"/>
    <w:p w14:paraId="2A936360" w14:textId="08F77246" w:rsidR="00244E47" w:rsidRPr="009E4337" w:rsidRDefault="00244E47" w:rsidP="00244E47">
      <w:pPr>
        <w:ind w:firstLine="567"/>
      </w:pPr>
      <w:r w:rsidRPr="009E4337">
        <w:t xml:space="preserve">Расчетные значения температур сетевой воды в прямом и обратном трубопроводах в зависимости от температуры наружного воздуха </w:t>
      </w:r>
      <w:r w:rsidR="006D1B5C">
        <w:t>приведены в таблице ниже</w:t>
      </w:r>
      <w:r w:rsidRPr="009E4337">
        <w:t>.</w:t>
      </w:r>
    </w:p>
    <w:p w14:paraId="1C597792" w14:textId="77777777" w:rsidR="00B301B6" w:rsidRDefault="00B301B6" w:rsidP="00B301B6">
      <w:pPr>
        <w:ind w:firstLine="567"/>
        <w:rPr>
          <w:lang w:eastAsia="en-US"/>
        </w:rPr>
      </w:pPr>
    </w:p>
    <w:p w14:paraId="22EDCA4E" w14:textId="77777777" w:rsidR="006D1B5C" w:rsidRDefault="006D1B5C" w:rsidP="00B301B6">
      <w:pPr>
        <w:ind w:firstLine="567"/>
        <w:rPr>
          <w:lang w:eastAsia="en-US"/>
        </w:rPr>
      </w:pPr>
    </w:p>
    <w:p w14:paraId="2B258FC6" w14:textId="7D7FD333" w:rsidR="006D1B5C" w:rsidRPr="009E4337" w:rsidRDefault="006D1B5C" w:rsidP="006D1B5C">
      <w:pPr>
        <w:pStyle w:val="aff8"/>
        <w:spacing w:line="240" w:lineRule="auto"/>
      </w:pPr>
      <w:r w:rsidRPr="009E4337">
        <w:lastRenderedPageBreak/>
        <w:t xml:space="preserve">Таблица </w:t>
      </w:r>
      <w:r w:rsidRPr="009E4337">
        <w:fldChar w:fldCharType="begin"/>
      </w:r>
      <w:r w:rsidRPr="009E4337">
        <w:instrText xml:space="preserve"> SEQ Таблица \* ARABIC </w:instrText>
      </w:r>
      <w:r w:rsidRPr="009E4337">
        <w:fldChar w:fldCharType="separate"/>
      </w:r>
      <w:r w:rsidR="00421AC7">
        <w:rPr>
          <w:noProof/>
        </w:rPr>
        <w:t>7</w:t>
      </w:r>
      <w:r w:rsidRPr="009E4337">
        <w:rPr>
          <w:noProof/>
        </w:rPr>
        <w:fldChar w:fldCharType="end"/>
      </w:r>
      <w:r w:rsidRPr="009E4337">
        <w:t xml:space="preserve"> – Общие сведения о температурных графиках источников тепла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5"/>
        <w:gridCol w:w="3941"/>
        <w:gridCol w:w="3864"/>
      </w:tblGrid>
      <w:tr w:rsidR="00980317" w:rsidRPr="00421AC7" w14:paraId="2ADF6B04" w14:textId="79FDBEAA" w:rsidTr="00980317">
        <w:trPr>
          <w:jc w:val="center"/>
        </w:trPr>
        <w:tc>
          <w:tcPr>
            <w:tcW w:w="1740" w:type="pct"/>
            <w:shd w:val="clear" w:color="000000" w:fill="FFFFFF"/>
            <w:noWrap/>
            <w:vAlign w:val="center"/>
            <w:hideMark/>
          </w:tcPr>
          <w:p w14:paraId="76A1B29B" w14:textId="5365B49B" w:rsidR="006D1B5C" w:rsidRPr="00421AC7" w:rsidRDefault="00980317" w:rsidP="00421AC7">
            <w:pPr>
              <w:pStyle w:val="Affa"/>
              <w:ind w:firstLine="709"/>
              <w:jc w:val="center"/>
              <w:rPr>
                <w:sz w:val="22"/>
                <w:szCs w:val="22"/>
              </w:rPr>
            </w:pPr>
            <w:r w:rsidRPr="00421AC7">
              <w:rPr>
                <w:sz w:val="22"/>
                <w:szCs w:val="22"/>
              </w:rPr>
              <w:t>Температура наружного воздуха, °С</w:t>
            </w:r>
          </w:p>
        </w:tc>
        <w:tc>
          <w:tcPr>
            <w:tcW w:w="1708" w:type="pct"/>
            <w:shd w:val="clear" w:color="000000" w:fill="FFFFFF"/>
            <w:noWrap/>
            <w:vAlign w:val="center"/>
            <w:hideMark/>
          </w:tcPr>
          <w:p w14:paraId="344DDA8C" w14:textId="0503A97A" w:rsidR="006D1B5C" w:rsidRPr="00421AC7" w:rsidRDefault="00980317" w:rsidP="00421AC7">
            <w:pPr>
              <w:pStyle w:val="Affa"/>
              <w:ind w:firstLine="709"/>
              <w:jc w:val="center"/>
              <w:rPr>
                <w:sz w:val="22"/>
                <w:szCs w:val="22"/>
              </w:rPr>
            </w:pPr>
            <w:r w:rsidRPr="00421AC7">
              <w:rPr>
                <w:sz w:val="22"/>
                <w:szCs w:val="22"/>
              </w:rPr>
              <w:t>Температура теплоносителя в подающем трубопроводе, °С,</w:t>
            </w:r>
          </w:p>
        </w:tc>
        <w:tc>
          <w:tcPr>
            <w:tcW w:w="1552" w:type="pct"/>
            <w:shd w:val="clear" w:color="000000" w:fill="FFFFFF"/>
            <w:noWrap/>
            <w:vAlign w:val="center"/>
            <w:hideMark/>
          </w:tcPr>
          <w:p w14:paraId="29C5F89D" w14:textId="43A9AEDD" w:rsidR="006D1B5C" w:rsidRPr="00421AC7" w:rsidRDefault="00980317" w:rsidP="00421AC7">
            <w:pPr>
              <w:pStyle w:val="Affa"/>
              <w:ind w:firstLine="709"/>
              <w:jc w:val="center"/>
              <w:rPr>
                <w:sz w:val="22"/>
                <w:szCs w:val="22"/>
              </w:rPr>
            </w:pPr>
            <w:r w:rsidRPr="00421AC7">
              <w:rPr>
                <w:sz w:val="22"/>
                <w:szCs w:val="22"/>
              </w:rPr>
              <w:t>Температура теплоносителя в обратном трубопроводе, °С,</w:t>
            </w:r>
          </w:p>
        </w:tc>
      </w:tr>
      <w:tr w:rsidR="00980317" w:rsidRPr="00421AC7" w14:paraId="0EE02A35" w14:textId="2BF9F6FA" w:rsidTr="00980317">
        <w:trPr>
          <w:jc w:val="center"/>
        </w:trPr>
        <w:tc>
          <w:tcPr>
            <w:tcW w:w="1740" w:type="pct"/>
            <w:shd w:val="clear" w:color="auto" w:fill="auto"/>
            <w:noWrap/>
            <w:vAlign w:val="center"/>
            <w:hideMark/>
          </w:tcPr>
          <w:p w14:paraId="15668520" w14:textId="77777777" w:rsidR="006D1B5C" w:rsidRPr="00421AC7" w:rsidRDefault="006D1B5C" w:rsidP="00421AC7">
            <w:pPr>
              <w:pStyle w:val="Affa"/>
              <w:ind w:firstLine="709"/>
              <w:jc w:val="center"/>
              <w:rPr>
                <w:sz w:val="22"/>
                <w:szCs w:val="22"/>
              </w:rPr>
            </w:pPr>
            <w:r w:rsidRPr="00421AC7">
              <w:rPr>
                <w:sz w:val="22"/>
                <w:szCs w:val="22"/>
              </w:rPr>
              <w:t>-42,00</w:t>
            </w:r>
          </w:p>
        </w:tc>
        <w:tc>
          <w:tcPr>
            <w:tcW w:w="1708" w:type="pct"/>
            <w:shd w:val="clear" w:color="auto" w:fill="auto"/>
            <w:noWrap/>
            <w:vAlign w:val="center"/>
            <w:hideMark/>
          </w:tcPr>
          <w:p w14:paraId="190DE409" w14:textId="77777777" w:rsidR="006D1B5C" w:rsidRPr="00421AC7" w:rsidRDefault="006D1B5C" w:rsidP="00421AC7">
            <w:pPr>
              <w:pStyle w:val="Affa"/>
              <w:ind w:firstLine="709"/>
              <w:jc w:val="center"/>
              <w:rPr>
                <w:sz w:val="22"/>
                <w:szCs w:val="22"/>
              </w:rPr>
            </w:pPr>
            <w:r w:rsidRPr="00421AC7">
              <w:rPr>
                <w:sz w:val="22"/>
                <w:szCs w:val="22"/>
              </w:rPr>
              <w:t>80</w:t>
            </w:r>
          </w:p>
        </w:tc>
        <w:tc>
          <w:tcPr>
            <w:tcW w:w="1552" w:type="pct"/>
            <w:shd w:val="clear" w:color="auto" w:fill="auto"/>
            <w:noWrap/>
            <w:vAlign w:val="center"/>
            <w:hideMark/>
          </w:tcPr>
          <w:p w14:paraId="44F1E4B7" w14:textId="77777777" w:rsidR="006D1B5C" w:rsidRPr="00421AC7" w:rsidRDefault="006D1B5C" w:rsidP="00421AC7">
            <w:pPr>
              <w:pStyle w:val="Affa"/>
              <w:ind w:firstLine="709"/>
              <w:jc w:val="center"/>
              <w:rPr>
                <w:sz w:val="22"/>
                <w:szCs w:val="22"/>
              </w:rPr>
            </w:pPr>
            <w:r w:rsidRPr="00421AC7">
              <w:rPr>
                <w:sz w:val="22"/>
                <w:szCs w:val="22"/>
              </w:rPr>
              <w:t>65</w:t>
            </w:r>
          </w:p>
        </w:tc>
      </w:tr>
      <w:tr w:rsidR="00980317" w:rsidRPr="00421AC7" w14:paraId="105323E0" w14:textId="0D8F9934" w:rsidTr="00980317">
        <w:trPr>
          <w:jc w:val="center"/>
        </w:trPr>
        <w:tc>
          <w:tcPr>
            <w:tcW w:w="1740" w:type="pct"/>
            <w:shd w:val="clear" w:color="auto" w:fill="auto"/>
            <w:noWrap/>
            <w:vAlign w:val="center"/>
            <w:hideMark/>
          </w:tcPr>
          <w:p w14:paraId="48BFF20B" w14:textId="77777777" w:rsidR="006D1B5C" w:rsidRPr="00421AC7" w:rsidRDefault="006D1B5C" w:rsidP="00421AC7">
            <w:pPr>
              <w:pStyle w:val="Affa"/>
              <w:ind w:firstLine="709"/>
              <w:jc w:val="center"/>
              <w:rPr>
                <w:sz w:val="22"/>
                <w:szCs w:val="22"/>
              </w:rPr>
            </w:pPr>
            <w:r w:rsidRPr="00421AC7">
              <w:rPr>
                <w:sz w:val="22"/>
                <w:szCs w:val="22"/>
              </w:rPr>
              <w:t>-41,00</w:t>
            </w:r>
          </w:p>
        </w:tc>
        <w:tc>
          <w:tcPr>
            <w:tcW w:w="1708" w:type="pct"/>
            <w:shd w:val="clear" w:color="auto" w:fill="auto"/>
            <w:noWrap/>
            <w:vAlign w:val="center"/>
            <w:hideMark/>
          </w:tcPr>
          <w:p w14:paraId="06B57215" w14:textId="77777777" w:rsidR="006D1B5C" w:rsidRPr="00421AC7" w:rsidRDefault="006D1B5C" w:rsidP="00421AC7">
            <w:pPr>
              <w:pStyle w:val="Affa"/>
              <w:ind w:firstLine="709"/>
              <w:jc w:val="center"/>
              <w:rPr>
                <w:sz w:val="22"/>
                <w:szCs w:val="22"/>
              </w:rPr>
            </w:pPr>
            <w:r w:rsidRPr="00421AC7">
              <w:rPr>
                <w:sz w:val="22"/>
                <w:szCs w:val="22"/>
              </w:rPr>
              <w:t>79,2</w:t>
            </w:r>
          </w:p>
        </w:tc>
        <w:tc>
          <w:tcPr>
            <w:tcW w:w="1552" w:type="pct"/>
            <w:shd w:val="clear" w:color="auto" w:fill="auto"/>
            <w:noWrap/>
            <w:vAlign w:val="center"/>
            <w:hideMark/>
          </w:tcPr>
          <w:p w14:paraId="79E63A2F" w14:textId="77777777" w:rsidR="006D1B5C" w:rsidRPr="00421AC7" w:rsidRDefault="006D1B5C" w:rsidP="00421AC7">
            <w:pPr>
              <w:pStyle w:val="Affa"/>
              <w:ind w:firstLine="709"/>
              <w:jc w:val="center"/>
              <w:rPr>
                <w:sz w:val="22"/>
                <w:szCs w:val="22"/>
              </w:rPr>
            </w:pPr>
            <w:r w:rsidRPr="00421AC7">
              <w:rPr>
                <w:sz w:val="22"/>
                <w:szCs w:val="22"/>
              </w:rPr>
              <w:t>64,44</w:t>
            </w:r>
          </w:p>
        </w:tc>
      </w:tr>
      <w:tr w:rsidR="00980317" w:rsidRPr="00421AC7" w14:paraId="23ED1F57" w14:textId="4D0EADA8" w:rsidTr="00980317">
        <w:trPr>
          <w:jc w:val="center"/>
        </w:trPr>
        <w:tc>
          <w:tcPr>
            <w:tcW w:w="1740" w:type="pct"/>
            <w:shd w:val="clear" w:color="auto" w:fill="auto"/>
            <w:noWrap/>
            <w:vAlign w:val="center"/>
            <w:hideMark/>
          </w:tcPr>
          <w:p w14:paraId="6093F328" w14:textId="77777777" w:rsidR="006D1B5C" w:rsidRPr="00421AC7" w:rsidRDefault="006D1B5C" w:rsidP="00421AC7">
            <w:pPr>
              <w:pStyle w:val="Affa"/>
              <w:ind w:firstLine="709"/>
              <w:jc w:val="center"/>
              <w:rPr>
                <w:sz w:val="22"/>
                <w:szCs w:val="22"/>
              </w:rPr>
            </w:pPr>
            <w:r w:rsidRPr="00421AC7">
              <w:rPr>
                <w:sz w:val="22"/>
                <w:szCs w:val="22"/>
              </w:rPr>
              <w:t>-40,00</w:t>
            </w:r>
          </w:p>
        </w:tc>
        <w:tc>
          <w:tcPr>
            <w:tcW w:w="1708" w:type="pct"/>
            <w:shd w:val="clear" w:color="auto" w:fill="auto"/>
            <w:noWrap/>
            <w:vAlign w:val="center"/>
            <w:hideMark/>
          </w:tcPr>
          <w:p w14:paraId="26E43ADF" w14:textId="77777777" w:rsidR="006D1B5C" w:rsidRPr="00421AC7" w:rsidRDefault="006D1B5C" w:rsidP="00421AC7">
            <w:pPr>
              <w:pStyle w:val="Affa"/>
              <w:ind w:firstLine="709"/>
              <w:jc w:val="center"/>
              <w:rPr>
                <w:sz w:val="22"/>
                <w:szCs w:val="22"/>
              </w:rPr>
            </w:pPr>
            <w:r w:rsidRPr="00421AC7">
              <w:rPr>
                <w:sz w:val="22"/>
                <w:szCs w:val="22"/>
              </w:rPr>
              <w:t>78,4</w:t>
            </w:r>
          </w:p>
        </w:tc>
        <w:tc>
          <w:tcPr>
            <w:tcW w:w="1552" w:type="pct"/>
            <w:shd w:val="clear" w:color="auto" w:fill="auto"/>
            <w:noWrap/>
            <w:vAlign w:val="center"/>
            <w:hideMark/>
          </w:tcPr>
          <w:p w14:paraId="1CB341B9" w14:textId="77777777" w:rsidR="006D1B5C" w:rsidRPr="00421AC7" w:rsidRDefault="006D1B5C" w:rsidP="00421AC7">
            <w:pPr>
              <w:pStyle w:val="Affa"/>
              <w:ind w:firstLine="709"/>
              <w:jc w:val="center"/>
              <w:rPr>
                <w:sz w:val="22"/>
                <w:szCs w:val="22"/>
              </w:rPr>
            </w:pPr>
            <w:r w:rsidRPr="00421AC7">
              <w:rPr>
                <w:sz w:val="22"/>
                <w:szCs w:val="22"/>
              </w:rPr>
              <w:t>63,88</w:t>
            </w:r>
          </w:p>
        </w:tc>
      </w:tr>
      <w:tr w:rsidR="00980317" w:rsidRPr="00421AC7" w14:paraId="44B1C135" w14:textId="0640DE44" w:rsidTr="00980317">
        <w:trPr>
          <w:jc w:val="center"/>
        </w:trPr>
        <w:tc>
          <w:tcPr>
            <w:tcW w:w="1740" w:type="pct"/>
            <w:shd w:val="clear" w:color="auto" w:fill="auto"/>
            <w:noWrap/>
            <w:vAlign w:val="center"/>
            <w:hideMark/>
          </w:tcPr>
          <w:p w14:paraId="5AD80ADF" w14:textId="77777777" w:rsidR="006D1B5C" w:rsidRPr="00421AC7" w:rsidRDefault="006D1B5C" w:rsidP="00421AC7">
            <w:pPr>
              <w:pStyle w:val="Affa"/>
              <w:ind w:firstLine="709"/>
              <w:jc w:val="center"/>
              <w:rPr>
                <w:sz w:val="22"/>
                <w:szCs w:val="22"/>
              </w:rPr>
            </w:pPr>
            <w:r w:rsidRPr="00421AC7">
              <w:rPr>
                <w:sz w:val="22"/>
                <w:szCs w:val="22"/>
              </w:rPr>
              <w:t>-39,00</w:t>
            </w:r>
          </w:p>
        </w:tc>
        <w:tc>
          <w:tcPr>
            <w:tcW w:w="1708" w:type="pct"/>
            <w:shd w:val="clear" w:color="auto" w:fill="auto"/>
            <w:noWrap/>
            <w:vAlign w:val="center"/>
            <w:hideMark/>
          </w:tcPr>
          <w:p w14:paraId="2D25E4AE" w14:textId="77777777" w:rsidR="006D1B5C" w:rsidRPr="00421AC7" w:rsidRDefault="006D1B5C" w:rsidP="00421AC7">
            <w:pPr>
              <w:pStyle w:val="Affa"/>
              <w:ind w:firstLine="709"/>
              <w:jc w:val="center"/>
              <w:rPr>
                <w:sz w:val="22"/>
                <w:szCs w:val="22"/>
              </w:rPr>
            </w:pPr>
            <w:r w:rsidRPr="00421AC7">
              <w:rPr>
                <w:sz w:val="22"/>
                <w:szCs w:val="22"/>
              </w:rPr>
              <w:t>77,59</w:t>
            </w:r>
          </w:p>
        </w:tc>
        <w:tc>
          <w:tcPr>
            <w:tcW w:w="1552" w:type="pct"/>
            <w:shd w:val="clear" w:color="auto" w:fill="auto"/>
            <w:noWrap/>
            <w:vAlign w:val="center"/>
            <w:hideMark/>
          </w:tcPr>
          <w:p w14:paraId="21C2AE9F" w14:textId="77777777" w:rsidR="006D1B5C" w:rsidRPr="00421AC7" w:rsidRDefault="006D1B5C" w:rsidP="00421AC7">
            <w:pPr>
              <w:pStyle w:val="Affa"/>
              <w:ind w:firstLine="709"/>
              <w:jc w:val="center"/>
              <w:rPr>
                <w:sz w:val="22"/>
                <w:szCs w:val="22"/>
              </w:rPr>
            </w:pPr>
            <w:r w:rsidRPr="00421AC7">
              <w:rPr>
                <w:sz w:val="22"/>
                <w:szCs w:val="22"/>
              </w:rPr>
              <w:t>63,32</w:t>
            </w:r>
          </w:p>
        </w:tc>
      </w:tr>
      <w:tr w:rsidR="00980317" w:rsidRPr="00421AC7" w14:paraId="1605AECD" w14:textId="45F44530" w:rsidTr="00980317">
        <w:trPr>
          <w:jc w:val="center"/>
        </w:trPr>
        <w:tc>
          <w:tcPr>
            <w:tcW w:w="1740" w:type="pct"/>
            <w:shd w:val="clear" w:color="auto" w:fill="auto"/>
            <w:noWrap/>
            <w:vAlign w:val="center"/>
            <w:hideMark/>
          </w:tcPr>
          <w:p w14:paraId="724DF7FA" w14:textId="77777777" w:rsidR="006D1B5C" w:rsidRPr="00421AC7" w:rsidRDefault="006D1B5C" w:rsidP="00421AC7">
            <w:pPr>
              <w:pStyle w:val="Affa"/>
              <w:ind w:firstLine="709"/>
              <w:jc w:val="center"/>
              <w:rPr>
                <w:sz w:val="22"/>
                <w:szCs w:val="22"/>
              </w:rPr>
            </w:pPr>
            <w:r w:rsidRPr="00421AC7">
              <w:rPr>
                <w:sz w:val="22"/>
                <w:szCs w:val="22"/>
              </w:rPr>
              <w:t>-38,00</w:t>
            </w:r>
          </w:p>
        </w:tc>
        <w:tc>
          <w:tcPr>
            <w:tcW w:w="1708" w:type="pct"/>
            <w:shd w:val="clear" w:color="auto" w:fill="auto"/>
            <w:noWrap/>
            <w:vAlign w:val="center"/>
            <w:hideMark/>
          </w:tcPr>
          <w:p w14:paraId="342F16F9" w14:textId="77777777" w:rsidR="006D1B5C" w:rsidRPr="00421AC7" w:rsidRDefault="006D1B5C" w:rsidP="00421AC7">
            <w:pPr>
              <w:pStyle w:val="Affa"/>
              <w:ind w:firstLine="709"/>
              <w:jc w:val="center"/>
              <w:rPr>
                <w:sz w:val="22"/>
                <w:szCs w:val="22"/>
              </w:rPr>
            </w:pPr>
            <w:r w:rsidRPr="00421AC7">
              <w:rPr>
                <w:sz w:val="22"/>
                <w:szCs w:val="22"/>
              </w:rPr>
              <w:t>76,79</w:t>
            </w:r>
          </w:p>
        </w:tc>
        <w:tc>
          <w:tcPr>
            <w:tcW w:w="1552" w:type="pct"/>
            <w:shd w:val="clear" w:color="auto" w:fill="auto"/>
            <w:noWrap/>
            <w:vAlign w:val="center"/>
            <w:hideMark/>
          </w:tcPr>
          <w:p w14:paraId="0D9130B1" w14:textId="77777777" w:rsidR="006D1B5C" w:rsidRPr="00421AC7" w:rsidRDefault="006D1B5C" w:rsidP="00421AC7">
            <w:pPr>
              <w:pStyle w:val="Affa"/>
              <w:ind w:firstLine="709"/>
              <w:jc w:val="center"/>
              <w:rPr>
                <w:sz w:val="22"/>
                <w:szCs w:val="22"/>
              </w:rPr>
            </w:pPr>
            <w:r w:rsidRPr="00421AC7">
              <w:rPr>
                <w:sz w:val="22"/>
                <w:szCs w:val="22"/>
              </w:rPr>
              <w:t>62,76</w:t>
            </w:r>
          </w:p>
        </w:tc>
      </w:tr>
      <w:tr w:rsidR="00980317" w:rsidRPr="00421AC7" w14:paraId="62BB58E2" w14:textId="2791E5E4" w:rsidTr="00980317">
        <w:trPr>
          <w:jc w:val="center"/>
        </w:trPr>
        <w:tc>
          <w:tcPr>
            <w:tcW w:w="1740" w:type="pct"/>
            <w:shd w:val="clear" w:color="auto" w:fill="auto"/>
            <w:noWrap/>
            <w:vAlign w:val="center"/>
            <w:hideMark/>
          </w:tcPr>
          <w:p w14:paraId="730FA04C" w14:textId="77777777" w:rsidR="006D1B5C" w:rsidRPr="00421AC7" w:rsidRDefault="006D1B5C" w:rsidP="00421AC7">
            <w:pPr>
              <w:pStyle w:val="Affa"/>
              <w:ind w:firstLine="709"/>
              <w:jc w:val="center"/>
              <w:rPr>
                <w:sz w:val="22"/>
                <w:szCs w:val="22"/>
              </w:rPr>
            </w:pPr>
            <w:r w:rsidRPr="00421AC7">
              <w:rPr>
                <w:sz w:val="22"/>
                <w:szCs w:val="22"/>
              </w:rPr>
              <w:t>-37,00</w:t>
            </w:r>
          </w:p>
        </w:tc>
        <w:tc>
          <w:tcPr>
            <w:tcW w:w="1708" w:type="pct"/>
            <w:shd w:val="clear" w:color="auto" w:fill="auto"/>
            <w:noWrap/>
            <w:vAlign w:val="center"/>
            <w:hideMark/>
          </w:tcPr>
          <w:p w14:paraId="39857BCC" w14:textId="77777777" w:rsidR="006D1B5C" w:rsidRPr="00421AC7" w:rsidRDefault="006D1B5C" w:rsidP="00421AC7">
            <w:pPr>
              <w:pStyle w:val="Affa"/>
              <w:ind w:firstLine="709"/>
              <w:jc w:val="center"/>
              <w:rPr>
                <w:sz w:val="22"/>
                <w:szCs w:val="22"/>
              </w:rPr>
            </w:pPr>
            <w:r w:rsidRPr="00421AC7">
              <w:rPr>
                <w:sz w:val="22"/>
                <w:szCs w:val="22"/>
              </w:rPr>
              <w:t>75,98</w:t>
            </w:r>
          </w:p>
        </w:tc>
        <w:tc>
          <w:tcPr>
            <w:tcW w:w="1552" w:type="pct"/>
            <w:shd w:val="clear" w:color="auto" w:fill="auto"/>
            <w:noWrap/>
            <w:vAlign w:val="center"/>
            <w:hideMark/>
          </w:tcPr>
          <w:p w14:paraId="50EB0212" w14:textId="77777777" w:rsidR="006D1B5C" w:rsidRPr="00421AC7" w:rsidRDefault="006D1B5C" w:rsidP="00421AC7">
            <w:pPr>
              <w:pStyle w:val="Affa"/>
              <w:ind w:firstLine="709"/>
              <w:jc w:val="center"/>
              <w:rPr>
                <w:sz w:val="22"/>
                <w:szCs w:val="22"/>
              </w:rPr>
            </w:pPr>
            <w:r w:rsidRPr="00421AC7">
              <w:rPr>
                <w:sz w:val="22"/>
                <w:szCs w:val="22"/>
              </w:rPr>
              <w:t>62,19</w:t>
            </w:r>
          </w:p>
        </w:tc>
      </w:tr>
      <w:tr w:rsidR="00980317" w:rsidRPr="00421AC7" w14:paraId="0E59971C" w14:textId="15A21321" w:rsidTr="00980317">
        <w:trPr>
          <w:jc w:val="center"/>
        </w:trPr>
        <w:tc>
          <w:tcPr>
            <w:tcW w:w="1740" w:type="pct"/>
            <w:shd w:val="clear" w:color="auto" w:fill="auto"/>
            <w:noWrap/>
            <w:vAlign w:val="center"/>
            <w:hideMark/>
          </w:tcPr>
          <w:p w14:paraId="484DC8F7" w14:textId="77777777" w:rsidR="006D1B5C" w:rsidRPr="00421AC7" w:rsidRDefault="006D1B5C" w:rsidP="00421AC7">
            <w:pPr>
              <w:pStyle w:val="Affa"/>
              <w:ind w:firstLine="709"/>
              <w:jc w:val="center"/>
              <w:rPr>
                <w:sz w:val="22"/>
                <w:szCs w:val="22"/>
              </w:rPr>
            </w:pPr>
            <w:r w:rsidRPr="00421AC7">
              <w:rPr>
                <w:sz w:val="22"/>
                <w:szCs w:val="22"/>
              </w:rPr>
              <w:t>-36,00</w:t>
            </w:r>
          </w:p>
        </w:tc>
        <w:tc>
          <w:tcPr>
            <w:tcW w:w="1708" w:type="pct"/>
            <w:shd w:val="clear" w:color="auto" w:fill="auto"/>
            <w:noWrap/>
            <w:vAlign w:val="center"/>
            <w:hideMark/>
          </w:tcPr>
          <w:p w14:paraId="6B239707" w14:textId="77777777" w:rsidR="006D1B5C" w:rsidRPr="00421AC7" w:rsidRDefault="006D1B5C" w:rsidP="00421AC7">
            <w:pPr>
              <w:pStyle w:val="Affa"/>
              <w:ind w:firstLine="709"/>
              <w:jc w:val="center"/>
              <w:rPr>
                <w:sz w:val="22"/>
                <w:szCs w:val="22"/>
              </w:rPr>
            </w:pPr>
            <w:r w:rsidRPr="00421AC7">
              <w:rPr>
                <w:sz w:val="22"/>
                <w:szCs w:val="22"/>
              </w:rPr>
              <w:t>75,17</w:t>
            </w:r>
          </w:p>
        </w:tc>
        <w:tc>
          <w:tcPr>
            <w:tcW w:w="1552" w:type="pct"/>
            <w:shd w:val="clear" w:color="auto" w:fill="auto"/>
            <w:noWrap/>
            <w:vAlign w:val="center"/>
            <w:hideMark/>
          </w:tcPr>
          <w:p w14:paraId="4F65C594" w14:textId="77777777" w:rsidR="006D1B5C" w:rsidRPr="00421AC7" w:rsidRDefault="006D1B5C" w:rsidP="00421AC7">
            <w:pPr>
              <w:pStyle w:val="Affa"/>
              <w:ind w:firstLine="709"/>
              <w:jc w:val="center"/>
              <w:rPr>
                <w:sz w:val="22"/>
                <w:szCs w:val="22"/>
              </w:rPr>
            </w:pPr>
            <w:r w:rsidRPr="00421AC7">
              <w:rPr>
                <w:sz w:val="22"/>
                <w:szCs w:val="22"/>
              </w:rPr>
              <w:t>61,62</w:t>
            </w:r>
          </w:p>
        </w:tc>
      </w:tr>
      <w:tr w:rsidR="00980317" w:rsidRPr="00421AC7" w14:paraId="482F6EDC" w14:textId="5F678D3F" w:rsidTr="00980317">
        <w:trPr>
          <w:jc w:val="center"/>
        </w:trPr>
        <w:tc>
          <w:tcPr>
            <w:tcW w:w="1740" w:type="pct"/>
            <w:shd w:val="clear" w:color="auto" w:fill="auto"/>
            <w:noWrap/>
            <w:vAlign w:val="center"/>
            <w:hideMark/>
          </w:tcPr>
          <w:p w14:paraId="1E06C692" w14:textId="77777777" w:rsidR="006D1B5C" w:rsidRPr="00421AC7" w:rsidRDefault="006D1B5C" w:rsidP="00421AC7">
            <w:pPr>
              <w:pStyle w:val="Affa"/>
              <w:ind w:firstLine="709"/>
              <w:jc w:val="center"/>
              <w:rPr>
                <w:sz w:val="22"/>
                <w:szCs w:val="22"/>
              </w:rPr>
            </w:pPr>
            <w:r w:rsidRPr="00421AC7">
              <w:rPr>
                <w:sz w:val="22"/>
                <w:szCs w:val="22"/>
              </w:rPr>
              <w:t>-35,00</w:t>
            </w:r>
          </w:p>
        </w:tc>
        <w:tc>
          <w:tcPr>
            <w:tcW w:w="1708" w:type="pct"/>
            <w:shd w:val="clear" w:color="auto" w:fill="auto"/>
            <w:noWrap/>
            <w:vAlign w:val="center"/>
            <w:hideMark/>
          </w:tcPr>
          <w:p w14:paraId="04FC87C4" w14:textId="77777777" w:rsidR="006D1B5C" w:rsidRPr="00421AC7" w:rsidRDefault="006D1B5C" w:rsidP="00421AC7">
            <w:pPr>
              <w:pStyle w:val="Affa"/>
              <w:ind w:firstLine="709"/>
              <w:jc w:val="center"/>
              <w:rPr>
                <w:sz w:val="22"/>
                <w:szCs w:val="22"/>
              </w:rPr>
            </w:pPr>
            <w:r w:rsidRPr="00421AC7">
              <w:rPr>
                <w:sz w:val="22"/>
                <w:szCs w:val="22"/>
              </w:rPr>
              <w:t>74,36</w:t>
            </w:r>
          </w:p>
        </w:tc>
        <w:tc>
          <w:tcPr>
            <w:tcW w:w="1552" w:type="pct"/>
            <w:shd w:val="clear" w:color="auto" w:fill="auto"/>
            <w:noWrap/>
            <w:vAlign w:val="center"/>
            <w:hideMark/>
          </w:tcPr>
          <w:p w14:paraId="66F10A92" w14:textId="77777777" w:rsidR="006D1B5C" w:rsidRPr="00421AC7" w:rsidRDefault="006D1B5C" w:rsidP="00421AC7">
            <w:pPr>
              <w:pStyle w:val="Affa"/>
              <w:ind w:firstLine="709"/>
              <w:jc w:val="center"/>
              <w:rPr>
                <w:sz w:val="22"/>
                <w:szCs w:val="22"/>
              </w:rPr>
            </w:pPr>
            <w:r w:rsidRPr="00421AC7">
              <w:rPr>
                <w:sz w:val="22"/>
                <w:szCs w:val="22"/>
              </w:rPr>
              <w:t>61,05</w:t>
            </w:r>
          </w:p>
        </w:tc>
      </w:tr>
      <w:tr w:rsidR="00980317" w:rsidRPr="00421AC7" w14:paraId="78C791F2" w14:textId="52FCE1B4" w:rsidTr="00980317">
        <w:trPr>
          <w:jc w:val="center"/>
        </w:trPr>
        <w:tc>
          <w:tcPr>
            <w:tcW w:w="1740" w:type="pct"/>
            <w:shd w:val="clear" w:color="auto" w:fill="auto"/>
            <w:noWrap/>
            <w:vAlign w:val="center"/>
            <w:hideMark/>
          </w:tcPr>
          <w:p w14:paraId="5EBCD65F" w14:textId="77777777" w:rsidR="006D1B5C" w:rsidRPr="00421AC7" w:rsidRDefault="006D1B5C" w:rsidP="00421AC7">
            <w:pPr>
              <w:pStyle w:val="Affa"/>
              <w:ind w:firstLine="709"/>
              <w:jc w:val="center"/>
              <w:rPr>
                <w:sz w:val="22"/>
                <w:szCs w:val="22"/>
              </w:rPr>
            </w:pPr>
            <w:r w:rsidRPr="00421AC7">
              <w:rPr>
                <w:sz w:val="22"/>
                <w:szCs w:val="22"/>
              </w:rPr>
              <w:t>-34,00</w:t>
            </w:r>
          </w:p>
        </w:tc>
        <w:tc>
          <w:tcPr>
            <w:tcW w:w="1708" w:type="pct"/>
            <w:shd w:val="clear" w:color="auto" w:fill="auto"/>
            <w:noWrap/>
            <w:vAlign w:val="center"/>
            <w:hideMark/>
          </w:tcPr>
          <w:p w14:paraId="0D78DC4C" w14:textId="77777777" w:rsidR="006D1B5C" w:rsidRPr="00421AC7" w:rsidRDefault="006D1B5C" w:rsidP="00421AC7">
            <w:pPr>
              <w:pStyle w:val="Affa"/>
              <w:ind w:firstLine="709"/>
              <w:jc w:val="center"/>
              <w:rPr>
                <w:sz w:val="22"/>
                <w:szCs w:val="22"/>
              </w:rPr>
            </w:pPr>
            <w:r w:rsidRPr="00421AC7">
              <w:rPr>
                <w:sz w:val="22"/>
                <w:szCs w:val="22"/>
              </w:rPr>
              <w:t>73,54</w:t>
            </w:r>
          </w:p>
        </w:tc>
        <w:tc>
          <w:tcPr>
            <w:tcW w:w="1552" w:type="pct"/>
            <w:shd w:val="clear" w:color="auto" w:fill="auto"/>
            <w:noWrap/>
            <w:vAlign w:val="center"/>
            <w:hideMark/>
          </w:tcPr>
          <w:p w14:paraId="70A804A8" w14:textId="77777777" w:rsidR="006D1B5C" w:rsidRPr="00421AC7" w:rsidRDefault="006D1B5C" w:rsidP="00421AC7">
            <w:pPr>
              <w:pStyle w:val="Affa"/>
              <w:ind w:firstLine="709"/>
              <w:jc w:val="center"/>
              <w:rPr>
                <w:sz w:val="22"/>
                <w:szCs w:val="22"/>
              </w:rPr>
            </w:pPr>
            <w:r w:rsidRPr="00421AC7">
              <w:rPr>
                <w:sz w:val="22"/>
                <w:szCs w:val="22"/>
              </w:rPr>
              <w:t>60,47</w:t>
            </w:r>
          </w:p>
        </w:tc>
      </w:tr>
      <w:tr w:rsidR="00980317" w:rsidRPr="00421AC7" w14:paraId="1C152F81" w14:textId="1B667AA9" w:rsidTr="00980317">
        <w:trPr>
          <w:jc w:val="center"/>
        </w:trPr>
        <w:tc>
          <w:tcPr>
            <w:tcW w:w="1740" w:type="pct"/>
            <w:shd w:val="clear" w:color="auto" w:fill="auto"/>
            <w:noWrap/>
            <w:vAlign w:val="center"/>
            <w:hideMark/>
          </w:tcPr>
          <w:p w14:paraId="1B36E6EE" w14:textId="77777777" w:rsidR="006D1B5C" w:rsidRPr="00421AC7" w:rsidRDefault="006D1B5C" w:rsidP="00421AC7">
            <w:pPr>
              <w:pStyle w:val="Affa"/>
              <w:ind w:firstLine="709"/>
              <w:jc w:val="center"/>
              <w:rPr>
                <w:sz w:val="22"/>
                <w:szCs w:val="22"/>
              </w:rPr>
            </w:pPr>
            <w:r w:rsidRPr="00421AC7">
              <w:rPr>
                <w:sz w:val="22"/>
                <w:szCs w:val="22"/>
              </w:rPr>
              <w:t>-33,00</w:t>
            </w:r>
          </w:p>
        </w:tc>
        <w:tc>
          <w:tcPr>
            <w:tcW w:w="1708" w:type="pct"/>
            <w:shd w:val="clear" w:color="auto" w:fill="auto"/>
            <w:noWrap/>
            <w:vAlign w:val="center"/>
            <w:hideMark/>
          </w:tcPr>
          <w:p w14:paraId="2445EF3C" w14:textId="77777777" w:rsidR="006D1B5C" w:rsidRPr="00421AC7" w:rsidRDefault="006D1B5C" w:rsidP="00421AC7">
            <w:pPr>
              <w:pStyle w:val="Affa"/>
              <w:ind w:firstLine="709"/>
              <w:jc w:val="center"/>
              <w:rPr>
                <w:sz w:val="22"/>
                <w:szCs w:val="22"/>
              </w:rPr>
            </w:pPr>
            <w:r w:rsidRPr="00421AC7">
              <w:rPr>
                <w:sz w:val="22"/>
                <w:szCs w:val="22"/>
              </w:rPr>
              <w:t>72,72</w:t>
            </w:r>
          </w:p>
        </w:tc>
        <w:tc>
          <w:tcPr>
            <w:tcW w:w="1552" w:type="pct"/>
            <w:shd w:val="clear" w:color="auto" w:fill="auto"/>
            <w:noWrap/>
            <w:vAlign w:val="center"/>
            <w:hideMark/>
          </w:tcPr>
          <w:p w14:paraId="29F7A22C" w14:textId="77777777" w:rsidR="006D1B5C" w:rsidRPr="00421AC7" w:rsidRDefault="006D1B5C" w:rsidP="00421AC7">
            <w:pPr>
              <w:pStyle w:val="Affa"/>
              <w:ind w:firstLine="709"/>
              <w:jc w:val="center"/>
              <w:rPr>
                <w:sz w:val="22"/>
                <w:szCs w:val="22"/>
              </w:rPr>
            </w:pPr>
            <w:r w:rsidRPr="00421AC7">
              <w:rPr>
                <w:sz w:val="22"/>
                <w:szCs w:val="22"/>
              </w:rPr>
              <w:t>59,9</w:t>
            </w:r>
          </w:p>
        </w:tc>
      </w:tr>
      <w:tr w:rsidR="00980317" w:rsidRPr="00421AC7" w14:paraId="019DF96E" w14:textId="50026252" w:rsidTr="00980317">
        <w:trPr>
          <w:jc w:val="center"/>
        </w:trPr>
        <w:tc>
          <w:tcPr>
            <w:tcW w:w="1740" w:type="pct"/>
            <w:shd w:val="clear" w:color="auto" w:fill="auto"/>
            <w:noWrap/>
            <w:vAlign w:val="center"/>
            <w:hideMark/>
          </w:tcPr>
          <w:p w14:paraId="73CC2035" w14:textId="77777777" w:rsidR="006D1B5C" w:rsidRPr="00421AC7" w:rsidRDefault="006D1B5C" w:rsidP="00421AC7">
            <w:pPr>
              <w:pStyle w:val="Affa"/>
              <w:ind w:firstLine="709"/>
              <w:jc w:val="center"/>
              <w:rPr>
                <w:sz w:val="22"/>
                <w:szCs w:val="22"/>
              </w:rPr>
            </w:pPr>
            <w:r w:rsidRPr="00421AC7">
              <w:rPr>
                <w:sz w:val="22"/>
                <w:szCs w:val="22"/>
              </w:rPr>
              <w:t>-32,00</w:t>
            </w:r>
          </w:p>
        </w:tc>
        <w:tc>
          <w:tcPr>
            <w:tcW w:w="1708" w:type="pct"/>
            <w:shd w:val="clear" w:color="auto" w:fill="auto"/>
            <w:noWrap/>
            <w:vAlign w:val="center"/>
            <w:hideMark/>
          </w:tcPr>
          <w:p w14:paraId="78FC81DE" w14:textId="77777777" w:rsidR="006D1B5C" w:rsidRPr="00421AC7" w:rsidRDefault="006D1B5C" w:rsidP="00421AC7">
            <w:pPr>
              <w:pStyle w:val="Affa"/>
              <w:ind w:firstLine="709"/>
              <w:jc w:val="center"/>
              <w:rPr>
                <w:sz w:val="22"/>
                <w:szCs w:val="22"/>
              </w:rPr>
            </w:pPr>
            <w:r w:rsidRPr="00421AC7">
              <w:rPr>
                <w:sz w:val="22"/>
                <w:szCs w:val="22"/>
              </w:rPr>
              <w:t>71,9</w:t>
            </w:r>
          </w:p>
        </w:tc>
        <w:tc>
          <w:tcPr>
            <w:tcW w:w="1552" w:type="pct"/>
            <w:shd w:val="clear" w:color="auto" w:fill="auto"/>
            <w:noWrap/>
            <w:vAlign w:val="center"/>
            <w:hideMark/>
          </w:tcPr>
          <w:p w14:paraId="0A0F2227" w14:textId="77777777" w:rsidR="006D1B5C" w:rsidRPr="00421AC7" w:rsidRDefault="006D1B5C" w:rsidP="00421AC7">
            <w:pPr>
              <w:pStyle w:val="Affa"/>
              <w:ind w:firstLine="709"/>
              <w:jc w:val="center"/>
              <w:rPr>
                <w:sz w:val="22"/>
                <w:szCs w:val="22"/>
              </w:rPr>
            </w:pPr>
            <w:r w:rsidRPr="00421AC7">
              <w:rPr>
                <w:sz w:val="22"/>
                <w:szCs w:val="22"/>
              </w:rPr>
              <w:t>59,32</w:t>
            </w:r>
          </w:p>
        </w:tc>
      </w:tr>
      <w:tr w:rsidR="00980317" w:rsidRPr="00421AC7" w14:paraId="50598301" w14:textId="5F2AACBF" w:rsidTr="00980317">
        <w:trPr>
          <w:jc w:val="center"/>
        </w:trPr>
        <w:tc>
          <w:tcPr>
            <w:tcW w:w="1740" w:type="pct"/>
            <w:shd w:val="clear" w:color="auto" w:fill="auto"/>
            <w:noWrap/>
            <w:vAlign w:val="center"/>
            <w:hideMark/>
          </w:tcPr>
          <w:p w14:paraId="24769A79" w14:textId="77777777" w:rsidR="006D1B5C" w:rsidRPr="00421AC7" w:rsidRDefault="006D1B5C" w:rsidP="00421AC7">
            <w:pPr>
              <w:pStyle w:val="Affa"/>
              <w:ind w:firstLine="709"/>
              <w:jc w:val="center"/>
              <w:rPr>
                <w:sz w:val="22"/>
                <w:szCs w:val="22"/>
              </w:rPr>
            </w:pPr>
            <w:r w:rsidRPr="00421AC7">
              <w:rPr>
                <w:sz w:val="22"/>
                <w:szCs w:val="22"/>
              </w:rPr>
              <w:t>-31,00</w:t>
            </w:r>
          </w:p>
        </w:tc>
        <w:tc>
          <w:tcPr>
            <w:tcW w:w="1708" w:type="pct"/>
            <w:shd w:val="clear" w:color="auto" w:fill="auto"/>
            <w:noWrap/>
            <w:vAlign w:val="center"/>
            <w:hideMark/>
          </w:tcPr>
          <w:p w14:paraId="7510DF8F" w14:textId="77777777" w:rsidR="006D1B5C" w:rsidRPr="00421AC7" w:rsidRDefault="006D1B5C" w:rsidP="00421AC7">
            <w:pPr>
              <w:pStyle w:val="Affa"/>
              <w:ind w:firstLine="709"/>
              <w:jc w:val="center"/>
              <w:rPr>
                <w:sz w:val="22"/>
                <w:szCs w:val="22"/>
              </w:rPr>
            </w:pPr>
            <w:r w:rsidRPr="00421AC7">
              <w:rPr>
                <w:sz w:val="22"/>
                <w:szCs w:val="22"/>
              </w:rPr>
              <w:t>71,08</w:t>
            </w:r>
          </w:p>
        </w:tc>
        <w:tc>
          <w:tcPr>
            <w:tcW w:w="1552" w:type="pct"/>
            <w:shd w:val="clear" w:color="auto" w:fill="auto"/>
            <w:noWrap/>
            <w:vAlign w:val="center"/>
            <w:hideMark/>
          </w:tcPr>
          <w:p w14:paraId="235D60DB" w14:textId="77777777" w:rsidR="006D1B5C" w:rsidRPr="00421AC7" w:rsidRDefault="006D1B5C" w:rsidP="00421AC7">
            <w:pPr>
              <w:pStyle w:val="Affa"/>
              <w:ind w:firstLine="709"/>
              <w:jc w:val="center"/>
              <w:rPr>
                <w:sz w:val="22"/>
                <w:szCs w:val="22"/>
              </w:rPr>
            </w:pPr>
            <w:r w:rsidRPr="00421AC7">
              <w:rPr>
                <w:sz w:val="22"/>
                <w:szCs w:val="22"/>
              </w:rPr>
              <w:t>58,74</w:t>
            </w:r>
          </w:p>
        </w:tc>
      </w:tr>
      <w:tr w:rsidR="00980317" w:rsidRPr="00421AC7" w14:paraId="09E6EDA6" w14:textId="32091C2B" w:rsidTr="00980317">
        <w:trPr>
          <w:jc w:val="center"/>
        </w:trPr>
        <w:tc>
          <w:tcPr>
            <w:tcW w:w="1740" w:type="pct"/>
            <w:shd w:val="clear" w:color="auto" w:fill="auto"/>
            <w:noWrap/>
            <w:vAlign w:val="center"/>
            <w:hideMark/>
          </w:tcPr>
          <w:p w14:paraId="1503A837" w14:textId="77777777" w:rsidR="006D1B5C" w:rsidRPr="00421AC7" w:rsidRDefault="006D1B5C" w:rsidP="00421AC7">
            <w:pPr>
              <w:pStyle w:val="Affa"/>
              <w:ind w:firstLine="709"/>
              <w:jc w:val="center"/>
              <w:rPr>
                <w:sz w:val="22"/>
                <w:szCs w:val="22"/>
              </w:rPr>
            </w:pPr>
            <w:r w:rsidRPr="00421AC7">
              <w:rPr>
                <w:sz w:val="22"/>
                <w:szCs w:val="22"/>
              </w:rPr>
              <w:t>-30,00</w:t>
            </w:r>
          </w:p>
        </w:tc>
        <w:tc>
          <w:tcPr>
            <w:tcW w:w="1708" w:type="pct"/>
            <w:shd w:val="clear" w:color="auto" w:fill="auto"/>
            <w:noWrap/>
            <w:vAlign w:val="center"/>
            <w:hideMark/>
          </w:tcPr>
          <w:p w14:paraId="4858FA35" w14:textId="77777777" w:rsidR="006D1B5C" w:rsidRPr="00421AC7" w:rsidRDefault="006D1B5C" w:rsidP="00421AC7">
            <w:pPr>
              <w:pStyle w:val="Affa"/>
              <w:ind w:firstLine="709"/>
              <w:jc w:val="center"/>
              <w:rPr>
                <w:sz w:val="22"/>
                <w:szCs w:val="22"/>
              </w:rPr>
            </w:pPr>
            <w:r w:rsidRPr="00421AC7">
              <w:rPr>
                <w:sz w:val="22"/>
                <w:szCs w:val="22"/>
              </w:rPr>
              <w:t>70,25</w:t>
            </w:r>
          </w:p>
        </w:tc>
        <w:tc>
          <w:tcPr>
            <w:tcW w:w="1552" w:type="pct"/>
            <w:shd w:val="clear" w:color="auto" w:fill="auto"/>
            <w:noWrap/>
            <w:vAlign w:val="center"/>
            <w:hideMark/>
          </w:tcPr>
          <w:p w14:paraId="18838DE3" w14:textId="77777777" w:rsidR="006D1B5C" w:rsidRPr="00421AC7" w:rsidRDefault="006D1B5C" w:rsidP="00421AC7">
            <w:pPr>
              <w:pStyle w:val="Affa"/>
              <w:ind w:firstLine="709"/>
              <w:jc w:val="center"/>
              <w:rPr>
                <w:sz w:val="22"/>
                <w:szCs w:val="22"/>
              </w:rPr>
            </w:pPr>
            <w:r w:rsidRPr="00421AC7">
              <w:rPr>
                <w:sz w:val="22"/>
                <w:szCs w:val="22"/>
              </w:rPr>
              <w:t>58,15</w:t>
            </w:r>
          </w:p>
        </w:tc>
      </w:tr>
      <w:tr w:rsidR="00980317" w:rsidRPr="00421AC7" w14:paraId="2BCDD617" w14:textId="35C24AC9" w:rsidTr="00980317">
        <w:trPr>
          <w:jc w:val="center"/>
        </w:trPr>
        <w:tc>
          <w:tcPr>
            <w:tcW w:w="1740" w:type="pct"/>
            <w:shd w:val="clear" w:color="auto" w:fill="auto"/>
            <w:noWrap/>
            <w:vAlign w:val="center"/>
            <w:hideMark/>
          </w:tcPr>
          <w:p w14:paraId="7B37A4E9" w14:textId="77777777" w:rsidR="006D1B5C" w:rsidRPr="00421AC7" w:rsidRDefault="006D1B5C" w:rsidP="00421AC7">
            <w:pPr>
              <w:pStyle w:val="Affa"/>
              <w:ind w:firstLine="709"/>
              <w:jc w:val="center"/>
              <w:rPr>
                <w:sz w:val="22"/>
                <w:szCs w:val="22"/>
              </w:rPr>
            </w:pPr>
            <w:r w:rsidRPr="00421AC7">
              <w:rPr>
                <w:sz w:val="22"/>
                <w:szCs w:val="22"/>
              </w:rPr>
              <w:t>-29,00</w:t>
            </w:r>
          </w:p>
        </w:tc>
        <w:tc>
          <w:tcPr>
            <w:tcW w:w="1708" w:type="pct"/>
            <w:shd w:val="clear" w:color="auto" w:fill="auto"/>
            <w:noWrap/>
            <w:vAlign w:val="center"/>
            <w:hideMark/>
          </w:tcPr>
          <w:p w14:paraId="20BE73E9" w14:textId="77777777" w:rsidR="006D1B5C" w:rsidRPr="00421AC7" w:rsidRDefault="006D1B5C" w:rsidP="00421AC7">
            <w:pPr>
              <w:pStyle w:val="Affa"/>
              <w:ind w:firstLine="709"/>
              <w:jc w:val="center"/>
              <w:rPr>
                <w:sz w:val="22"/>
                <w:szCs w:val="22"/>
              </w:rPr>
            </w:pPr>
            <w:r w:rsidRPr="00421AC7">
              <w:rPr>
                <w:sz w:val="22"/>
                <w:szCs w:val="22"/>
              </w:rPr>
              <w:t>69,42</w:t>
            </w:r>
          </w:p>
        </w:tc>
        <w:tc>
          <w:tcPr>
            <w:tcW w:w="1552" w:type="pct"/>
            <w:shd w:val="clear" w:color="auto" w:fill="auto"/>
            <w:noWrap/>
            <w:vAlign w:val="center"/>
            <w:hideMark/>
          </w:tcPr>
          <w:p w14:paraId="45716F76" w14:textId="77777777" w:rsidR="006D1B5C" w:rsidRPr="00421AC7" w:rsidRDefault="006D1B5C" w:rsidP="00421AC7">
            <w:pPr>
              <w:pStyle w:val="Affa"/>
              <w:ind w:firstLine="709"/>
              <w:jc w:val="center"/>
              <w:rPr>
                <w:sz w:val="22"/>
                <w:szCs w:val="22"/>
              </w:rPr>
            </w:pPr>
            <w:r w:rsidRPr="00421AC7">
              <w:rPr>
                <w:sz w:val="22"/>
                <w:szCs w:val="22"/>
              </w:rPr>
              <w:t>57,56</w:t>
            </w:r>
          </w:p>
        </w:tc>
      </w:tr>
      <w:tr w:rsidR="00980317" w:rsidRPr="00421AC7" w14:paraId="0ECB67CC" w14:textId="32CB8981" w:rsidTr="00980317">
        <w:trPr>
          <w:jc w:val="center"/>
        </w:trPr>
        <w:tc>
          <w:tcPr>
            <w:tcW w:w="1740" w:type="pct"/>
            <w:shd w:val="clear" w:color="auto" w:fill="auto"/>
            <w:noWrap/>
            <w:vAlign w:val="center"/>
            <w:hideMark/>
          </w:tcPr>
          <w:p w14:paraId="129AEA21" w14:textId="77777777" w:rsidR="006D1B5C" w:rsidRPr="00421AC7" w:rsidRDefault="006D1B5C" w:rsidP="00421AC7">
            <w:pPr>
              <w:pStyle w:val="Affa"/>
              <w:ind w:firstLine="709"/>
              <w:jc w:val="center"/>
              <w:rPr>
                <w:sz w:val="22"/>
                <w:szCs w:val="22"/>
              </w:rPr>
            </w:pPr>
            <w:r w:rsidRPr="00421AC7">
              <w:rPr>
                <w:sz w:val="22"/>
                <w:szCs w:val="22"/>
              </w:rPr>
              <w:t>-28,00</w:t>
            </w:r>
          </w:p>
        </w:tc>
        <w:tc>
          <w:tcPr>
            <w:tcW w:w="1708" w:type="pct"/>
            <w:shd w:val="clear" w:color="auto" w:fill="auto"/>
            <w:noWrap/>
            <w:vAlign w:val="center"/>
            <w:hideMark/>
          </w:tcPr>
          <w:p w14:paraId="5C14A930" w14:textId="77777777" w:rsidR="006D1B5C" w:rsidRPr="00421AC7" w:rsidRDefault="006D1B5C" w:rsidP="00421AC7">
            <w:pPr>
              <w:pStyle w:val="Affa"/>
              <w:ind w:firstLine="709"/>
              <w:jc w:val="center"/>
              <w:rPr>
                <w:sz w:val="22"/>
                <w:szCs w:val="22"/>
              </w:rPr>
            </w:pPr>
            <w:r w:rsidRPr="00421AC7">
              <w:rPr>
                <w:sz w:val="22"/>
                <w:szCs w:val="22"/>
              </w:rPr>
              <w:t>68,59</w:t>
            </w:r>
          </w:p>
        </w:tc>
        <w:tc>
          <w:tcPr>
            <w:tcW w:w="1552" w:type="pct"/>
            <w:shd w:val="clear" w:color="auto" w:fill="auto"/>
            <w:noWrap/>
            <w:vAlign w:val="center"/>
            <w:hideMark/>
          </w:tcPr>
          <w:p w14:paraId="1FAB6EEE" w14:textId="77777777" w:rsidR="006D1B5C" w:rsidRPr="00421AC7" w:rsidRDefault="006D1B5C" w:rsidP="00421AC7">
            <w:pPr>
              <w:pStyle w:val="Affa"/>
              <w:ind w:firstLine="709"/>
              <w:jc w:val="center"/>
              <w:rPr>
                <w:sz w:val="22"/>
                <w:szCs w:val="22"/>
              </w:rPr>
            </w:pPr>
            <w:r w:rsidRPr="00421AC7">
              <w:rPr>
                <w:sz w:val="22"/>
                <w:szCs w:val="22"/>
              </w:rPr>
              <w:t>56,97</w:t>
            </w:r>
          </w:p>
        </w:tc>
      </w:tr>
      <w:tr w:rsidR="00980317" w:rsidRPr="00421AC7" w14:paraId="5598566B" w14:textId="1A5809CA" w:rsidTr="00980317">
        <w:trPr>
          <w:jc w:val="center"/>
        </w:trPr>
        <w:tc>
          <w:tcPr>
            <w:tcW w:w="1740" w:type="pct"/>
            <w:shd w:val="clear" w:color="auto" w:fill="auto"/>
            <w:noWrap/>
            <w:vAlign w:val="center"/>
            <w:hideMark/>
          </w:tcPr>
          <w:p w14:paraId="2C59AD97" w14:textId="77777777" w:rsidR="006D1B5C" w:rsidRPr="00421AC7" w:rsidRDefault="006D1B5C" w:rsidP="00421AC7">
            <w:pPr>
              <w:pStyle w:val="Affa"/>
              <w:ind w:firstLine="709"/>
              <w:jc w:val="center"/>
              <w:rPr>
                <w:sz w:val="22"/>
                <w:szCs w:val="22"/>
              </w:rPr>
            </w:pPr>
            <w:r w:rsidRPr="00421AC7">
              <w:rPr>
                <w:sz w:val="22"/>
                <w:szCs w:val="22"/>
              </w:rPr>
              <w:t>-27,00</w:t>
            </w:r>
          </w:p>
        </w:tc>
        <w:tc>
          <w:tcPr>
            <w:tcW w:w="1708" w:type="pct"/>
            <w:shd w:val="clear" w:color="auto" w:fill="auto"/>
            <w:noWrap/>
            <w:vAlign w:val="center"/>
            <w:hideMark/>
          </w:tcPr>
          <w:p w14:paraId="07654157" w14:textId="77777777" w:rsidR="006D1B5C" w:rsidRPr="00421AC7" w:rsidRDefault="006D1B5C" w:rsidP="00421AC7">
            <w:pPr>
              <w:pStyle w:val="Affa"/>
              <w:ind w:firstLine="709"/>
              <w:jc w:val="center"/>
              <w:rPr>
                <w:sz w:val="22"/>
                <w:szCs w:val="22"/>
              </w:rPr>
            </w:pPr>
            <w:r w:rsidRPr="00421AC7">
              <w:rPr>
                <w:sz w:val="22"/>
                <w:szCs w:val="22"/>
              </w:rPr>
              <w:t>67,75</w:t>
            </w:r>
          </w:p>
        </w:tc>
        <w:tc>
          <w:tcPr>
            <w:tcW w:w="1552" w:type="pct"/>
            <w:shd w:val="clear" w:color="auto" w:fill="auto"/>
            <w:noWrap/>
            <w:vAlign w:val="center"/>
            <w:hideMark/>
          </w:tcPr>
          <w:p w14:paraId="52886505" w14:textId="77777777" w:rsidR="006D1B5C" w:rsidRPr="00421AC7" w:rsidRDefault="006D1B5C" w:rsidP="00421AC7">
            <w:pPr>
              <w:pStyle w:val="Affa"/>
              <w:ind w:firstLine="709"/>
              <w:jc w:val="center"/>
              <w:rPr>
                <w:sz w:val="22"/>
                <w:szCs w:val="22"/>
              </w:rPr>
            </w:pPr>
            <w:r w:rsidRPr="00421AC7">
              <w:rPr>
                <w:sz w:val="22"/>
                <w:szCs w:val="22"/>
              </w:rPr>
              <w:t>56,38</w:t>
            </w:r>
          </w:p>
        </w:tc>
      </w:tr>
      <w:tr w:rsidR="00980317" w:rsidRPr="00421AC7" w14:paraId="4156EEC9" w14:textId="4004AB18" w:rsidTr="00980317">
        <w:trPr>
          <w:jc w:val="center"/>
        </w:trPr>
        <w:tc>
          <w:tcPr>
            <w:tcW w:w="1740" w:type="pct"/>
            <w:shd w:val="clear" w:color="auto" w:fill="auto"/>
            <w:noWrap/>
            <w:vAlign w:val="center"/>
            <w:hideMark/>
          </w:tcPr>
          <w:p w14:paraId="50382C66" w14:textId="77777777" w:rsidR="006D1B5C" w:rsidRPr="00421AC7" w:rsidRDefault="006D1B5C" w:rsidP="00421AC7">
            <w:pPr>
              <w:pStyle w:val="Affa"/>
              <w:ind w:firstLine="709"/>
              <w:jc w:val="center"/>
              <w:rPr>
                <w:sz w:val="22"/>
                <w:szCs w:val="22"/>
              </w:rPr>
            </w:pPr>
            <w:r w:rsidRPr="00421AC7">
              <w:rPr>
                <w:sz w:val="22"/>
                <w:szCs w:val="22"/>
              </w:rPr>
              <w:t>-26,00</w:t>
            </w:r>
          </w:p>
        </w:tc>
        <w:tc>
          <w:tcPr>
            <w:tcW w:w="1708" w:type="pct"/>
            <w:shd w:val="clear" w:color="auto" w:fill="auto"/>
            <w:noWrap/>
            <w:vAlign w:val="center"/>
            <w:hideMark/>
          </w:tcPr>
          <w:p w14:paraId="160C239E" w14:textId="77777777" w:rsidR="006D1B5C" w:rsidRPr="00421AC7" w:rsidRDefault="006D1B5C" w:rsidP="00421AC7">
            <w:pPr>
              <w:pStyle w:val="Affa"/>
              <w:ind w:firstLine="709"/>
              <w:jc w:val="center"/>
              <w:rPr>
                <w:sz w:val="22"/>
                <w:szCs w:val="22"/>
              </w:rPr>
            </w:pPr>
            <w:r w:rsidRPr="00421AC7">
              <w:rPr>
                <w:sz w:val="22"/>
                <w:szCs w:val="22"/>
              </w:rPr>
              <w:t>66,91</w:t>
            </w:r>
          </w:p>
        </w:tc>
        <w:tc>
          <w:tcPr>
            <w:tcW w:w="1552" w:type="pct"/>
            <w:shd w:val="clear" w:color="auto" w:fill="auto"/>
            <w:noWrap/>
            <w:vAlign w:val="center"/>
            <w:hideMark/>
          </w:tcPr>
          <w:p w14:paraId="6ABF20B7" w14:textId="77777777" w:rsidR="006D1B5C" w:rsidRPr="00421AC7" w:rsidRDefault="006D1B5C" w:rsidP="00421AC7">
            <w:pPr>
              <w:pStyle w:val="Affa"/>
              <w:ind w:firstLine="709"/>
              <w:jc w:val="center"/>
              <w:rPr>
                <w:sz w:val="22"/>
                <w:szCs w:val="22"/>
              </w:rPr>
            </w:pPr>
            <w:r w:rsidRPr="00421AC7">
              <w:rPr>
                <w:sz w:val="22"/>
                <w:szCs w:val="22"/>
              </w:rPr>
              <w:t>55,78</w:t>
            </w:r>
          </w:p>
        </w:tc>
      </w:tr>
      <w:tr w:rsidR="00980317" w:rsidRPr="00421AC7" w14:paraId="7F306656" w14:textId="2A8C7CA9" w:rsidTr="00980317">
        <w:trPr>
          <w:jc w:val="center"/>
        </w:trPr>
        <w:tc>
          <w:tcPr>
            <w:tcW w:w="1740" w:type="pct"/>
            <w:shd w:val="clear" w:color="auto" w:fill="auto"/>
            <w:noWrap/>
            <w:vAlign w:val="center"/>
            <w:hideMark/>
          </w:tcPr>
          <w:p w14:paraId="3F137AD9" w14:textId="77777777" w:rsidR="006D1B5C" w:rsidRPr="00421AC7" w:rsidRDefault="006D1B5C" w:rsidP="00421AC7">
            <w:pPr>
              <w:pStyle w:val="Affa"/>
              <w:ind w:firstLine="709"/>
              <w:jc w:val="center"/>
              <w:rPr>
                <w:sz w:val="22"/>
                <w:szCs w:val="22"/>
              </w:rPr>
            </w:pPr>
            <w:r w:rsidRPr="00421AC7">
              <w:rPr>
                <w:sz w:val="22"/>
                <w:szCs w:val="22"/>
              </w:rPr>
              <w:t>-25,00</w:t>
            </w:r>
          </w:p>
        </w:tc>
        <w:tc>
          <w:tcPr>
            <w:tcW w:w="1708" w:type="pct"/>
            <w:shd w:val="clear" w:color="auto" w:fill="auto"/>
            <w:noWrap/>
            <w:vAlign w:val="center"/>
            <w:hideMark/>
          </w:tcPr>
          <w:p w14:paraId="695CAAE6" w14:textId="77777777" w:rsidR="006D1B5C" w:rsidRPr="00421AC7" w:rsidRDefault="006D1B5C" w:rsidP="00421AC7">
            <w:pPr>
              <w:pStyle w:val="Affa"/>
              <w:ind w:firstLine="709"/>
              <w:jc w:val="center"/>
              <w:rPr>
                <w:sz w:val="22"/>
                <w:szCs w:val="22"/>
              </w:rPr>
            </w:pPr>
            <w:r w:rsidRPr="00421AC7">
              <w:rPr>
                <w:sz w:val="22"/>
                <w:szCs w:val="22"/>
              </w:rPr>
              <w:t>66,07</w:t>
            </w:r>
          </w:p>
        </w:tc>
        <w:tc>
          <w:tcPr>
            <w:tcW w:w="1552" w:type="pct"/>
            <w:shd w:val="clear" w:color="auto" w:fill="auto"/>
            <w:noWrap/>
            <w:vAlign w:val="center"/>
            <w:hideMark/>
          </w:tcPr>
          <w:p w14:paraId="2315321E" w14:textId="77777777" w:rsidR="006D1B5C" w:rsidRPr="00421AC7" w:rsidRDefault="006D1B5C" w:rsidP="00421AC7">
            <w:pPr>
              <w:pStyle w:val="Affa"/>
              <w:ind w:firstLine="709"/>
              <w:jc w:val="center"/>
              <w:rPr>
                <w:sz w:val="22"/>
                <w:szCs w:val="22"/>
              </w:rPr>
            </w:pPr>
            <w:r w:rsidRPr="00421AC7">
              <w:rPr>
                <w:sz w:val="22"/>
                <w:szCs w:val="22"/>
              </w:rPr>
              <w:t>55,18</w:t>
            </w:r>
          </w:p>
        </w:tc>
      </w:tr>
      <w:tr w:rsidR="00980317" w:rsidRPr="00421AC7" w14:paraId="07D386FD" w14:textId="4281F240" w:rsidTr="00980317">
        <w:trPr>
          <w:jc w:val="center"/>
        </w:trPr>
        <w:tc>
          <w:tcPr>
            <w:tcW w:w="1740" w:type="pct"/>
            <w:shd w:val="clear" w:color="auto" w:fill="auto"/>
            <w:noWrap/>
            <w:vAlign w:val="center"/>
            <w:hideMark/>
          </w:tcPr>
          <w:p w14:paraId="7ED2EF58" w14:textId="77777777" w:rsidR="006D1B5C" w:rsidRPr="00421AC7" w:rsidRDefault="006D1B5C" w:rsidP="00421AC7">
            <w:pPr>
              <w:pStyle w:val="Affa"/>
              <w:ind w:firstLine="709"/>
              <w:jc w:val="center"/>
              <w:rPr>
                <w:sz w:val="22"/>
                <w:szCs w:val="22"/>
              </w:rPr>
            </w:pPr>
            <w:r w:rsidRPr="00421AC7">
              <w:rPr>
                <w:sz w:val="22"/>
                <w:szCs w:val="22"/>
              </w:rPr>
              <w:t>-24,00</w:t>
            </w:r>
          </w:p>
        </w:tc>
        <w:tc>
          <w:tcPr>
            <w:tcW w:w="1708" w:type="pct"/>
            <w:shd w:val="clear" w:color="auto" w:fill="auto"/>
            <w:noWrap/>
            <w:vAlign w:val="center"/>
            <w:hideMark/>
          </w:tcPr>
          <w:p w14:paraId="7D34F7C7" w14:textId="77777777" w:rsidR="006D1B5C" w:rsidRPr="00421AC7" w:rsidRDefault="006D1B5C" w:rsidP="00421AC7">
            <w:pPr>
              <w:pStyle w:val="Affa"/>
              <w:ind w:firstLine="709"/>
              <w:jc w:val="center"/>
              <w:rPr>
                <w:sz w:val="22"/>
                <w:szCs w:val="22"/>
              </w:rPr>
            </w:pPr>
            <w:r w:rsidRPr="00421AC7">
              <w:rPr>
                <w:sz w:val="22"/>
                <w:szCs w:val="22"/>
              </w:rPr>
              <w:t>65,23</w:t>
            </w:r>
          </w:p>
        </w:tc>
        <w:tc>
          <w:tcPr>
            <w:tcW w:w="1552" w:type="pct"/>
            <w:shd w:val="clear" w:color="auto" w:fill="auto"/>
            <w:noWrap/>
            <w:vAlign w:val="center"/>
            <w:hideMark/>
          </w:tcPr>
          <w:p w14:paraId="74129463" w14:textId="77777777" w:rsidR="006D1B5C" w:rsidRPr="00421AC7" w:rsidRDefault="006D1B5C" w:rsidP="00421AC7">
            <w:pPr>
              <w:pStyle w:val="Affa"/>
              <w:ind w:firstLine="709"/>
              <w:jc w:val="center"/>
              <w:rPr>
                <w:sz w:val="22"/>
                <w:szCs w:val="22"/>
              </w:rPr>
            </w:pPr>
            <w:r w:rsidRPr="00421AC7">
              <w:rPr>
                <w:sz w:val="22"/>
                <w:szCs w:val="22"/>
              </w:rPr>
              <w:t>54,58</w:t>
            </w:r>
          </w:p>
        </w:tc>
      </w:tr>
      <w:tr w:rsidR="00980317" w:rsidRPr="00421AC7" w14:paraId="6C716A8A" w14:textId="7CC551FD" w:rsidTr="00980317">
        <w:trPr>
          <w:jc w:val="center"/>
        </w:trPr>
        <w:tc>
          <w:tcPr>
            <w:tcW w:w="1740" w:type="pct"/>
            <w:shd w:val="clear" w:color="auto" w:fill="auto"/>
            <w:noWrap/>
            <w:vAlign w:val="center"/>
            <w:hideMark/>
          </w:tcPr>
          <w:p w14:paraId="58EE5679" w14:textId="77777777" w:rsidR="006D1B5C" w:rsidRPr="00421AC7" w:rsidRDefault="006D1B5C" w:rsidP="00421AC7">
            <w:pPr>
              <w:pStyle w:val="Affa"/>
              <w:ind w:firstLine="709"/>
              <w:jc w:val="center"/>
              <w:rPr>
                <w:sz w:val="22"/>
                <w:szCs w:val="22"/>
              </w:rPr>
            </w:pPr>
            <w:r w:rsidRPr="00421AC7">
              <w:rPr>
                <w:sz w:val="22"/>
                <w:szCs w:val="22"/>
              </w:rPr>
              <w:t>-23,00</w:t>
            </w:r>
          </w:p>
        </w:tc>
        <w:tc>
          <w:tcPr>
            <w:tcW w:w="1708" w:type="pct"/>
            <w:shd w:val="clear" w:color="auto" w:fill="auto"/>
            <w:noWrap/>
            <w:vAlign w:val="center"/>
            <w:hideMark/>
          </w:tcPr>
          <w:p w14:paraId="4A78537F" w14:textId="77777777" w:rsidR="006D1B5C" w:rsidRPr="00421AC7" w:rsidRDefault="006D1B5C" w:rsidP="00421AC7">
            <w:pPr>
              <w:pStyle w:val="Affa"/>
              <w:ind w:firstLine="709"/>
              <w:jc w:val="center"/>
              <w:rPr>
                <w:sz w:val="22"/>
                <w:szCs w:val="22"/>
              </w:rPr>
            </w:pPr>
            <w:r w:rsidRPr="00421AC7">
              <w:rPr>
                <w:sz w:val="22"/>
                <w:szCs w:val="22"/>
              </w:rPr>
              <w:t>64,38</w:t>
            </w:r>
          </w:p>
        </w:tc>
        <w:tc>
          <w:tcPr>
            <w:tcW w:w="1552" w:type="pct"/>
            <w:shd w:val="clear" w:color="auto" w:fill="auto"/>
            <w:noWrap/>
            <w:vAlign w:val="center"/>
            <w:hideMark/>
          </w:tcPr>
          <w:p w14:paraId="05280C6D" w14:textId="77777777" w:rsidR="006D1B5C" w:rsidRPr="00421AC7" w:rsidRDefault="006D1B5C" w:rsidP="00421AC7">
            <w:pPr>
              <w:pStyle w:val="Affa"/>
              <w:ind w:firstLine="709"/>
              <w:jc w:val="center"/>
              <w:rPr>
                <w:sz w:val="22"/>
                <w:szCs w:val="22"/>
              </w:rPr>
            </w:pPr>
            <w:r w:rsidRPr="00421AC7">
              <w:rPr>
                <w:sz w:val="22"/>
                <w:szCs w:val="22"/>
              </w:rPr>
              <w:t>53,97</w:t>
            </w:r>
          </w:p>
        </w:tc>
      </w:tr>
      <w:tr w:rsidR="00980317" w:rsidRPr="00421AC7" w14:paraId="0E964C31" w14:textId="1EC37CC0" w:rsidTr="00980317">
        <w:trPr>
          <w:jc w:val="center"/>
        </w:trPr>
        <w:tc>
          <w:tcPr>
            <w:tcW w:w="1740" w:type="pct"/>
            <w:shd w:val="clear" w:color="auto" w:fill="auto"/>
            <w:noWrap/>
            <w:vAlign w:val="center"/>
            <w:hideMark/>
          </w:tcPr>
          <w:p w14:paraId="56113222" w14:textId="77777777" w:rsidR="006D1B5C" w:rsidRPr="00421AC7" w:rsidRDefault="006D1B5C" w:rsidP="00421AC7">
            <w:pPr>
              <w:pStyle w:val="Affa"/>
              <w:ind w:firstLine="709"/>
              <w:jc w:val="center"/>
              <w:rPr>
                <w:sz w:val="22"/>
                <w:szCs w:val="22"/>
              </w:rPr>
            </w:pPr>
            <w:r w:rsidRPr="00421AC7">
              <w:rPr>
                <w:sz w:val="22"/>
                <w:szCs w:val="22"/>
              </w:rPr>
              <w:t>-22,00</w:t>
            </w:r>
          </w:p>
        </w:tc>
        <w:tc>
          <w:tcPr>
            <w:tcW w:w="1708" w:type="pct"/>
            <w:shd w:val="clear" w:color="auto" w:fill="auto"/>
            <w:noWrap/>
            <w:vAlign w:val="center"/>
            <w:hideMark/>
          </w:tcPr>
          <w:p w14:paraId="6CBD21E2" w14:textId="77777777" w:rsidR="006D1B5C" w:rsidRPr="00421AC7" w:rsidRDefault="006D1B5C" w:rsidP="00421AC7">
            <w:pPr>
              <w:pStyle w:val="Affa"/>
              <w:ind w:firstLine="709"/>
              <w:jc w:val="center"/>
              <w:rPr>
                <w:sz w:val="22"/>
                <w:szCs w:val="22"/>
              </w:rPr>
            </w:pPr>
            <w:r w:rsidRPr="00421AC7">
              <w:rPr>
                <w:sz w:val="22"/>
                <w:szCs w:val="22"/>
              </w:rPr>
              <w:t>63,53</w:t>
            </w:r>
          </w:p>
        </w:tc>
        <w:tc>
          <w:tcPr>
            <w:tcW w:w="1552" w:type="pct"/>
            <w:shd w:val="clear" w:color="auto" w:fill="auto"/>
            <w:noWrap/>
            <w:vAlign w:val="center"/>
            <w:hideMark/>
          </w:tcPr>
          <w:p w14:paraId="2EC9CBA5" w14:textId="77777777" w:rsidR="006D1B5C" w:rsidRPr="00421AC7" w:rsidRDefault="006D1B5C" w:rsidP="00421AC7">
            <w:pPr>
              <w:pStyle w:val="Affa"/>
              <w:ind w:firstLine="709"/>
              <w:jc w:val="center"/>
              <w:rPr>
                <w:sz w:val="22"/>
                <w:szCs w:val="22"/>
              </w:rPr>
            </w:pPr>
            <w:r w:rsidRPr="00421AC7">
              <w:rPr>
                <w:sz w:val="22"/>
                <w:szCs w:val="22"/>
              </w:rPr>
              <w:t>53,36</w:t>
            </w:r>
          </w:p>
        </w:tc>
      </w:tr>
      <w:tr w:rsidR="00980317" w:rsidRPr="00421AC7" w14:paraId="3A125382" w14:textId="1F9AAE71" w:rsidTr="00980317">
        <w:trPr>
          <w:jc w:val="center"/>
        </w:trPr>
        <w:tc>
          <w:tcPr>
            <w:tcW w:w="1740" w:type="pct"/>
            <w:shd w:val="clear" w:color="auto" w:fill="auto"/>
            <w:noWrap/>
            <w:vAlign w:val="center"/>
            <w:hideMark/>
          </w:tcPr>
          <w:p w14:paraId="36F59FB6" w14:textId="77777777" w:rsidR="006D1B5C" w:rsidRPr="00421AC7" w:rsidRDefault="006D1B5C" w:rsidP="00421AC7">
            <w:pPr>
              <w:pStyle w:val="Affa"/>
              <w:ind w:firstLine="709"/>
              <w:jc w:val="center"/>
              <w:rPr>
                <w:sz w:val="22"/>
                <w:szCs w:val="22"/>
              </w:rPr>
            </w:pPr>
            <w:r w:rsidRPr="00421AC7">
              <w:rPr>
                <w:sz w:val="22"/>
                <w:szCs w:val="22"/>
              </w:rPr>
              <w:t>-21,00</w:t>
            </w:r>
          </w:p>
        </w:tc>
        <w:tc>
          <w:tcPr>
            <w:tcW w:w="1708" w:type="pct"/>
            <w:shd w:val="clear" w:color="auto" w:fill="auto"/>
            <w:noWrap/>
            <w:vAlign w:val="center"/>
            <w:hideMark/>
          </w:tcPr>
          <w:p w14:paraId="07FCCD88" w14:textId="77777777" w:rsidR="006D1B5C" w:rsidRPr="00421AC7" w:rsidRDefault="006D1B5C" w:rsidP="00421AC7">
            <w:pPr>
              <w:pStyle w:val="Affa"/>
              <w:ind w:firstLine="709"/>
              <w:jc w:val="center"/>
              <w:rPr>
                <w:sz w:val="22"/>
                <w:szCs w:val="22"/>
              </w:rPr>
            </w:pPr>
            <w:r w:rsidRPr="00421AC7">
              <w:rPr>
                <w:sz w:val="22"/>
                <w:szCs w:val="22"/>
              </w:rPr>
              <w:t>62,67</w:t>
            </w:r>
          </w:p>
        </w:tc>
        <w:tc>
          <w:tcPr>
            <w:tcW w:w="1552" w:type="pct"/>
            <w:shd w:val="clear" w:color="auto" w:fill="auto"/>
            <w:noWrap/>
            <w:vAlign w:val="center"/>
            <w:hideMark/>
          </w:tcPr>
          <w:p w14:paraId="086587AB" w14:textId="77777777" w:rsidR="006D1B5C" w:rsidRPr="00421AC7" w:rsidRDefault="006D1B5C" w:rsidP="00421AC7">
            <w:pPr>
              <w:pStyle w:val="Affa"/>
              <w:ind w:firstLine="709"/>
              <w:jc w:val="center"/>
              <w:rPr>
                <w:sz w:val="22"/>
                <w:szCs w:val="22"/>
              </w:rPr>
            </w:pPr>
            <w:r w:rsidRPr="00421AC7">
              <w:rPr>
                <w:sz w:val="22"/>
                <w:szCs w:val="22"/>
              </w:rPr>
              <w:t>52,75</w:t>
            </w:r>
          </w:p>
        </w:tc>
      </w:tr>
      <w:tr w:rsidR="00980317" w:rsidRPr="00421AC7" w14:paraId="100975DF" w14:textId="3334FE0C" w:rsidTr="00980317">
        <w:trPr>
          <w:jc w:val="center"/>
        </w:trPr>
        <w:tc>
          <w:tcPr>
            <w:tcW w:w="1740" w:type="pct"/>
            <w:shd w:val="clear" w:color="auto" w:fill="auto"/>
            <w:noWrap/>
            <w:vAlign w:val="center"/>
            <w:hideMark/>
          </w:tcPr>
          <w:p w14:paraId="6C1A7864" w14:textId="77777777" w:rsidR="006D1B5C" w:rsidRPr="00421AC7" w:rsidRDefault="006D1B5C" w:rsidP="00421AC7">
            <w:pPr>
              <w:pStyle w:val="Affa"/>
              <w:ind w:firstLine="709"/>
              <w:jc w:val="center"/>
              <w:rPr>
                <w:sz w:val="22"/>
                <w:szCs w:val="22"/>
              </w:rPr>
            </w:pPr>
            <w:r w:rsidRPr="00421AC7">
              <w:rPr>
                <w:sz w:val="22"/>
                <w:szCs w:val="22"/>
              </w:rPr>
              <w:t>-20,00</w:t>
            </w:r>
          </w:p>
        </w:tc>
        <w:tc>
          <w:tcPr>
            <w:tcW w:w="1708" w:type="pct"/>
            <w:shd w:val="clear" w:color="auto" w:fill="auto"/>
            <w:noWrap/>
            <w:vAlign w:val="center"/>
            <w:hideMark/>
          </w:tcPr>
          <w:p w14:paraId="4E89902F" w14:textId="77777777" w:rsidR="006D1B5C" w:rsidRPr="00421AC7" w:rsidRDefault="006D1B5C" w:rsidP="00421AC7">
            <w:pPr>
              <w:pStyle w:val="Affa"/>
              <w:ind w:firstLine="709"/>
              <w:jc w:val="center"/>
              <w:rPr>
                <w:sz w:val="22"/>
                <w:szCs w:val="22"/>
              </w:rPr>
            </w:pPr>
            <w:r w:rsidRPr="00421AC7">
              <w:rPr>
                <w:sz w:val="22"/>
                <w:szCs w:val="22"/>
              </w:rPr>
              <w:t>61,81</w:t>
            </w:r>
          </w:p>
        </w:tc>
        <w:tc>
          <w:tcPr>
            <w:tcW w:w="1552" w:type="pct"/>
            <w:shd w:val="clear" w:color="auto" w:fill="auto"/>
            <w:noWrap/>
            <w:vAlign w:val="center"/>
            <w:hideMark/>
          </w:tcPr>
          <w:p w14:paraId="0E6D3EA8" w14:textId="77777777" w:rsidR="006D1B5C" w:rsidRPr="00421AC7" w:rsidRDefault="006D1B5C" w:rsidP="00421AC7">
            <w:pPr>
              <w:pStyle w:val="Affa"/>
              <w:ind w:firstLine="709"/>
              <w:jc w:val="center"/>
              <w:rPr>
                <w:sz w:val="22"/>
                <w:szCs w:val="22"/>
              </w:rPr>
            </w:pPr>
            <w:r w:rsidRPr="00421AC7">
              <w:rPr>
                <w:sz w:val="22"/>
                <w:szCs w:val="22"/>
              </w:rPr>
              <w:t>52,14</w:t>
            </w:r>
          </w:p>
        </w:tc>
      </w:tr>
      <w:tr w:rsidR="00980317" w:rsidRPr="00421AC7" w14:paraId="104BC37A" w14:textId="716B9ADC" w:rsidTr="00980317">
        <w:trPr>
          <w:jc w:val="center"/>
        </w:trPr>
        <w:tc>
          <w:tcPr>
            <w:tcW w:w="1740" w:type="pct"/>
            <w:shd w:val="clear" w:color="auto" w:fill="auto"/>
            <w:noWrap/>
            <w:vAlign w:val="center"/>
            <w:hideMark/>
          </w:tcPr>
          <w:p w14:paraId="55FBA063" w14:textId="77777777" w:rsidR="006D1B5C" w:rsidRPr="00421AC7" w:rsidRDefault="006D1B5C" w:rsidP="00421AC7">
            <w:pPr>
              <w:pStyle w:val="Affa"/>
              <w:ind w:firstLine="709"/>
              <w:jc w:val="center"/>
              <w:rPr>
                <w:sz w:val="22"/>
                <w:szCs w:val="22"/>
              </w:rPr>
            </w:pPr>
            <w:r w:rsidRPr="00421AC7">
              <w:rPr>
                <w:sz w:val="22"/>
                <w:szCs w:val="22"/>
              </w:rPr>
              <w:t>-19,00</w:t>
            </w:r>
          </w:p>
        </w:tc>
        <w:tc>
          <w:tcPr>
            <w:tcW w:w="1708" w:type="pct"/>
            <w:shd w:val="clear" w:color="auto" w:fill="auto"/>
            <w:noWrap/>
            <w:vAlign w:val="center"/>
            <w:hideMark/>
          </w:tcPr>
          <w:p w14:paraId="3144CE88" w14:textId="77777777" w:rsidR="006D1B5C" w:rsidRPr="00421AC7" w:rsidRDefault="006D1B5C" w:rsidP="00421AC7">
            <w:pPr>
              <w:pStyle w:val="Affa"/>
              <w:ind w:firstLine="709"/>
              <w:jc w:val="center"/>
              <w:rPr>
                <w:sz w:val="22"/>
                <w:szCs w:val="22"/>
              </w:rPr>
            </w:pPr>
            <w:r w:rsidRPr="00421AC7">
              <w:rPr>
                <w:sz w:val="22"/>
                <w:szCs w:val="22"/>
              </w:rPr>
              <w:t>60,95</w:t>
            </w:r>
          </w:p>
        </w:tc>
        <w:tc>
          <w:tcPr>
            <w:tcW w:w="1552" w:type="pct"/>
            <w:shd w:val="clear" w:color="auto" w:fill="auto"/>
            <w:noWrap/>
            <w:vAlign w:val="center"/>
            <w:hideMark/>
          </w:tcPr>
          <w:p w14:paraId="37B405B5" w14:textId="77777777" w:rsidR="006D1B5C" w:rsidRPr="00421AC7" w:rsidRDefault="006D1B5C" w:rsidP="00421AC7">
            <w:pPr>
              <w:pStyle w:val="Affa"/>
              <w:ind w:firstLine="709"/>
              <w:jc w:val="center"/>
              <w:rPr>
                <w:sz w:val="22"/>
                <w:szCs w:val="22"/>
              </w:rPr>
            </w:pPr>
            <w:r w:rsidRPr="00421AC7">
              <w:rPr>
                <w:sz w:val="22"/>
                <w:szCs w:val="22"/>
              </w:rPr>
              <w:t>51,51</w:t>
            </w:r>
          </w:p>
        </w:tc>
      </w:tr>
      <w:tr w:rsidR="00980317" w:rsidRPr="00421AC7" w14:paraId="5607F0BC" w14:textId="32D3B329" w:rsidTr="00980317">
        <w:trPr>
          <w:jc w:val="center"/>
        </w:trPr>
        <w:tc>
          <w:tcPr>
            <w:tcW w:w="1740" w:type="pct"/>
            <w:shd w:val="clear" w:color="auto" w:fill="auto"/>
            <w:noWrap/>
            <w:vAlign w:val="center"/>
            <w:hideMark/>
          </w:tcPr>
          <w:p w14:paraId="4596E72D" w14:textId="77777777" w:rsidR="006D1B5C" w:rsidRPr="00421AC7" w:rsidRDefault="006D1B5C" w:rsidP="00421AC7">
            <w:pPr>
              <w:pStyle w:val="Affa"/>
              <w:ind w:firstLine="709"/>
              <w:jc w:val="center"/>
              <w:rPr>
                <w:sz w:val="22"/>
                <w:szCs w:val="22"/>
              </w:rPr>
            </w:pPr>
            <w:r w:rsidRPr="00421AC7">
              <w:rPr>
                <w:sz w:val="22"/>
                <w:szCs w:val="22"/>
              </w:rPr>
              <w:t>-18,00</w:t>
            </w:r>
          </w:p>
        </w:tc>
        <w:tc>
          <w:tcPr>
            <w:tcW w:w="1708" w:type="pct"/>
            <w:shd w:val="clear" w:color="auto" w:fill="auto"/>
            <w:noWrap/>
            <w:vAlign w:val="center"/>
            <w:hideMark/>
          </w:tcPr>
          <w:p w14:paraId="492F8A9B" w14:textId="77777777" w:rsidR="006D1B5C" w:rsidRPr="00421AC7" w:rsidRDefault="006D1B5C" w:rsidP="00421AC7">
            <w:pPr>
              <w:pStyle w:val="Affa"/>
              <w:ind w:firstLine="709"/>
              <w:jc w:val="center"/>
              <w:rPr>
                <w:sz w:val="22"/>
                <w:szCs w:val="22"/>
              </w:rPr>
            </w:pPr>
            <w:r w:rsidRPr="00421AC7">
              <w:rPr>
                <w:sz w:val="22"/>
                <w:szCs w:val="22"/>
              </w:rPr>
              <w:t>60,08</w:t>
            </w:r>
          </w:p>
        </w:tc>
        <w:tc>
          <w:tcPr>
            <w:tcW w:w="1552" w:type="pct"/>
            <w:shd w:val="clear" w:color="auto" w:fill="auto"/>
            <w:noWrap/>
            <w:vAlign w:val="center"/>
            <w:hideMark/>
          </w:tcPr>
          <w:p w14:paraId="3FE52D4E" w14:textId="77777777" w:rsidR="006D1B5C" w:rsidRPr="00421AC7" w:rsidRDefault="006D1B5C" w:rsidP="00421AC7">
            <w:pPr>
              <w:pStyle w:val="Affa"/>
              <w:ind w:firstLine="709"/>
              <w:jc w:val="center"/>
              <w:rPr>
                <w:sz w:val="22"/>
                <w:szCs w:val="22"/>
              </w:rPr>
            </w:pPr>
            <w:r w:rsidRPr="00421AC7">
              <w:rPr>
                <w:sz w:val="22"/>
                <w:szCs w:val="22"/>
              </w:rPr>
              <w:t>50,89</w:t>
            </w:r>
          </w:p>
        </w:tc>
      </w:tr>
      <w:tr w:rsidR="00980317" w:rsidRPr="00421AC7" w14:paraId="6D042739" w14:textId="03F96546" w:rsidTr="00980317">
        <w:trPr>
          <w:jc w:val="center"/>
        </w:trPr>
        <w:tc>
          <w:tcPr>
            <w:tcW w:w="1740" w:type="pct"/>
            <w:shd w:val="clear" w:color="auto" w:fill="auto"/>
            <w:noWrap/>
            <w:vAlign w:val="center"/>
            <w:hideMark/>
          </w:tcPr>
          <w:p w14:paraId="09AB4F9D" w14:textId="77777777" w:rsidR="006D1B5C" w:rsidRPr="00421AC7" w:rsidRDefault="006D1B5C" w:rsidP="00421AC7">
            <w:pPr>
              <w:pStyle w:val="Affa"/>
              <w:ind w:firstLine="709"/>
              <w:jc w:val="center"/>
              <w:rPr>
                <w:sz w:val="22"/>
                <w:szCs w:val="22"/>
              </w:rPr>
            </w:pPr>
            <w:r w:rsidRPr="00421AC7">
              <w:rPr>
                <w:sz w:val="22"/>
                <w:szCs w:val="22"/>
              </w:rPr>
              <w:t>-17,00</w:t>
            </w:r>
          </w:p>
        </w:tc>
        <w:tc>
          <w:tcPr>
            <w:tcW w:w="1708" w:type="pct"/>
            <w:shd w:val="clear" w:color="auto" w:fill="auto"/>
            <w:noWrap/>
            <w:vAlign w:val="center"/>
            <w:hideMark/>
          </w:tcPr>
          <w:p w14:paraId="0C1A026B" w14:textId="77777777" w:rsidR="006D1B5C" w:rsidRPr="00421AC7" w:rsidRDefault="006D1B5C" w:rsidP="00421AC7">
            <w:pPr>
              <w:pStyle w:val="Affa"/>
              <w:ind w:firstLine="709"/>
              <w:jc w:val="center"/>
              <w:rPr>
                <w:sz w:val="22"/>
                <w:szCs w:val="22"/>
              </w:rPr>
            </w:pPr>
            <w:r w:rsidRPr="00421AC7">
              <w:rPr>
                <w:sz w:val="22"/>
                <w:szCs w:val="22"/>
              </w:rPr>
              <w:t>59,21</w:t>
            </w:r>
          </w:p>
        </w:tc>
        <w:tc>
          <w:tcPr>
            <w:tcW w:w="1552" w:type="pct"/>
            <w:shd w:val="clear" w:color="auto" w:fill="auto"/>
            <w:noWrap/>
            <w:vAlign w:val="center"/>
            <w:hideMark/>
          </w:tcPr>
          <w:p w14:paraId="5CDB882E" w14:textId="77777777" w:rsidR="006D1B5C" w:rsidRPr="00421AC7" w:rsidRDefault="006D1B5C" w:rsidP="00421AC7">
            <w:pPr>
              <w:pStyle w:val="Affa"/>
              <w:ind w:firstLine="709"/>
              <w:jc w:val="center"/>
              <w:rPr>
                <w:sz w:val="22"/>
                <w:szCs w:val="22"/>
              </w:rPr>
            </w:pPr>
            <w:r w:rsidRPr="00421AC7">
              <w:rPr>
                <w:sz w:val="22"/>
                <w:szCs w:val="22"/>
              </w:rPr>
              <w:t>50,26</w:t>
            </w:r>
          </w:p>
        </w:tc>
      </w:tr>
      <w:tr w:rsidR="00980317" w:rsidRPr="00421AC7" w14:paraId="46487F06" w14:textId="7CBB9759" w:rsidTr="00980317">
        <w:trPr>
          <w:jc w:val="center"/>
        </w:trPr>
        <w:tc>
          <w:tcPr>
            <w:tcW w:w="1740" w:type="pct"/>
            <w:shd w:val="clear" w:color="auto" w:fill="auto"/>
            <w:noWrap/>
            <w:vAlign w:val="center"/>
            <w:hideMark/>
          </w:tcPr>
          <w:p w14:paraId="53619FBB" w14:textId="77777777" w:rsidR="006D1B5C" w:rsidRPr="00421AC7" w:rsidRDefault="006D1B5C" w:rsidP="00421AC7">
            <w:pPr>
              <w:pStyle w:val="Affa"/>
              <w:ind w:firstLine="709"/>
              <w:jc w:val="center"/>
              <w:rPr>
                <w:sz w:val="22"/>
                <w:szCs w:val="22"/>
              </w:rPr>
            </w:pPr>
            <w:r w:rsidRPr="00421AC7">
              <w:rPr>
                <w:sz w:val="22"/>
                <w:szCs w:val="22"/>
              </w:rPr>
              <w:t>-16,00</w:t>
            </w:r>
          </w:p>
        </w:tc>
        <w:tc>
          <w:tcPr>
            <w:tcW w:w="1708" w:type="pct"/>
            <w:shd w:val="clear" w:color="auto" w:fill="auto"/>
            <w:noWrap/>
            <w:vAlign w:val="center"/>
            <w:hideMark/>
          </w:tcPr>
          <w:p w14:paraId="6339A3AC" w14:textId="77777777" w:rsidR="006D1B5C" w:rsidRPr="00421AC7" w:rsidRDefault="006D1B5C" w:rsidP="00421AC7">
            <w:pPr>
              <w:pStyle w:val="Affa"/>
              <w:ind w:firstLine="709"/>
              <w:jc w:val="center"/>
              <w:rPr>
                <w:sz w:val="22"/>
                <w:szCs w:val="22"/>
              </w:rPr>
            </w:pPr>
            <w:r w:rsidRPr="00421AC7">
              <w:rPr>
                <w:sz w:val="22"/>
                <w:szCs w:val="22"/>
              </w:rPr>
              <w:t>58,34</w:t>
            </w:r>
          </w:p>
        </w:tc>
        <w:tc>
          <w:tcPr>
            <w:tcW w:w="1552" w:type="pct"/>
            <w:shd w:val="clear" w:color="auto" w:fill="auto"/>
            <w:noWrap/>
            <w:vAlign w:val="center"/>
            <w:hideMark/>
          </w:tcPr>
          <w:p w14:paraId="3548D60D" w14:textId="77777777" w:rsidR="006D1B5C" w:rsidRPr="00421AC7" w:rsidRDefault="006D1B5C" w:rsidP="00421AC7">
            <w:pPr>
              <w:pStyle w:val="Affa"/>
              <w:ind w:firstLine="709"/>
              <w:jc w:val="center"/>
              <w:rPr>
                <w:sz w:val="22"/>
                <w:szCs w:val="22"/>
              </w:rPr>
            </w:pPr>
            <w:r w:rsidRPr="00421AC7">
              <w:rPr>
                <w:sz w:val="22"/>
                <w:szCs w:val="22"/>
              </w:rPr>
              <w:t>49,63</w:t>
            </w:r>
          </w:p>
        </w:tc>
      </w:tr>
      <w:tr w:rsidR="00980317" w:rsidRPr="00421AC7" w14:paraId="4E8BCF96" w14:textId="712A3E4F" w:rsidTr="00980317">
        <w:trPr>
          <w:jc w:val="center"/>
        </w:trPr>
        <w:tc>
          <w:tcPr>
            <w:tcW w:w="1740" w:type="pct"/>
            <w:shd w:val="clear" w:color="auto" w:fill="auto"/>
            <w:noWrap/>
            <w:vAlign w:val="center"/>
            <w:hideMark/>
          </w:tcPr>
          <w:p w14:paraId="663DDBE6" w14:textId="77777777" w:rsidR="006D1B5C" w:rsidRPr="00421AC7" w:rsidRDefault="006D1B5C" w:rsidP="00421AC7">
            <w:pPr>
              <w:pStyle w:val="Affa"/>
              <w:ind w:firstLine="709"/>
              <w:jc w:val="center"/>
              <w:rPr>
                <w:sz w:val="22"/>
                <w:szCs w:val="22"/>
              </w:rPr>
            </w:pPr>
            <w:r w:rsidRPr="00421AC7">
              <w:rPr>
                <w:sz w:val="22"/>
                <w:szCs w:val="22"/>
              </w:rPr>
              <w:t>-15,00</w:t>
            </w:r>
          </w:p>
        </w:tc>
        <w:tc>
          <w:tcPr>
            <w:tcW w:w="1708" w:type="pct"/>
            <w:shd w:val="clear" w:color="auto" w:fill="auto"/>
            <w:noWrap/>
            <w:vAlign w:val="center"/>
            <w:hideMark/>
          </w:tcPr>
          <w:p w14:paraId="6E29F4C6" w14:textId="77777777" w:rsidR="006D1B5C" w:rsidRPr="00421AC7" w:rsidRDefault="006D1B5C" w:rsidP="00421AC7">
            <w:pPr>
              <w:pStyle w:val="Affa"/>
              <w:ind w:firstLine="709"/>
              <w:jc w:val="center"/>
              <w:rPr>
                <w:sz w:val="22"/>
                <w:szCs w:val="22"/>
              </w:rPr>
            </w:pPr>
            <w:r w:rsidRPr="00421AC7">
              <w:rPr>
                <w:sz w:val="22"/>
                <w:szCs w:val="22"/>
              </w:rPr>
              <w:t>57,46</w:t>
            </w:r>
          </w:p>
        </w:tc>
        <w:tc>
          <w:tcPr>
            <w:tcW w:w="1552" w:type="pct"/>
            <w:shd w:val="clear" w:color="auto" w:fill="auto"/>
            <w:noWrap/>
            <w:vAlign w:val="center"/>
            <w:hideMark/>
          </w:tcPr>
          <w:p w14:paraId="5AA0312F" w14:textId="77777777" w:rsidR="006D1B5C" w:rsidRPr="00421AC7" w:rsidRDefault="006D1B5C" w:rsidP="00421AC7">
            <w:pPr>
              <w:pStyle w:val="Affa"/>
              <w:ind w:firstLine="709"/>
              <w:jc w:val="center"/>
              <w:rPr>
                <w:sz w:val="22"/>
                <w:szCs w:val="22"/>
              </w:rPr>
            </w:pPr>
            <w:r w:rsidRPr="00421AC7">
              <w:rPr>
                <w:sz w:val="22"/>
                <w:szCs w:val="22"/>
              </w:rPr>
              <w:t>48,99</w:t>
            </w:r>
          </w:p>
        </w:tc>
      </w:tr>
      <w:tr w:rsidR="00980317" w:rsidRPr="00421AC7" w14:paraId="5802DADC" w14:textId="6E8B0001" w:rsidTr="00980317">
        <w:trPr>
          <w:jc w:val="center"/>
        </w:trPr>
        <w:tc>
          <w:tcPr>
            <w:tcW w:w="1740" w:type="pct"/>
            <w:shd w:val="clear" w:color="auto" w:fill="auto"/>
            <w:noWrap/>
            <w:vAlign w:val="center"/>
            <w:hideMark/>
          </w:tcPr>
          <w:p w14:paraId="64A77C77" w14:textId="77777777" w:rsidR="006D1B5C" w:rsidRPr="00421AC7" w:rsidRDefault="006D1B5C" w:rsidP="00421AC7">
            <w:pPr>
              <w:pStyle w:val="Affa"/>
              <w:ind w:firstLine="709"/>
              <w:jc w:val="center"/>
              <w:rPr>
                <w:sz w:val="22"/>
                <w:szCs w:val="22"/>
              </w:rPr>
            </w:pPr>
            <w:r w:rsidRPr="00421AC7">
              <w:rPr>
                <w:sz w:val="22"/>
                <w:szCs w:val="22"/>
              </w:rPr>
              <w:t>-14,00</w:t>
            </w:r>
          </w:p>
        </w:tc>
        <w:tc>
          <w:tcPr>
            <w:tcW w:w="1708" w:type="pct"/>
            <w:shd w:val="clear" w:color="auto" w:fill="auto"/>
            <w:noWrap/>
            <w:vAlign w:val="center"/>
            <w:hideMark/>
          </w:tcPr>
          <w:p w14:paraId="085ECC4F" w14:textId="77777777" w:rsidR="006D1B5C" w:rsidRPr="00421AC7" w:rsidRDefault="006D1B5C" w:rsidP="00421AC7">
            <w:pPr>
              <w:pStyle w:val="Affa"/>
              <w:ind w:firstLine="709"/>
              <w:jc w:val="center"/>
              <w:rPr>
                <w:sz w:val="22"/>
                <w:szCs w:val="22"/>
              </w:rPr>
            </w:pPr>
            <w:r w:rsidRPr="00421AC7">
              <w:rPr>
                <w:sz w:val="22"/>
                <w:szCs w:val="22"/>
              </w:rPr>
              <w:t>56,58</w:t>
            </w:r>
          </w:p>
        </w:tc>
        <w:tc>
          <w:tcPr>
            <w:tcW w:w="1552" w:type="pct"/>
            <w:shd w:val="clear" w:color="auto" w:fill="auto"/>
            <w:noWrap/>
            <w:vAlign w:val="center"/>
            <w:hideMark/>
          </w:tcPr>
          <w:p w14:paraId="37D09577" w14:textId="77777777" w:rsidR="006D1B5C" w:rsidRPr="00421AC7" w:rsidRDefault="006D1B5C" w:rsidP="00421AC7">
            <w:pPr>
              <w:pStyle w:val="Affa"/>
              <w:ind w:firstLine="709"/>
              <w:jc w:val="center"/>
              <w:rPr>
                <w:sz w:val="22"/>
                <w:szCs w:val="22"/>
              </w:rPr>
            </w:pPr>
            <w:r w:rsidRPr="00421AC7">
              <w:rPr>
                <w:sz w:val="22"/>
                <w:szCs w:val="22"/>
              </w:rPr>
              <w:t>48,35</w:t>
            </w:r>
          </w:p>
        </w:tc>
      </w:tr>
      <w:tr w:rsidR="00980317" w:rsidRPr="00421AC7" w14:paraId="12109C08" w14:textId="4C1AE126" w:rsidTr="00980317">
        <w:trPr>
          <w:jc w:val="center"/>
        </w:trPr>
        <w:tc>
          <w:tcPr>
            <w:tcW w:w="1740" w:type="pct"/>
            <w:shd w:val="clear" w:color="auto" w:fill="auto"/>
            <w:noWrap/>
            <w:vAlign w:val="center"/>
            <w:hideMark/>
          </w:tcPr>
          <w:p w14:paraId="00930198" w14:textId="77777777" w:rsidR="006D1B5C" w:rsidRPr="00421AC7" w:rsidRDefault="006D1B5C" w:rsidP="00421AC7">
            <w:pPr>
              <w:pStyle w:val="Affa"/>
              <w:ind w:firstLine="709"/>
              <w:jc w:val="center"/>
              <w:rPr>
                <w:sz w:val="22"/>
                <w:szCs w:val="22"/>
              </w:rPr>
            </w:pPr>
            <w:r w:rsidRPr="00421AC7">
              <w:rPr>
                <w:sz w:val="22"/>
                <w:szCs w:val="22"/>
              </w:rPr>
              <w:t>-13,00</w:t>
            </w:r>
          </w:p>
        </w:tc>
        <w:tc>
          <w:tcPr>
            <w:tcW w:w="1708" w:type="pct"/>
            <w:shd w:val="clear" w:color="auto" w:fill="auto"/>
            <w:noWrap/>
            <w:vAlign w:val="center"/>
            <w:hideMark/>
          </w:tcPr>
          <w:p w14:paraId="22B0C544" w14:textId="77777777" w:rsidR="006D1B5C" w:rsidRPr="00421AC7" w:rsidRDefault="006D1B5C" w:rsidP="00421AC7">
            <w:pPr>
              <w:pStyle w:val="Affa"/>
              <w:ind w:firstLine="709"/>
              <w:jc w:val="center"/>
              <w:rPr>
                <w:sz w:val="22"/>
                <w:szCs w:val="22"/>
              </w:rPr>
            </w:pPr>
            <w:r w:rsidRPr="00421AC7">
              <w:rPr>
                <w:sz w:val="22"/>
                <w:szCs w:val="22"/>
              </w:rPr>
              <w:t>55,69</w:t>
            </w:r>
          </w:p>
        </w:tc>
        <w:tc>
          <w:tcPr>
            <w:tcW w:w="1552" w:type="pct"/>
            <w:shd w:val="clear" w:color="auto" w:fill="auto"/>
            <w:noWrap/>
            <w:vAlign w:val="center"/>
            <w:hideMark/>
          </w:tcPr>
          <w:p w14:paraId="728C7926" w14:textId="77777777" w:rsidR="006D1B5C" w:rsidRPr="00421AC7" w:rsidRDefault="006D1B5C" w:rsidP="00421AC7">
            <w:pPr>
              <w:pStyle w:val="Affa"/>
              <w:ind w:firstLine="709"/>
              <w:jc w:val="center"/>
              <w:rPr>
                <w:sz w:val="22"/>
                <w:szCs w:val="22"/>
              </w:rPr>
            </w:pPr>
            <w:r w:rsidRPr="00421AC7">
              <w:rPr>
                <w:sz w:val="22"/>
                <w:szCs w:val="22"/>
              </w:rPr>
              <w:t>47,71</w:t>
            </w:r>
          </w:p>
        </w:tc>
      </w:tr>
      <w:tr w:rsidR="00980317" w:rsidRPr="00421AC7" w14:paraId="1E45AE14" w14:textId="285463C8" w:rsidTr="00980317">
        <w:trPr>
          <w:jc w:val="center"/>
        </w:trPr>
        <w:tc>
          <w:tcPr>
            <w:tcW w:w="1740" w:type="pct"/>
            <w:shd w:val="clear" w:color="auto" w:fill="auto"/>
            <w:noWrap/>
            <w:vAlign w:val="center"/>
            <w:hideMark/>
          </w:tcPr>
          <w:p w14:paraId="223EAC76" w14:textId="77777777" w:rsidR="006D1B5C" w:rsidRPr="00421AC7" w:rsidRDefault="006D1B5C" w:rsidP="00421AC7">
            <w:pPr>
              <w:pStyle w:val="Affa"/>
              <w:ind w:firstLine="709"/>
              <w:jc w:val="center"/>
              <w:rPr>
                <w:sz w:val="22"/>
                <w:szCs w:val="22"/>
              </w:rPr>
            </w:pPr>
            <w:r w:rsidRPr="00421AC7">
              <w:rPr>
                <w:sz w:val="22"/>
                <w:szCs w:val="22"/>
              </w:rPr>
              <w:t>-12,00</w:t>
            </w:r>
          </w:p>
        </w:tc>
        <w:tc>
          <w:tcPr>
            <w:tcW w:w="1708" w:type="pct"/>
            <w:shd w:val="clear" w:color="auto" w:fill="auto"/>
            <w:noWrap/>
            <w:vAlign w:val="center"/>
            <w:hideMark/>
          </w:tcPr>
          <w:p w14:paraId="596ADE44" w14:textId="77777777" w:rsidR="006D1B5C" w:rsidRPr="00421AC7" w:rsidRDefault="006D1B5C" w:rsidP="00421AC7">
            <w:pPr>
              <w:pStyle w:val="Affa"/>
              <w:ind w:firstLine="709"/>
              <w:jc w:val="center"/>
              <w:rPr>
                <w:sz w:val="22"/>
                <w:szCs w:val="22"/>
              </w:rPr>
            </w:pPr>
            <w:r w:rsidRPr="00421AC7">
              <w:rPr>
                <w:sz w:val="22"/>
                <w:szCs w:val="22"/>
              </w:rPr>
              <w:t>54,8</w:t>
            </w:r>
          </w:p>
        </w:tc>
        <w:tc>
          <w:tcPr>
            <w:tcW w:w="1552" w:type="pct"/>
            <w:shd w:val="clear" w:color="auto" w:fill="auto"/>
            <w:noWrap/>
            <w:vAlign w:val="center"/>
            <w:hideMark/>
          </w:tcPr>
          <w:p w14:paraId="73DDC7C4" w14:textId="77777777" w:rsidR="006D1B5C" w:rsidRPr="00421AC7" w:rsidRDefault="006D1B5C" w:rsidP="00421AC7">
            <w:pPr>
              <w:pStyle w:val="Affa"/>
              <w:ind w:firstLine="709"/>
              <w:jc w:val="center"/>
              <w:rPr>
                <w:sz w:val="22"/>
                <w:szCs w:val="22"/>
              </w:rPr>
            </w:pPr>
            <w:r w:rsidRPr="00421AC7">
              <w:rPr>
                <w:sz w:val="22"/>
                <w:szCs w:val="22"/>
              </w:rPr>
              <w:t>47,06</w:t>
            </w:r>
          </w:p>
        </w:tc>
      </w:tr>
      <w:tr w:rsidR="00980317" w:rsidRPr="00421AC7" w14:paraId="64933E6D" w14:textId="25D7657B" w:rsidTr="00980317">
        <w:trPr>
          <w:jc w:val="center"/>
        </w:trPr>
        <w:tc>
          <w:tcPr>
            <w:tcW w:w="1740" w:type="pct"/>
            <w:shd w:val="clear" w:color="auto" w:fill="auto"/>
            <w:noWrap/>
            <w:vAlign w:val="center"/>
            <w:hideMark/>
          </w:tcPr>
          <w:p w14:paraId="7234031D" w14:textId="77777777" w:rsidR="006D1B5C" w:rsidRPr="00421AC7" w:rsidRDefault="006D1B5C" w:rsidP="00421AC7">
            <w:pPr>
              <w:pStyle w:val="Affa"/>
              <w:ind w:firstLine="709"/>
              <w:jc w:val="center"/>
              <w:rPr>
                <w:sz w:val="22"/>
                <w:szCs w:val="22"/>
              </w:rPr>
            </w:pPr>
            <w:r w:rsidRPr="00421AC7">
              <w:rPr>
                <w:sz w:val="22"/>
                <w:szCs w:val="22"/>
              </w:rPr>
              <w:t>-11,00</w:t>
            </w:r>
          </w:p>
        </w:tc>
        <w:tc>
          <w:tcPr>
            <w:tcW w:w="1708" w:type="pct"/>
            <w:shd w:val="clear" w:color="auto" w:fill="auto"/>
            <w:noWrap/>
            <w:vAlign w:val="center"/>
            <w:hideMark/>
          </w:tcPr>
          <w:p w14:paraId="5068652C" w14:textId="77777777" w:rsidR="006D1B5C" w:rsidRPr="00421AC7" w:rsidRDefault="006D1B5C" w:rsidP="00421AC7">
            <w:pPr>
              <w:pStyle w:val="Affa"/>
              <w:ind w:firstLine="709"/>
              <w:jc w:val="center"/>
              <w:rPr>
                <w:sz w:val="22"/>
                <w:szCs w:val="22"/>
              </w:rPr>
            </w:pPr>
            <w:r w:rsidRPr="00421AC7">
              <w:rPr>
                <w:sz w:val="22"/>
                <w:szCs w:val="22"/>
              </w:rPr>
              <w:t>53,9</w:t>
            </w:r>
          </w:p>
        </w:tc>
        <w:tc>
          <w:tcPr>
            <w:tcW w:w="1552" w:type="pct"/>
            <w:shd w:val="clear" w:color="auto" w:fill="auto"/>
            <w:noWrap/>
            <w:vAlign w:val="center"/>
            <w:hideMark/>
          </w:tcPr>
          <w:p w14:paraId="4FFE29B7" w14:textId="77777777" w:rsidR="006D1B5C" w:rsidRPr="00421AC7" w:rsidRDefault="006D1B5C" w:rsidP="00421AC7">
            <w:pPr>
              <w:pStyle w:val="Affa"/>
              <w:ind w:firstLine="709"/>
              <w:jc w:val="center"/>
              <w:rPr>
                <w:sz w:val="22"/>
                <w:szCs w:val="22"/>
              </w:rPr>
            </w:pPr>
            <w:r w:rsidRPr="00421AC7">
              <w:rPr>
                <w:sz w:val="22"/>
                <w:szCs w:val="22"/>
              </w:rPr>
              <w:t>46,4</w:t>
            </w:r>
          </w:p>
        </w:tc>
      </w:tr>
      <w:tr w:rsidR="00980317" w:rsidRPr="00421AC7" w14:paraId="505F31BD" w14:textId="2BBBB674" w:rsidTr="00980317">
        <w:trPr>
          <w:jc w:val="center"/>
        </w:trPr>
        <w:tc>
          <w:tcPr>
            <w:tcW w:w="1740" w:type="pct"/>
            <w:shd w:val="clear" w:color="auto" w:fill="auto"/>
            <w:noWrap/>
            <w:vAlign w:val="center"/>
            <w:hideMark/>
          </w:tcPr>
          <w:p w14:paraId="7FCEB97B" w14:textId="77777777" w:rsidR="006D1B5C" w:rsidRPr="00421AC7" w:rsidRDefault="006D1B5C" w:rsidP="00421AC7">
            <w:pPr>
              <w:pStyle w:val="Affa"/>
              <w:ind w:firstLine="709"/>
              <w:jc w:val="center"/>
              <w:rPr>
                <w:sz w:val="22"/>
                <w:szCs w:val="22"/>
              </w:rPr>
            </w:pPr>
            <w:r w:rsidRPr="00421AC7">
              <w:rPr>
                <w:sz w:val="22"/>
                <w:szCs w:val="22"/>
              </w:rPr>
              <w:t>-10,00</w:t>
            </w:r>
          </w:p>
        </w:tc>
        <w:tc>
          <w:tcPr>
            <w:tcW w:w="1708" w:type="pct"/>
            <w:shd w:val="clear" w:color="auto" w:fill="auto"/>
            <w:noWrap/>
            <w:vAlign w:val="center"/>
            <w:hideMark/>
          </w:tcPr>
          <w:p w14:paraId="38AE9460" w14:textId="77777777" w:rsidR="006D1B5C" w:rsidRPr="00421AC7" w:rsidRDefault="006D1B5C" w:rsidP="00421AC7">
            <w:pPr>
              <w:pStyle w:val="Affa"/>
              <w:ind w:firstLine="709"/>
              <w:jc w:val="center"/>
              <w:rPr>
                <w:sz w:val="22"/>
                <w:szCs w:val="22"/>
              </w:rPr>
            </w:pPr>
            <w:r w:rsidRPr="00421AC7">
              <w:rPr>
                <w:sz w:val="22"/>
                <w:szCs w:val="22"/>
              </w:rPr>
              <w:t>53</w:t>
            </w:r>
          </w:p>
        </w:tc>
        <w:tc>
          <w:tcPr>
            <w:tcW w:w="1552" w:type="pct"/>
            <w:shd w:val="clear" w:color="auto" w:fill="auto"/>
            <w:noWrap/>
            <w:vAlign w:val="center"/>
            <w:hideMark/>
          </w:tcPr>
          <w:p w14:paraId="1C7F07E9" w14:textId="77777777" w:rsidR="006D1B5C" w:rsidRPr="00421AC7" w:rsidRDefault="006D1B5C" w:rsidP="00421AC7">
            <w:pPr>
              <w:pStyle w:val="Affa"/>
              <w:ind w:firstLine="709"/>
              <w:jc w:val="center"/>
              <w:rPr>
                <w:sz w:val="22"/>
                <w:szCs w:val="22"/>
              </w:rPr>
            </w:pPr>
            <w:r w:rsidRPr="00421AC7">
              <w:rPr>
                <w:sz w:val="22"/>
                <w:szCs w:val="22"/>
              </w:rPr>
              <w:t>45,74</w:t>
            </w:r>
          </w:p>
        </w:tc>
      </w:tr>
      <w:tr w:rsidR="00980317" w:rsidRPr="00421AC7" w14:paraId="1D311972" w14:textId="28259E8E" w:rsidTr="00980317">
        <w:trPr>
          <w:jc w:val="center"/>
        </w:trPr>
        <w:tc>
          <w:tcPr>
            <w:tcW w:w="1740" w:type="pct"/>
            <w:shd w:val="clear" w:color="auto" w:fill="auto"/>
            <w:noWrap/>
            <w:vAlign w:val="center"/>
            <w:hideMark/>
          </w:tcPr>
          <w:p w14:paraId="6F03ED0F" w14:textId="77777777" w:rsidR="006D1B5C" w:rsidRPr="00421AC7" w:rsidRDefault="006D1B5C" w:rsidP="00421AC7">
            <w:pPr>
              <w:pStyle w:val="Affa"/>
              <w:ind w:firstLine="709"/>
              <w:jc w:val="center"/>
              <w:rPr>
                <w:sz w:val="22"/>
                <w:szCs w:val="22"/>
              </w:rPr>
            </w:pPr>
            <w:r w:rsidRPr="00421AC7">
              <w:rPr>
                <w:sz w:val="22"/>
                <w:szCs w:val="22"/>
              </w:rPr>
              <w:t>-9,00</w:t>
            </w:r>
          </w:p>
        </w:tc>
        <w:tc>
          <w:tcPr>
            <w:tcW w:w="1708" w:type="pct"/>
            <w:shd w:val="clear" w:color="auto" w:fill="auto"/>
            <w:noWrap/>
            <w:vAlign w:val="center"/>
            <w:hideMark/>
          </w:tcPr>
          <w:p w14:paraId="04AA4AA5" w14:textId="77777777" w:rsidR="006D1B5C" w:rsidRPr="00421AC7" w:rsidRDefault="006D1B5C" w:rsidP="00421AC7">
            <w:pPr>
              <w:pStyle w:val="Affa"/>
              <w:ind w:firstLine="709"/>
              <w:jc w:val="center"/>
              <w:rPr>
                <w:sz w:val="22"/>
                <w:szCs w:val="22"/>
              </w:rPr>
            </w:pPr>
            <w:r w:rsidRPr="00421AC7">
              <w:rPr>
                <w:sz w:val="22"/>
                <w:szCs w:val="22"/>
              </w:rPr>
              <w:t>52,09</w:t>
            </w:r>
          </w:p>
        </w:tc>
        <w:tc>
          <w:tcPr>
            <w:tcW w:w="1552" w:type="pct"/>
            <w:shd w:val="clear" w:color="auto" w:fill="auto"/>
            <w:noWrap/>
            <w:vAlign w:val="center"/>
            <w:hideMark/>
          </w:tcPr>
          <w:p w14:paraId="13FE4887" w14:textId="77777777" w:rsidR="006D1B5C" w:rsidRPr="00421AC7" w:rsidRDefault="006D1B5C" w:rsidP="00421AC7">
            <w:pPr>
              <w:pStyle w:val="Affa"/>
              <w:ind w:firstLine="709"/>
              <w:jc w:val="center"/>
              <w:rPr>
                <w:sz w:val="22"/>
                <w:szCs w:val="22"/>
              </w:rPr>
            </w:pPr>
            <w:r w:rsidRPr="00421AC7">
              <w:rPr>
                <w:sz w:val="22"/>
                <w:szCs w:val="22"/>
              </w:rPr>
              <w:t>45,08</w:t>
            </w:r>
          </w:p>
        </w:tc>
      </w:tr>
      <w:tr w:rsidR="00980317" w:rsidRPr="00421AC7" w14:paraId="431803AC" w14:textId="3233EDD1" w:rsidTr="00980317">
        <w:trPr>
          <w:jc w:val="center"/>
        </w:trPr>
        <w:tc>
          <w:tcPr>
            <w:tcW w:w="1740" w:type="pct"/>
            <w:shd w:val="clear" w:color="auto" w:fill="auto"/>
            <w:noWrap/>
            <w:vAlign w:val="center"/>
            <w:hideMark/>
          </w:tcPr>
          <w:p w14:paraId="7FA9D8F1" w14:textId="77777777" w:rsidR="006D1B5C" w:rsidRPr="00421AC7" w:rsidRDefault="006D1B5C" w:rsidP="00421AC7">
            <w:pPr>
              <w:pStyle w:val="Affa"/>
              <w:ind w:firstLine="709"/>
              <w:jc w:val="center"/>
              <w:rPr>
                <w:sz w:val="22"/>
                <w:szCs w:val="22"/>
              </w:rPr>
            </w:pPr>
            <w:r w:rsidRPr="00421AC7">
              <w:rPr>
                <w:sz w:val="22"/>
                <w:szCs w:val="22"/>
              </w:rPr>
              <w:t>-8,00</w:t>
            </w:r>
          </w:p>
        </w:tc>
        <w:tc>
          <w:tcPr>
            <w:tcW w:w="1708" w:type="pct"/>
            <w:shd w:val="clear" w:color="auto" w:fill="auto"/>
            <w:noWrap/>
            <w:vAlign w:val="center"/>
            <w:hideMark/>
          </w:tcPr>
          <w:p w14:paraId="31F48E09" w14:textId="77777777" w:rsidR="006D1B5C" w:rsidRPr="00421AC7" w:rsidRDefault="006D1B5C" w:rsidP="00421AC7">
            <w:pPr>
              <w:pStyle w:val="Affa"/>
              <w:ind w:firstLine="709"/>
              <w:jc w:val="center"/>
              <w:rPr>
                <w:sz w:val="22"/>
                <w:szCs w:val="22"/>
              </w:rPr>
            </w:pPr>
            <w:r w:rsidRPr="00421AC7">
              <w:rPr>
                <w:sz w:val="22"/>
                <w:szCs w:val="22"/>
              </w:rPr>
              <w:t>51,18</w:t>
            </w:r>
          </w:p>
        </w:tc>
        <w:tc>
          <w:tcPr>
            <w:tcW w:w="1552" w:type="pct"/>
            <w:shd w:val="clear" w:color="auto" w:fill="auto"/>
            <w:noWrap/>
            <w:vAlign w:val="center"/>
            <w:hideMark/>
          </w:tcPr>
          <w:p w14:paraId="0DF9CC1C" w14:textId="77777777" w:rsidR="006D1B5C" w:rsidRPr="00421AC7" w:rsidRDefault="006D1B5C" w:rsidP="00421AC7">
            <w:pPr>
              <w:pStyle w:val="Affa"/>
              <w:ind w:firstLine="709"/>
              <w:jc w:val="center"/>
              <w:rPr>
                <w:sz w:val="22"/>
                <w:szCs w:val="22"/>
              </w:rPr>
            </w:pPr>
            <w:r w:rsidRPr="00421AC7">
              <w:rPr>
                <w:sz w:val="22"/>
                <w:szCs w:val="22"/>
              </w:rPr>
              <w:t>44,41</w:t>
            </w:r>
          </w:p>
        </w:tc>
      </w:tr>
      <w:tr w:rsidR="00980317" w:rsidRPr="00421AC7" w14:paraId="5A4E282F" w14:textId="1B954D8B" w:rsidTr="00980317">
        <w:trPr>
          <w:jc w:val="center"/>
        </w:trPr>
        <w:tc>
          <w:tcPr>
            <w:tcW w:w="1740" w:type="pct"/>
            <w:shd w:val="clear" w:color="auto" w:fill="auto"/>
            <w:noWrap/>
            <w:vAlign w:val="center"/>
            <w:hideMark/>
          </w:tcPr>
          <w:p w14:paraId="0B51AB7D" w14:textId="77777777" w:rsidR="006D1B5C" w:rsidRPr="00421AC7" w:rsidRDefault="006D1B5C" w:rsidP="00421AC7">
            <w:pPr>
              <w:pStyle w:val="Affa"/>
              <w:ind w:firstLine="709"/>
              <w:jc w:val="center"/>
              <w:rPr>
                <w:sz w:val="22"/>
                <w:szCs w:val="22"/>
              </w:rPr>
            </w:pPr>
            <w:r w:rsidRPr="00421AC7">
              <w:rPr>
                <w:sz w:val="22"/>
                <w:szCs w:val="22"/>
              </w:rPr>
              <w:t>-7,00</w:t>
            </w:r>
          </w:p>
        </w:tc>
        <w:tc>
          <w:tcPr>
            <w:tcW w:w="1708" w:type="pct"/>
            <w:shd w:val="clear" w:color="auto" w:fill="auto"/>
            <w:noWrap/>
            <w:vAlign w:val="center"/>
            <w:hideMark/>
          </w:tcPr>
          <w:p w14:paraId="572C9142" w14:textId="77777777" w:rsidR="006D1B5C" w:rsidRPr="00421AC7" w:rsidRDefault="006D1B5C" w:rsidP="00421AC7">
            <w:pPr>
              <w:pStyle w:val="Affa"/>
              <w:ind w:firstLine="709"/>
              <w:jc w:val="center"/>
              <w:rPr>
                <w:sz w:val="22"/>
                <w:szCs w:val="22"/>
              </w:rPr>
            </w:pPr>
            <w:r w:rsidRPr="00421AC7">
              <w:rPr>
                <w:sz w:val="22"/>
                <w:szCs w:val="22"/>
              </w:rPr>
              <w:t>50,26</w:t>
            </w:r>
          </w:p>
        </w:tc>
        <w:tc>
          <w:tcPr>
            <w:tcW w:w="1552" w:type="pct"/>
            <w:shd w:val="clear" w:color="auto" w:fill="auto"/>
            <w:noWrap/>
            <w:vAlign w:val="center"/>
            <w:hideMark/>
          </w:tcPr>
          <w:p w14:paraId="63CD6951" w14:textId="77777777" w:rsidR="006D1B5C" w:rsidRPr="00421AC7" w:rsidRDefault="006D1B5C" w:rsidP="00421AC7">
            <w:pPr>
              <w:pStyle w:val="Affa"/>
              <w:ind w:firstLine="709"/>
              <w:jc w:val="center"/>
              <w:rPr>
                <w:sz w:val="22"/>
                <w:szCs w:val="22"/>
              </w:rPr>
            </w:pPr>
            <w:r w:rsidRPr="00421AC7">
              <w:rPr>
                <w:sz w:val="22"/>
                <w:szCs w:val="22"/>
              </w:rPr>
              <w:t>43,73</w:t>
            </w:r>
          </w:p>
        </w:tc>
      </w:tr>
      <w:tr w:rsidR="00980317" w:rsidRPr="00421AC7" w14:paraId="200A1A5E" w14:textId="468DB5D8" w:rsidTr="00980317">
        <w:trPr>
          <w:jc w:val="center"/>
        </w:trPr>
        <w:tc>
          <w:tcPr>
            <w:tcW w:w="1740" w:type="pct"/>
            <w:shd w:val="clear" w:color="auto" w:fill="auto"/>
            <w:noWrap/>
            <w:vAlign w:val="center"/>
            <w:hideMark/>
          </w:tcPr>
          <w:p w14:paraId="0368722A" w14:textId="77777777" w:rsidR="006D1B5C" w:rsidRPr="00421AC7" w:rsidRDefault="006D1B5C" w:rsidP="00421AC7">
            <w:pPr>
              <w:pStyle w:val="Affa"/>
              <w:ind w:firstLine="709"/>
              <w:jc w:val="center"/>
              <w:rPr>
                <w:sz w:val="22"/>
                <w:szCs w:val="22"/>
              </w:rPr>
            </w:pPr>
            <w:r w:rsidRPr="00421AC7">
              <w:rPr>
                <w:sz w:val="22"/>
                <w:szCs w:val="22"/>
              </w:rPr>
              <w:t>-6,00</w:t>
            </w:r>
          </w:p>
        </w:tc>
        <w:tc>
          <w:tcPr>
            <w:tcW w:w="1708" w:type="pct"/>
            <w:shd w:val="clear" w:color="auto" w:fill="auto"/>
            <w:noWrap/>
            <w:vAlign w:val="center"/>
            <w:hideMark/>
          </w:tcPr>
          <w:p w14:paraId="58F055A0" w14:textId="77777777" w:rsidR="006D1B5C" w:rsidRPr="00421AC7" w:rsidRDefault="006D1B5C" w:rsidP="00421AC7">
            <w:pPr>
              <w:pStyle w:val="Affa"/>
              <w:ind w:firstLine="709"/>
              <w:jc w:val="center"/>
              <w:rPr>
                <w:sz w:val="22"/>
                <w:szCs w:val="22"/>
              </w:rPr>
            </w:pPr>
            <w:r w:rsidRPr="00421AC7">
              <w:rPr>
                <w:sz w:val="22"/>
                <w:szCs w:val="22"/>
              </w:rPr>
              <w:t>49,34</w:t>
            </w:r>
          </w:p>
        </w:tc>
        <w:tc>
          <w:tcPr>
            <w:tcW w:w="1552" w:type="pct"/>
            <w:shd w:val="clear" w:color="auto" w:fill="auto"/>
            <w:noWrap/>
            <w:vAlign w:val="center"/>
            <w:hideMark/>
          </w:tcPr>
          <w:p w14:paraId="1711C6F3" w14:textId="77777777" w:rsidR="006D1B5C" w:rsidRPr="00421AC7" w:rsidRDefault="006D1B5C" w:rsidP="00421AC7">
            <w:pPr>
              <w:pStyle w:val="Affa"/>
              <w:ind w:firstLine="709"/>
              <w:jc w:val="center"/>
              <w:rPr>
                <w:sz w:val="22"/>
                <w:szCs w:val="22"/>
              </w:rPr>
            </w:pPr>
            <w:r w:rsidRPr="00421AC7">
              <w:rPr>
                <w:sz w:val="22"/>
                <w:szCs w:val="22"/>
              </w:rPr>
              <w:t>43,05</w:t>
            </w:r>
          </w:p>
        </w:tc>
      </w:tr>
      <w:tr w:rsidR="00980317" w:rsidRPr="00421AC7" w14:paraId="50669B4B" w14:textId="3E7B0BBA" w:rsidTr="00980317">
        <w:trPr>
          <w:jc w:val="center"/>
        </w:trPr>
        <w:tc>
          <w:tcPr>
            <w:tcW w:w="1740" w:type="pct"/>
            <w:shd w:val="clear" w:color="auto" w:fill="auto"/>
            <w:noWrap/>
            <w:vAlign w:val="center"/>
            <w:hideMark/>
          </w:tcPr>
          <w:p w14:paraId="3EA24391" w14:textId="77777777" w:rsidR="006D1B5C" w:rsidRPr="00421AC7" w:rsidRDefault="006D1B5C" w:rsidP="00421AC7">
            <w:pPr>
              <w:pStyle w:val="Affa"/>
              <w:ind w:firstLine="709"/>
              <w:jc w:val="center"/>
              <w:rPr>
                <w:sz w:val="22"/>
                <w:szCs w:val="22"/>
              </w:rPr>
            </w:pPr>
            <w:r w:rsidRPr="00421AC7">
              <w:rPr>
                <w:sz w:val="22"/>
                <w:szCs w:val="22"/>
              </w:rPr>
              <w:t>-5,00</w:t>
            </w:r>
          </w:p>
        </w:tc>
        <w:tc>
          <w:tcPr>
            <w:tcW w:w="1708" w:type="pct"/>
            <w:shd w:val="clear" w:color="auto" w:fill="auto"/>
            <w:noWrap/>
            <w:vAlign w:val="center"/>
            <w:hideMark/>
          </w:tcPr>
          <w:p w14:paraId="7206ED16" w14:textId="77777777" w:rsidR="006D1B5C" w:rsidRPr="00421AC7" w:rsidRDefault="006D1B5C" w:rsidP="00421AC7">
            <w:pPr>
              <w:pStyle w:val="Affa"/>
              <w:ind w:firstLine="709"/>
              <w:jc w:val="center"/>
              <w:rPr>
                <w:sz w:val="22"/>
                <w:szCs w:val="22"/>
              </w:rPr>
            </w:pPr>
            <w:r w:rsidRPr="00421AC7">
              <w:rPr>
                <w:sz w:val="22"/>
                <w:szCs w:val="22"/>
              </w:rPr>
              <w:t>48,41</w:t>
            </w:r>
          </w:p>
        </w:tc>
        <w:tc>
          <w:tcPr>
            <w:tcW w:w="1552" w:type="pct"/>
            <w:shd w:val="clear" w:color="auto" w:fill="auto"/>
            <w:noWrap/>
            <w:vAlign w:val="center"/>
            <w:hideMark/>
          </w:tcPr>
          <w:p w14:paraId="0EC255EA" w14:textId="77777777" w:rsidR="006D1B5C" w:rsidRPr="00421AC7" w:rsidRDefault="006D1B5C" w:rsidP="00421AC7">
            <w:pPr>
              <w:pStyle w:val="Affa"/>
              <w:ind w:firstLine="709"/>
              <w:jc w:val="center"/>
              <w:rPr>
                <w:sz w:val="22"/>
                <w:szCs w:val="22"/>
              </w:rPr>
            </w:pPr>
            <w:r w:rsidRPr="00421AC7">
              <w:rPr>
                <w:sz w:val="22"/>
                <w:szCs w:val="22"/>
              </w:rPr>
              <w:t>42,36</w:t>
            </w:r>
          </w:p>
        </w:tc>
      </w:tr>
      <w:tr w:rsidR="00980317" w:rsidRPr="00421AC7" w14:paraId="18C3E2C0" w14:textId="1E970BA3" w:rsidTr="00980317">
        <w:trPr>
          <w:jc w:val="center"/>
        </w:trPr>
        <w:tc>
          <w:tcPr>
            <w:tcW w:w="1740" w:type="pct"/>
            <w:shd w:val="clear" w:color="auto" w:fill="auto"/>
            <w:noWrap/>
            <w:vAlign w:val="center"/>
            <w:hideMark/>
          </w:tcPr>
          <w:p w14:paraId="0B606950" w14:textId="77777777" w:rsidR="006D1B5C" w:rsidRPr="00421AC7" w:rsidRDefault="006D1B5C" w:rsidP="00421AC7">
            <w:pPr>
              <w:pStyle w:val="Affa"/>
              <w:ind w:firstLine="709"/>
              <w:jc w:val="center"/>
              <w:rPr>
                <w:sz w:val="22"/>
                <w:szCs w:val="22"/>
              </w:rPr>
            </w:pPr>
            <w:r w:rsidRPr="00421AC7">
              <w:rPr>
                <w:sz w:val="22"/>
                <w:szCs w:val="22"/>
              </w:rPr>
              <w:t>-4,00</w:t>
            </w:r>
          </w:p>
        </w:tc>
        <w:tc>
          <w:tcPr>
            <w:tcW w:w="1708" w:type="pct"/>
            <w:shd w:val="clear" w:color="auto" w:fill="auto"/>
            <w:noWrap/>
            <w:vAlign w:val="center"/>
            <w:hideMark/>
          </w:tcPr>
          <w:p w14:paraId="0CB4C61B" w14:textId="77777777" w:rsidR="006D1B5C" w:rsidRPr="00421AC7" w:rsidRDefault="006D1B5C" w:rsidP="00421AC7">
            <w:pPr>
              <w:pStyle w:val="Affa"/>
              <w:ind w:firstLine="709"/>
              <w:jc w:val="center"/>
              <w:rPr>
                <w:sz w:val="22"/>
                <w:szCs w:val="22"/>
              </w:rPr>
            </w:pPr>
            <w:r w:rsidRPr="00421AC7">
              <w:rPr>
                <w:sz w:val="22"/>
                <w:szCs w:val="22"/>
              </w:rPr>
              <w:t>47,47</w:t>
            </w:r>
          </w:p>
        </w:tc>
        <w:tc>
          <w:tcPr>
            <w:tcW w:w="1552" w:type="pct"/>
            <w:shd w:val="clear" w:color="auto" w:fill="auto"/>
            <w:noWrap/>
            <w:vAlign w:val="center"/>
            <w:hideMark/>
          </w:tcPr>
          <w:p w14:paraId="0E20BB73" w14:textId="77777777" w:rsidR="006D1B5C" w:rsidRPr="00421AC7" w:rsidRDefault="006D1B5C" w:rsidP="00421AC7">
            <w:pPr>
              <w:pStyle w:val="Affa"/>
              <w:ind w:firstLine="709"/>
              <w:jc w:val="center"/>
              <w:rPr>
                <w:sz w:val="22"/>
                <w:szCs w:val="22"/>
              </w:rPr>
            </w:pPr>
            <w:r w:rsidRPr="00421AC7">
              <w:rPr>
                <w:sz w:val="22"/>
                <w:szCs w:val="22"/>
              </w:rPr>
              <w:t>41,67</w:t>
            </w:r>
          </w:p>
        </w:tc>
      </w:tr>
      <w:tr w:rsidR="00980317" w:rsidRPr="00421AC7" w14:paraId="34FB62E8" w14:textId="3BD4C487" w:rsidTr="00980317">
        <w:trPr>
          <w:jc w:val="center"/>
        </w:trPr>
        <w:tc>
          <w:tcPr>
            <w:tcW w:w="1740" w:type="pct"/>
            <w:shd w:val="clear" w:color="auto" w:fill="auto"/>
            <w:noWrap/>
            <w:vAlign w:val="center"/>
            <w:hideMark/>
          </w:tcPr>
          <w:p w14:paraId="2DDEAD87" w14:textId="77777777" w:rsidR="006D1B5C" w:rsidRPr="00421AC7" w:rsidRDefault="006D1B5C" w:rsidP="00421AC7">
            <w:pPr>
              <w:pStyle w:val="Affa"/>
              <w:ind w:firstLine="709"/>
              <w:jc w:val="center"/>
              <w:rPr>
                <w:sz w:val="22"/>
                <w:szCs w:val="22"/>
              </w:rPr>
            </w:pPr>
            <w:r w:rsidRPr="00421AC7">
              <w:rPr>
                <w:sz w:val="22"/>
                <w:szCs w:val="22"/>
              </w:rPr>
              <w:t>-3,00</w:t>
            </w:r>
          </w:p>
        </w:tc>
        <w:tc>
          <w:tcPr>
            <w:tcW w:w="1708" w:type="pct"/>
            <w:shd w:val="clear" w:color="auto" w:fill="auto"/>
            <w:noWrap/>
            <w:vAlign w:val="center"/>
            <w:hideMark/>
          </w:tcPr>
          <w:p w14:paraId="52B3DC59" w14:textId="77777777" w:rsidR="006D1B5C" w:rsidRPr="00421AC7" w:rsidRDefault="006D1B5C" w:rsidP="00421AC7">
            <w:pPr>
              <w:pStyle w:val="Affa"/>
              <w:ind w:firstLine="709"/>
              <w:jc w:val="center"/>
              <w:rPr>
                <w:sz w:val="22"/>
                <w:szCs w:val="22"/>
              </w:rPr>
            </w:pPr>
            <w:r w:rsidRPr="00421AC7">
              <w:rPr>
                <w:sz w:val="22"/>
                <w:szCs w:val="22"/>
              </w:rPr>
              <w:t>46,53</w:t>
            </w:r>
          </w:p>
        </w:tc>
        <w:tc>
          <w:tcPr>
            <w:tcW w:w="1552" w:type="pct"/>
            <w:shd w:val="clear" w:color="auto" w:fill="auto"/>
            <w:noWrap/>
            <w:vAlign w:val="center"/>
            <w:hideMark/>
          </w:tcPr>
          <w:p w14:paraId="59192709" w14:textId="77777777" w:rsidR="006D1B5C" w:rsidRPr="00421AC7" w:rsidRDefault="006D1B5C" w:rsidP="00421AC7">
            <w:pPr>
              <w:pStyle w:val="Affa"/>
              <w:ind w:firstLine="709"/>
              <w:jc w:val="center"/>
              <w:rPr>
                <w:sz w:val="22"/>
                <w:szCs w:val="22"/>
              </w:rPr>
            </w:pPr>
            <w:r w:rsidRPr="00421AC7">
              <w:rPr>
                <w:sz w:val="22"/>
                <w:szCs w:val="22"/>
              </w:rPr>
              <w:t>40,97</w:t>
            </w:r>
          </w:p>
        </w:tc>
      </w:tr>
      <w:tr w:rsidR="00980317" w:rsidRPr="00421AC7" w14:paraId="1E1F3F2D" w14:textId="2891076C" w:rsidTr="00980317">
        <w:trPr>
          <w:jc w:val="center"/>
        </w:trPr>
        <w:tc>
          <w:tcPr>
            <w:tcW w:w="1740" w:type="pct"/>
            <w:shd w:val="clear" w:color="auto" w:fill="auto"/>
            <w:noWrap/>
            <w:vAlign w:val="center"/>
            <w:hideMark/>
          </w:tcPr>
          <w:p w14:paraId="2B0E2192" w14:textId="77777777" w:rsidR="006D1B5C" w:rsidRPr="00421AC7" w:rsidRDefault="006D1B5C" w:rsidP="00421AC7">
            <w:pPr>
              <w:pStyle w:val="Affa"/>
              <w:ind w:firstLine="709"/>
              <w:jc w:val="center"/>
              <w:rPr>
                <w:sz w:val="22"/>
                <w:szCs w:val="22"/>
              </w:rPr>
            </w:pPr>
            <w:r w:rsidRPr="00421AC7">
              <w:rPr>
                <w:sz w:val="22"/>
                <w:szCs w:val="22"/>
              </w:rPr>
              <w:t>-2,00</w:t>
            </w:r>
          </w:p>
        </w:tc>
        <w:tc>
          <w:tcPr>
            <w:tcW w:w="1708" w:type="pct"/>
            <w:shd w:val="clear" w:color="auto" w:fill="auto"/>
            <w:noWrap/>
            <w:vAlign w:val="center"/>
            <w:hideMark/>
          </w:tcPr>
          <w:p w14:paraId="582A95DC" w14:textId="77777777" w:rsidR="006D1B5C" w:rsidRPr="00421AC7" w:rsidRDefault="006D1B5C" w:rsidP="00421AC7">
            <w:pPr>
              <w:pStyle w:val="Affa"/>
              <w:ind w:firstLine="709"/>
              <w:jc w:val="center"/>
              <w:rPr>
                <w:sz w:val="22"/>
                <w:szCs w:val="22"/>
              </w:rPr>
            </w:pPr>
            <w:r w:rsidRPr="00421AC7">
              <w:rPr>
                <w:sz w:val="22"/>
                <w:szCs w:val="22"/>
              </w:rPr>
              <w:t>45,58</w:t>
            </w:r>
          </w:p>
        </w:tc>
        <w:tc>
          <w:tcPr>
            <w:tcW w:w="1552" w:type="pct"/>
            <w:shd w:val="clear" w:color="auto" w:fill="auto"/>
            <w:noWrap/>
            <w:vAlign w:val="center"/>
            <w:hideMark/>
          </w:tcPr>
          <w:p w14:paraId="74C3FF1F" w14:textId="77777777" w:rsidR="006D1B5C" w:rsidRPr="00421AC7" w:rsidRDefault="006D1B5C" w:rsidP="00421AC7">
            <w:pPr>
              <w:pStyle w:val="Affa"/>
              <w:ind w:firstLine="709"/>
              <w:jc w:val="center"/>
              <w:rPr>
                <w:sz w:val="22"/>
                <w:szCs w:val="22"/>
              </w:rPr>
            </w:pPr>
            <w:r w:rsidRPr="00421AC7">
              <w:rPr>
                <w:sz w:val="22"/>
                <w:szCs w:val="22"/>
              </w:rPr>
              <w:t>40,26</w:t>
            </w:r>
          </w:p>
        </w:tc>
      </w:tr>
      <w:tr w:rsidR="00980317" w:rsidRPr="00421AC7" w14:paraId="0DCA574D" w14:textId="68EA2F59" w:rsidTr="00980317">
        <w:trPr>
          <w:jc w:val="center"/>
        </w:trPr>
        <w:tc>
          <w:tcPr>
            <w:tcW w:w="1740" w:type="pct"/>
            <w:shd w:val="clear" w:color="auto" w:fill="auto"/>
            <w:noWrap/>
            <w:vAlign w:val="center"/>
            <w:hideMark/>
          </w:tcPr>
          <w:p w14:paraId="2FC75F04" w14:textId="77777777" w:rsidR="006D1B5C" w:rsidRPr="00421AC7" w:rsidRDefault="006D1B5C" w:rsidP="00421AC7">
            <w:pPr>
              <w:pStyle w:val="Affa"/>
              <w:ind w:firstLine="709"/>
              <w:jc w:val="center"/>
              <w:rPr>
                <w:sz w:val="22"/>
                <w:szCs w:val="22"/>
              </w:rPr>
            </w:pPr>
            <w:r w:rsidRPr="00421AC7">
              <w:rPr>
                <w:sz w:val="22"/>
                <w:szCs w:val="22"/>
              </w:rPr>
              <w:t>-1,00</w:t>
            </w:r>
          </w:p>
        </w:tc>
        <w:tc>
          <w:tcPr>
            <w:tcW w:w="1708" w:type="pct"/>
            <w:shd w:val="clear" w:color="auto" w:fill="auto"/>
            <w:noWrap/>
            <w:vAlign w:val="center"/>
            <w:hideMark/>
          </w:tcPr>
          <w:p w14:paraId="0E94E2BD" w14:textId="77777777" w:rsidR="006D1B5C" w:rsidRPr="00421AC7" w:rsidRDefault="006D1B5C" w:rsidP="00421AC7">
            <w:pPr>
              <w:pStyle w:val="Affa"/>
              <w:ind w:firstLine="709"/>
              <w:jc w:val="center"/>
              <w:rPr>
                <w:sz w:val="22"/>
                <w:szCs w:val="22"/>
              </w:rPr>
            </w:pPr>
            <w:r w:rsidRPr="00421AC7">
              <w:rPr>
                <w:sz w:val="22"/>
                <w:szCs w:val="22"/>
              </w:rPr>
              <w:t>44,62</w:t>
            </w:r>
          </w:p>
        </w:tc>
        <w:tc>
          <w:tcPr>
            <w:tcW w:w="1552" w:type="pct"/>
            <w:shd w:val="clear" w:color="auto" w:fill="auto"/>
            <w:noWrap/>
            <w:vAlign w:val="center"/>
            <w:hideMark/>
          </w:tcPr>
          <w:p w14:paraId="00CB2EAD" w14:textId="77777777" w:rsidR="006D1B5C" w:rsidRPr="00421AC7" w:rsidRDefault="006D1B5C" w:rsidP="00421AC7">
            <w:pPr>
              <w:pStyle w:val="Affa"/>
              <w:ind w:firstLine="709"/>
              <w:jc w:val="center"/>
              <w:rPr>
                <w:sz w:val="22"/>
                <w:szCs w:val="22"/>
              </w:rPr>
            </w:pPr>
            <w:r w:rsidRPr="00421AC7">
              <w:rPr>
                <w:sz w:val="22"/>
                <w:szCs w:val="22"/>
              </w:rPr>
              <w:t>39,54</w:t>
            </w:r>
          </w:p>
        </w:tc>
      </w:tr>
      <w:tr w:rsidR="00980317" w:rsidRPr="00421AC7" w14:paraId="7C839B78" w14:textId="2FEC16C2" w:rsidTr="00980317">
        <w:trPr>
          <w:jc w:val="center"/>
        </w:trPr>
        <w:tc>
          <w:tcPr>
            <w:tcW w:w="1740" w:type="pct"/>
            <w:shd w:val="clear" w:color="auto" w:fill="auto"/>
            <w:noWrap/>
            <w:vAlign w:val="center"/>
            <w:hideMark/>
          </w:tcPr>
          <w:p w14:paraId="2683DE25" w14:textId="77777777" w:rsidR="006D1B5C" w:rsidRPr="00421AC7" w:rsidRDefault="006D1B5C" w:rsidP="00421AC7">
            <w:pPr>
              <w:pStyle w:val="Affa"/>
              <w:ind w:firstLine="709"/>
              <w:jc w:val="center"/>
              <w:rPr>
                <w:sz w:val="22"/>
                <w:szCs w:val="22"/>
              </w:rPr>
            </w:pPr>
            <w:r w:rsidRPr="00421AC7">
              <w:rPr>
                <w:sz w:val="22"/>
                <w:szCs w:val="22"/>
              </w:rPr>
              <w:t>0,00</w:t>
            </w:r>
          </w:p>
        </w:tc>
        <w:tc>
          <w:tcPr>
            <w:tcW w:w="1708" w:type="pct"/>
            <w:shd w:val="clear" w:color="auto" w:fill="auto"/>
            <w:noWrap/>
            <w:vAlign w:val="center"/>
            <w:hideMark/>
          </w:tcPr>
          <w:p w14:paraId="2BEE0720" w14:textId="77777777" w:rsidR="006D1B5C" w:rsidRPr="00421AC7" w:rsidRDefault="006D1B5C" w:rsidP="00421AC7">
            <w:pPr>
              <w:pStyle w:val="Affa"/>
              <w:ind w:firstLine="709"/>
              <w:jc w:val="center"/>
              <w:rPr>
                <w:sz w:val="22"/>
                <w:szCs w:val="22"/>
              </w:rPr>
            </w:pPr>
            <w:r w:rsidRPr="00421AC7">
              <w:rPr>
                <w:sz w:val="22"/>
                <w:szCs w:val="22"/>
              </w:rPr>
              <w:t>43,66</w:t>
            </w:r>
          </w:p>
        </w:tc>
        <w:tc>
          <w:tcPr>
            <w:tcW w:w="1552" w:type="pct"/>
            <w:shd w:val="clear" w:color="auto" w:fill="auto"/>
            <w:noWrap/>
            <w:vAlign w:val="center"/>
            <w:hideMark/>
          </w:tcPr>
          <w:p w14:paraId="65941201" w14:textId="77777777" w:rsidR="006D1B5C" w:rsidRPr="00421AC7" w:rsidRDefault="006D1B5C" w:rsidP="00421AC7">
            <w:pPr>
              <w:pStyle w:val="Affa"/>
              <w:ind w:firstLine="709"/>
              <w:jc w:val="center"/>
              <w:rPr>
                <w:sz w:val="22"/>
                <w:szCs w:val="22"/>
              </w:rPr>
            </w:pPr>
            <w:r w:rsidRPr="00421AC7">
              <w:rPr>
                <w:sz w:val="22"/>
                <w:szCs w:val="22"/>
              </w:rPr>
              <w:t>38,82</w:t>
            </w:r>
          </w:p>
        </w:tc>
      </w:tr>
      <w:tr w:rsidR="00980317" w:rsidRPr="00421AC7" w14:paraId="078BA563" w14:textId="044B2CE7" w:rsidTr="00980317">
        <w:trPr>
          <w:jc w:val="center"/>
        </w:trPr>
        <w:tc>
          <w:tcPr>
            <w:tcW w:w="1740" w:type="pct"/>
            <w:shd w:val="clear" w:color="auto" w:fill="auto"/>
            <w:noWrap/>
            <w:vAlign w:val="center"/>
            <w:hideMark/>
          </w:tcPr>
          <w:p w14:paraId="5FF050B7" w14:textId="77777777" w:rsidR="006D1B5C" w:rsidRPr="00421AC7" w:rsidRDefault="006D1B5C" w:rsidP="00421AC7">
            <w:pPr>
              <w:pStyle w:val="Affa"/>
              <w:ind w:firstLine="709"/>
              <w:jc w:val="center"/>
              <w:rPr>
                <w:sz w:val="22"/>
                <w:szCs w:val="22"/>
              </w:rPr>
            </w:pPr>
            <w:r w:rsidRPr="00421AC7">
              <w:rPr>
                <w:sz w:val="22"/>
                <w:szCs w:val="22"/>
              </w:rPr>
              <w:t>1,00</w:t>
            </w:r>
          </w:p>
        </w:tc>
        <w:tc>
          <w:tcPr>
            <w:tcW w:w="1708" w:type="pct"/>
            <w:shd w:val="clear" w:color="auto" w:fill="auto"/>
            <w:noWrap/>
            <w:vAlign w:val="center"/>
            <w:hideMark/>
          </w:tcPr>
          <w:p w14:paraId="21555BB7" w14:textId="77777777" w:rsidR="006D1B5C" w:rsidRPr="00421AC7" w:rsidRDefault="006D1B5C" w:rsidP="00421AC7">
            <w:pPr>
              <w:pStyle w:val="Affa"/>
              <w:ind w:firstLine="709"/>
              <w:jc w:val="center"/>
              <w:rPr>
                <w:sz w:val="22"/>
                <w:szCs w:val="22"/>
              </w:rPr>
            </w:pPr>
            <w:r w:rsidRPr="00421AC7">
              <w:rPr>
                <w:sz w:val="22"/>
                <w:szCs w:val="22"/>
              </w:rPr>
              <w:t>42,68</w:t>
            </w:r>
          </w:p>
        </w:tc>
        <w:tc>
          <w:tcPr>
            <w:tcW w:w="1552" w:type="pct"/>
            <w:shd w:val="clear" w:color="auto" w:fill="auto"/>
            <w:noWrap/>
            <w:vAlign w:val="center"/>
            <w:hideMark/>
          </w:tcPr>
          <w:p w14:paraId="62AC5026" w14:textId="77777777" w:rsidR="006D1B5C" w:rsidRPr="00421AC7" w:rsidRDefault="006D1B5C" w:rsidP="00421AC7">
            <w:pPr>
              <w:pStyle w:val="Affa"/>
              <w:ind w:firstLine="709"/>
              <w:jc w:val="center"/>
              <w:rPr>
                <w:sz w:val="22"/>
                <w:szCs w:val="22"/>
              </w:rPr>
            </w:pPr>
            <w:r w:rsidRPr="00421AC7">
              <w:rPr>
                <w:sz w:val="22"/>
                <w:szCs w:val="22"/>
              </w:rPr>
              <w:t>38,08</w:t>
            </w:r>
          </w:p>
        </w:tc>
      </w:tr>
      <w:tr w:rsidR="00980317" w:rsidRPr="00421AC7" w14:paraId="11BB2161" w14:textId="31F6C2D5" w:rsidTr="00980317">
        <w:trPr>
          <w:jc w:val="center"/>
        </w:trPr>
        <w:tc>
          <w:tcPr>
            <w:tcW w:w="1740" w:type="pct"/>
            <w:shd w:val="clear" w:color="auto" w:fill="auto"/>
            <w:noWrap/>
            <w:vAlign w:val="center"/>
            <w:hideMark/>
          </w:tcPr>
          <w:p w14:paraId="135489CE" w14:textId="77777777" w:rsidR="006D1B5C" w:rsidRPr="00421AC7" w:rsidRDefault="006D1B5C" w:rsidP="00421AC7">
            <w:pPr>
              <w:pStyle w:val="Affa"/>
              <w:ind w:firstLine="709"/>
              <w:jc w:val="center"/>
              <w:rPr>
                <w:sz w:val="22"/>
                <w:szCs w:val="22"/>
              </w:rPr>
            </w:pPr>
            <w:r w:rsidRPr="00421AC7">
              <w:rPr>
                <w:sz w:val="22"/>
                <w:szCs w:val="22"/>
              </w:rPr>
              <w:t>2,00</w:t>
            </w:r>
          </w:p>
        </w:tc>
        <w:tc>
          <w:tcPr>
            <w:tcW w:w="1708" w:type="pct"/>
            <w:shd w:val="clear" w:color="auto" w:fill="auto"/>
            <w:noWrap/>
            <w:vAlign w:val="center"/>
            <w:hideMark/>
          </w:tcPr>
          <w:p w14:paraId="2D375836" w14:textId="77777777" w:rsidR="006D1B5C" w:rsidRPr="00421AC7" w:rsidRDefault="006D1B5C" w:rsidP="00421AC7">
            <w:pPr>
              <w:pStyle w:val="Affa"/>
              <w:ind w:firstLine="709"/>
              <w:jc w:val="center"/>
              <w:rPr>
                <w:sz w:val="22"/>
                <w:szCs w:val="22"/>
              </w:rPr>
            </w:pPr>
            <w:r w:rsidRPr="00421AC7">
              <w:rPr>
                <w:sz w:val="22"/>
                <w:szCs w:val="22"/>
              </w:rPr>
              <w:t>41,7</w:t>
            </w:r>
          </w:p>
        </w:tc>
        <w:tc>
          <w:tcPr>
            <w:tcW w:w="1552" w:type="pct"/>
            <w:shd w:val="clear" w:color="auto" w:fill="auto"/>
            <w:noWrap/>
            <w:vAlign w:val="center"/>
            <w:hideMark/>
          </w:tcPr>
          <w:p w14:paraId="3F3FE82F" w14:textId="77777777" w:rsidR="006D1B5C" w:rsidRPr="00421AC7" w:rsidRDefault="006D1B5C" w:rsidP="00421AC7">
            <w:pPr>
              <w:pStyle w:val="Affa"/>
              <w:ind w:firstLine="709"/>
              <w:jc w:val="center"/>
              <w:rPr>
                <w:sz w:val="22"/>
                <w:szCs w:val="22"/>
              </w:rPr>
            </w:pPr>
            <w:r w:rsidRPr="00421AC7">
              <w:rPr>
                <w:sz w:val="22"/>
                <w:szCs w:val="22"/>
              </w:rPr>
              <w:t>37,34</w:t>
            </w:r>
          </w:p>
        </w:tc>
      </w:tr>
      <w:tr w:rsidR="00980317" w:rsidRPr="00421AC7" w14:paraId="6EB490E9" w14:textId="4486A4EA" w:rsidTr="00980317">
        <w:trPr>
          <w:jc w:val="center"/>
        </w:trPr>
        <w:tc>
          <w:tcPr>
            <w:tcW w:w="1740" w:type="pct"/>
            <w:shd w:val="clear" w:color="auto" w:fill="auto"/>
            <w:noWrap/>
            <w:vAlign w:val="center"/>
            <w:hideMark/>
          </w:tcPr>
          <w:p w14:paraId="52FC3298" w14:textId="77777777" w:rsidR="006D1B5C" w:rsidRPr="00421AC7" w:rsidRDefault="006D1B5C" w:rsidP="00421AC7">
            <w:pPr>
              <w:pStyle w:val="Affa"/>
              <w:ind w:firstLine="709"/>
              <w:jc w:val="center"/>
              <w:rPr>
                <w:sz w:val="22"/>
                <w:szCs w:val="22"/>
              </w:rPr>
            </w:pPr>
            <w:r w:rsidRPr="00421AC7">
              <w:rPr>
                <w:sz w:val="22"/>
                <w:szCs w:val="22"/>
              </w:rPr>
              <w:t>3,00</w:t>
            </w:r>
          </w:p>
        </w:tc>
        <w:tc>
          <w:tcPr>
            <w:tcW w:w="1708" w:type="pct"/>
            <w:shd w:val="clear" w:color="auto" w:fill="auto"/>
            <w:noWrap/>
            <w:vAlign w:val="center"/>
            <w:hideMark/>
          </w:tcPr>
          <w:p w14:paraId="302DDF71" w14:textId="77777777" w:rsidR="006D1B5C" w:rsidRPr="00421AC7" w:rsidRDefault="006D1B5C" w:rsidP="00421AC7">
            <w:pPr>
              <w:pStyle w:val="Affa"/>
              <w:ind w:firstLine="709"/>
              <w:jc w:val="center"/>
              <w:rPr>
                <w:sz w:val="22"/>
                <w:szCs w:val="22"/>
              </w:rPr>
            </w:pPr>
            <w:r w:rsidRPr="00421AC7">
              <w:rPr>
                <w:sz w:val="22"/>
                <w:szCs w:val="22"/>
              </w:rPr>
              <w:t>40,7</w:t>
            </w:r>
          </w:p>
        </w:tc>
        <w:tc>
          <w:tcPr>
            <w:tcW w:w="1552" w:type="pct"/>
            <w:shd w:val="clear" w:color="auto" w:fill="auto"/>
            <w:noWrap/>
            <w:vAlign w:val="center"/>
            <w:hideMark/>
          </w:tcPr>
          <w:p w14:paraId="6AE1ACF1" w14:textId="77777777" w:rsidR="006D1B5C" w:rsidRPr="00421AC7" w:rsidRDefault="006D1B5C" w:rsidP="00421AC7">
            <w:pPr>
              <w:pStyle w:val="Affa"/>
              <w:ind w:firstLine="709"/>
              <w:jc w:val="center"/>
              <w:rPr>
                <w:sz w:val="22"/>
                <w:szCs w:val="22"/>
              </w:rPr>
            </w:pPr>
            <w:r w:rsidRPr="00421AC7">
              <w:rPr>
                <w:sz w:val="22"/>
                <w:szCs w:val="22"/>
              </w:rPr>
              <w:t>36,59</w:t>
            </w:r>
          </w:p>
        </w:tc>
      </w:tr>
      <w:tr w:rsidR="00980317" w:rsidRPr="00421AC7" w14:paraId="3FB1F0D1" w14:textId="285E650B" w:rsidTr="00980317">
        <w:trPr>
          <w:jc w:val="center"/>
        </w:trPr>
        <w:tc>
          <w:tcPr>
            <w:tcW w:w="1740" w:type="pct"/>
            <w:shd w:val="clear" w:color="auto" w:fill="auto"/>
            <w:noWrap/>
            <w:vAlign w:val="center"/>
            <w:hideMark/>
          </w:tcPr>
          <w:p w14:paraId="2028221F" w14:textId="77777777" w:rsidR="006D1B5C" w:rsidRPr="00421AC7" w:rsidRDefault="006D1B5C" w:rsidP="00421AC7">
            <w:pPr>
              <w:pStyle w:val="Affa"/>
              <w:ind w:firstLine="709"/>
              <w:jc w:val="center"/>
              <w:rPr>
                <w:sz w:val="22"/>
                <w:szCs w:val="22"/>
              </w:rPr>
            </w:pPr>
            <w:r w:rsidRPr="00421AC7">
              <w:rPr>
                <w:sz w:val="22"/>
                <w:szCs w:val="22"/>
              </w:rPr>
              <w:t>4,00</w:t>
            </w:r>
          </w:p>
        </w:tc>
        <w:tc>
          <w:tcPr>
            <w:tcW w:w="1708" w:type="pct"/>
            <w:shd w:val="clear" w:color="auto" w:fill="auto"/>
            <w:noWrap/>
            <w:vAlign w:val="center"/>
            <w:hideMark/>
          </w:tcPr>
          <w:p w14:paraId="3EB1D342" w14:textId="77777777" w:rsidR="006D1B5C" w:rsidRPr="00421AC7" w:rsidRDefault="006D1B5C" w:rsidP="00421AC7">
            <w:pPr>
              <w:pStyle w:val="Affa"/>
              <w:ind w:firstLine="709"/>
              <w:jc w:val="center"/>
              <w:rPr>
                <w:sz w:val="22"/>
                <w:szCs w:val="22"/>
              </w:rPr>
            </w:pPr>
            <w:r w:rsidRPr="00421AC7">
              <w:rPr>
                <w:sz w:val="22"/>
                <w:szCs w:val="22"/>
              </w:rPr>
              <w:t>39,7</w:t>
            </w:r>
          </w:p>
        </w:tc>
        <w:tc>
          <w:tcPr>
            <w:tcW w:w="1552" w:type="pct"/>
            <w:shd w:val="clear" w:color="auto" w:fill="auto"/>
            <w:noWrap/>
            <w:vAlign w:val="center"/>
            <w:hideMark/>
          </w:tcPr>
          <w:p w14:paraId="47025634" w14:textId="77777777" w:rsidR="006D1B5C" w:rsidRPr="00421AC7" w:rsidRDefault="006D1B5C" w:rsidP="00421AC7">
            <w:pPr>
              <w:pStyle w:val="Affa"/>
              <w:ind w:firstLine="709"/>
              <w:jc w:val="center"/>
              <w:rPr>
                <w:sz w:val="22"/>
                <w:szCs w:val="22"/>
              </w:rPr>
            </w:pPr>
            <w:r w:rsidRPr="00421AC7">
              <w:rPr>
                <w:sz w:val="22"/>
                <w:szCs w:val="22"/>
              </w:rPr>
              <w:t>35,83</w:t>
            </w:r>
          </w:p>
        </w:tc>
      </w:tr>
      <w:tr w:rsidR="00980317" w:rsidRPr="00421AC7" w14:paraId="4DC5CFBD" w14:textId="4EAC9075" w:rsidTr="00980317">
        <w:trPr>
          <w:jc w:val="center"/>
        </w:trPr>
        <w:tc>
          <w:tcPr>
            <w:tcW w:w="1740" w:type="pct"/>
            <w:shd w:val="clear" w:color="auto" w:fill="auto"/>
            <w:noWrap/>
            <w:vAlign w:val="center"/>
            <w:hideMark/>
          </w:tcPr>
          <w:p w14:paraId="2870594B" w14:textId="77777777" w:rsidR="006D1B5C" w:rsidRPr="00421AC7" w:rsidRDefault="006D1B5C" w:rsidP="00421AC7">
            <w:pPr>
              <w:pStyle w:val="Affa"/>
              <w:ind w:firstLine="709"/>
              <w:jc w:val="center"/>
              <w:rPr>
                <w:sz w:val="22"/>
                <w:szCs w:val="22"/>
              </w:rPr>
            </w:pPr>
            <w:r w:rsidRPr="00421AC7">
              <w:rPr>
                <w:sz w:val="22"/>
                <w:szCs w:val="22"/>
              </w:rPr>
              <w:t>5,00</w:t>
            </w:r>
          </w:p>
        </w:tc>
        <w:tc>
          <w:tcPr>
            <w:tcW w:w="1708" w:type="pct"/>
            <w:shd w:val="clear" w:color="auto" w:fill="auto"/>
            <w:noWrap/>
            <w:vAlign w:val="center"/>
            <w:hideMark/>
          </w:tcPr>
          <w:p w14:paraId="791E6424" w14:textId="77777777" w:rsidR="006D1B5C" w:rsidRPr="00421AC7" w:rsidRDefault="006D1B5C" w:rsidP="00421AC7">
            <w:pPr>
              <w:pStyle w:val="Affa"/>
              <w:ind w:firstLine="709"/>
              <w:jc w:val="center"/>
              <w:rPr>
                <w:sz w:val="22"/>
                <w:szCs w:val="22"/>
              </w:rPr>
            </w:pPr>
            <w:r w:rsidRPr="00421AC7">
              <w:rPr>
                <w:sz w:val="22"/>
                <w:szCs w:val="22"/>
              </w:rPr>
              <w:t>38,68</w:t>
            </w:r>
          </w:p>
        </w:tc>
        <w:tc>
          <w:tcPr>
            <w:tcW w:w="1552" w:type="pct"/>
            <w:shd w:val="clear" w:color="auto" w:fill="auto"/>
            <w:noWrap/>
            <w:vAlign w:val="center"/>
            <w:hideMark/>
          </w:tcPr>
          <w:p w14:paraId="1DF4A760" w14:textId="77777777" w:rsidR="006D1B5C" w:rsidRPr="00421AC7" w:rsidRDefault="006D1B5C" w:rsidP="00421AC7">
            <w:pPr>
              <w:pStyle w:val="Affa"/>
              <w:ind w:firstLine="709"/>
              <w:jc w:val="center"/>
              <w:rPr>
                <w:sz w:val="22"/>
                <w:szCs w:val="22"/>
              </w:rPr>
            </w:pPr>
            <w:r w:rsidRPr="00421AC7">
              <w:rPr>
                <w:sz w:val="22"/>
                <w:szCs w:val="22"/>
              </w:rPr>
              <w:t>35,06</w:t>
            </w:r>
          </w:p>
        </w:tc>
      </w:tr>
      <w:tr w:rsidR="00980317" w:rsidRPr="00421AC7" w14:paraId="7073E605" w14:textId="11B68014" w:rsidTr="00980317">
        <w:trPr>
          <w:jc w:val="center"/>
        </w:trPr>
        <w:tc>
          <w:tcPr>
            <w:tcW w:w="1740" w:type="pct"/>
            <w:shd w:val="clear" w:color="auto" w:fill="auto"/>
            <w:noWrap/>
            <w:vAlign w:val="center"/>
            <w:hideMark/>
          </w:tcPr>
          <w:p w14:paraId="38BF528A" w14:textId="77777777" w:rsidR="006D1B5C" w:rsidRPr="00421AC7" w:rsidRDefault="006D1B5C" w:rsidP="00421AC7">
            <w:pPr>
              <w:pStyle w:val="Affa"/>
              <w:ind w:firstLine="709"/>
              <w:jc w:val="center"/>
              <w:rPr>
                <w:sz w:val="22"/>
                <w:szCs w:val="22"/>
              </w:rPr>
            </w:pPr>
            <w:r w:rsidRPr="00421AC7">
              <w:rPr>
                <w:sz w:val="22"/>
                <w:szCs w:val="22"/>
              </w:rPr>
              <w:t>6,00</w:t>
            </w:r>
          </w:p>
        </w:tc>
        <w:tc>
          <w:tcPr>
            <w:tcW w:w="1708" w:type="pct"/>
            <w:shd w:val="clear" w:color="auto" w:fill="auto"/>
            <w:noWrap/>
            <w:vAlign w:val="center"/>
            <w:hideMark/>
          </w:tcPr>
          <w:p w14:paraId="1ECE398C" w14:textId="77777777" w:rsidR="006D1B5C" w:rsidRPr="00421AC7" w:rsidRDefault="006D1B5C" w:rsidP="00421AC7">
            <w:pPr>
              <w:pStyle w:val="Affa"/>
              <w:ind w:firstLine="709"/>
              <w:jc w:val="center"/>
              <w:rPr>
                <w:sz w:val="22"/>
                <w:szCs w:val="22"/>
              </w:rPr>
            </w:pPr>
            <w:r w:rsidRPr="00421AC7">
              <w:rPr>
                <w:sz w:val="22"/>
                <w:szCs w:val="22"/>
              </w:rPr>
              <w:t>37,66</w:t>
            </w:r>
          </w:p>
        </w:tc>
        <w:tc>
          <w:tcPr>
            <w:tcW w:w="1552" w:type="pct"/>
            <w:shd w:val="clear" w:color="auto" w:fill="auto"/>
            <w:noWrap/>
            <w:vAlign w:val="center"/>
            <w:hideMark/>
          </w:tcPr>
          <w:p w14:paraId="68827949" w14:textId="77777777" w:rsidR="006D1B5C" w:rsidRPr="00421AC7" w:rsidRDefault="006D1B5C" w:rsidP="00421AC7">
            <w:pPr>
              <w:pStyle w:val="Affa"/>
              <w:ind w:firstLine="709"/>
              <w:jc w:val="center"/>
              <w:rPr>
                <w:sz w:val="22"/>
                <w:szCs w:val="22"/>
              </w:rPr>
            </w:pPr>
            <w:r w:rsidRPr="00421AC7">
              <w:rPr>
                <w:sz w:val="22"/>
                <w:szCs w:val="22"/>
              </w:rPr>
              <w:t>34,27</w:t>
            </w:r>
          </w:p>
        </w:tc>
      </w:tr>
      <w:tr w:rsidR="00980317" w:rsidRPr="00421AC7" w14:paraId="73107B23" w14:textId="68D9F748" w:rsidTr="00980317">
        <w:trPr>
          <w:jc w:val="center"/>
        </w:trPr>
        <w:tc>
          <w:tcPr>
            <w:tcW w:w="1740" w:type="pct"/>
            <w:shd w:val="clear" w:color="auto" w:fill="auto"/>
            <w:noWrap/>
            <w:vAlign w:val="center"/>
            <w:hideMark/>
          </w:tcPr>
          <w:p w14:paraId="294C3B5D" w14:textId="77777777" w:rsidR="006D1B5C" w:rsidRPr="00421AC7" w:rsidRDefault="006D1B5C" w:rsidP="00421AC7">
            <w:pPr>
              <w:pStyle w:val="Affa"/>
              <w:ind w:firstLine="709"/>
              <w:jc w:val="center"/>
              <w:rPr>
                <w:sz w:val="22"/>
                <w:szCs w:val="22"/>
              </w:rPr>
            </w:pPr>
            <w:r w:rsidRPr="00421AC7">
              <w:rPr>
                <w:sz w:val="22"/>
                <w:szCs w:val="22"/>
              </w:rPr>
              <w:t>7,00</w:t>
            </w:r>
          </w:p>
        </w:tc>
        <w:tc>
          <w:tcPr>
            <w:tcW w:w="1708" w:type="pct"/>
            <w:shd w:val="clear" w:color="auto" w:fill="auto"/>
            <w:noWrap/>
            <w:vAlign w:val="center"/>
            <w:hideMark/>
          </w:tcPr>
          <w:p w14:paraId="6C8E27D6" w14:textId="77777777" w:rsidR="006D1B5C" w:rsidRPr="00421AC7" w:rsidRDefault="006D1B5C" w:rsidP="00421AC7">
            <w:pPr>
              <w:pStyle w:val="Affa"/>
              <w:ind w:firstLine="709"/>
              <w:jc w:val="center"/>
              <w:rPr>
                <w:sz w:val="22"/>
                <w:szCs w:val="22"/>
              </w:rPr>
            </w:pPr>
            <w:r w:rsidRPr="00421AC7">
              <w:rPr>
                <w:sz w:val="22"/>
                <w:szCs w:val="22"/>
              </w:rPr>
              <w:t>36,62</w:t>
            </w:r>
          </w:p>
        </w:tc>
        <w:tc>
          <w:tcPr>
            <w:tcW w:w="1552" w:type="pct"/>
            <w:shd w:val="clear" w:color="auto" w:fill="auto"/>
            <w:noWrap/>
            <w:vAlign w:val="center"/>
            <w:hideMark/>
          </w:tcPr>
          <w:p w14:paraId="249B40C5" w14:textId="77777777" w:rsidR="006D1B5C" w:rsidRPr="00421AC7" w:rsidRDefault="006D1B5C" w:rsidP="00421AC7">
            <w:pPr>
              <w:pStyle w:val="Affa"/>
              <w:ind w:firstLine="709"/>
              <w:jc w:val="center"/>
              <w:rPr>
                <w:sz w:val="22"/>
                <w:szCs w:val="22"/>
              </w:rPr>
            </w:pPr>
            <w:r w:rsidRPr="00421AC7">
              <w:rPr>
                <w:sz w:val="22"/>
                <w:szCs w:val="22"/>
              </w:rPr>
              <w:t>33,47</w:t>
            </w:r>
          </w:p>
        </w:tc>
      </w:tr>
      <w:tr w:rsidR="00980317" w:rsidRPr="00421AC7" w14:paraId="767EEFF0" w14:textId="7D426541" w:rsidTr="00980317">
        <w:trPr>
          <w:jc w:val="center"/>
        </w:trPr>
        <w:tc>
          <w:tcPr>
            <w:tcW w:w="1740" w:type="pct"/>
            <w:shd w:val="clear" w:color="auto" w:fill="auto"/>
            <w:noWrap/>
            <w:vAlign w:val="center"/>
            <w:hideMark/>
          </w:tcPr>
          <w:p w14:paraId="5A50E90C" w14:textId="77777777" w:rsidR="006D1B5C" w:rsidRPr="00421AC7" w:rsidRDefault="006D1B5C" w:rsidP="00421AC7">
            <w:pPr>
              <w:pStyle w:val="Affa"/>
              <w:ind w:firstLine="709"/>
              <w:jc w:val="center"/>
              <w:rPr>
                <w:sz w:val="22"/>
                <w:szCs w:val="22"/>
              </w:rPr>
            </w:pPr>
            <w:r w:rsidRPr="00421AC7">
              <w:rPr>
                <w:sz w:val="22"/>
                <w:szCs w:val="22"/>
              </w:rPr>
              <w:t>8,00</w:t>
            </w:r>
          </w:p>
        </w:tc>
        <w:tc>
          <w:tcPr>
            <w:tcW w:w="1708" w:type="pct"/>
            <w:shd w:val="clear" w:color="auto" w:fill="auto"/>
            <w:noWrap/>
            <w:vAlign w:val="center"/>
            <w:hideMark/>
          </w:tcPr>
          <w:p w14:paraId="6D094A99" w14:textId="77777777" w:rsidR="006D1B5C" w:rsidRPr="00421AC7" w:rsidRDefault="006D1B5C" w:rsidP="00421AC7">
            <w:pPr>
              <w:pStyle w:val="Affa"/>
              <w:ind w:firstLine="709"/>
              <w:jc w:val="center"/>
              <w:rPr>
                <w:sz w:val="22"/>
                <w:szCs w:val="22"/>
              </w:rPr>
            </w:pPr>
            <w:r w:rsidRPr="00421AC7">
              <w:rPr>
                <w:sz w:val="22"/>
                <w:szCs w:val="22"/>
              </w:rPr>
              <w:t>35,56</w:t>
            </w:r>
          </w:p>
        </w:tc>
        <w:tc>
          <w:tcPr>
            <w:tcW w:w="1552" w:type="pct"/>
            <w:shd w:val="clear" w:color="auto" w:fill="auto"/>
            <w:noWrap/>
            <w:vAlign w:val="center"/>
            <w:hideMark/>
          </w:tcPr>
          <w:p w14:paraId="187FB63D" w14:textId="77777777" w:rsidR="006D1B5C" w:rsidRPr="00421AC7" w:rsidRDefault="006D1B5C" w:rsidP="00421AC7">
            <w:pPr>
              <w:pStyle w:val="Affa"/>
              <w:ind w:firstLine="709"/>
              <w:jc w:val="center"/>
              <w:rPr>
                <w:sz w:val="22"/>
                <w:szCs w:val="22"/>
              </w:rPr>
            </w:pPr>
            <w:r w:rsidRPr="00421AC7">
              <w:rPr>
                <w:sz w:val="22"/>
                <w:szCs w:val="22"/>
              </w:rPr>
              <w:t>32,66</w:t>
            </w:r>
          </w:p>
        </w:tc>
      </w:tr>
    </w:tbl>
    <w:p w14:paraId="2ADE0B93" w14:textId="77777777" w:rsidR="006D1B5C" w:rsidRDefault="006D1B5C" w:rsidP="00B301B6">
      <w:pPr>
        <w:ind w:firstLine="567"/>
        <w:rPr>
          <w:lang w:eastAsia="en-US"/>
        </w:rPr>
      </w:pPr>
    </w:p>
    <w:p w14:paraId="6FBF8F3C" w14:textId="77777777" w:rsidR="008A451F" w:rsidRPr="009E4337" w:rsidRDefault="00F0314C" w:rsidP="0006129B">
      <w:pPr>
        <w:pStyle w:val="30"/>
        <w:spacing w:line="240" w:lineRule="auto"/>
        <w:rPr>
          <w:szCs w:val="28"/>
        </w:rPr>
      </w:pPr>
      <w:bookmarkStart w:id="60" w:name="_Toc158278616"/>
      <w:bookmarkStart w:id="61" w:name="_Toc183331722"/>
      <w:r w:rsidRPr="009E4337">
        <w:lastRenderedPageBreak/>
        <w:t>2.8</w:t>
      </w:r>
      <w:r w:rsidR="008A451F" w:rsidRPr="009E4337">
        <w:t xml:space="preserve"> </w:t>
      </w:r>
      <w:r w:rsidRPr="009E4337">
        <w:t>С</w:t>
      </w:r>
      <w:r w:rsidR="00E800F8" w:rsidRPr="009E4337">
        <w:t>реднегодовая загрузка оборудования</w:t>
      </w:r>
      <w:bookmarkEnd w:id="60"/>
      <w:bookmarkEnd w:id="61"/>
    </w:p>
    <w:p w14:paraId="22E6D594" w14:textId="47B83646" w:rsidR="00A146A4" w:rsidRPr="009E4337" w:rsidRDefault="00901FA5" w:rsidP="0006129B">
      <w:pPr>
        <w:pStyle w:val="Affa"/>
      </w:pPr>
      <w:r w:rsidRPr="009E4337">
        <w:t xml:space="preserve">Проведенный по укрупненным показателям расчет позволил определить среднегодовую загрузку оборудования </w:t>
      </w:r>
      <w:r w:rsidR="005F6DC9" w:rsidRPr="009E4337">
        <w:t>источников тепл</w:t>
      </w:r>
      <w:r w:rsidR="005C79EF" w:rsidRPr="009E4337">
        <w:t>а</w:t>
      </w:r>
      <w:r w:rsidRPr="009E4337">
        <w:t>.</w:t>
      </w:r>
      <w:r w:rsidR="004C347C" w:rsidRPr="009E4337">
        <w:t xml:space="preserve"> </w:t>
      </w:r>
      <w:r w:rsidR="000308C9" w:rsidRPr="009E4337">
        <w:t>Среднегодовая загрузка котлоагрегатов котельных</w:t>
      </w:r>
      <w:r w:rsidR="004C347C" w:rsidRPr="009E4337">
        <w:t>, являющихся централизованными источниками тепла,</w:t>
      </w:r>
      <w:r w:rsidR="000308C9" w:rsidRPr="009E4337">
        <w:t xml:space="preserve"> представлена в таблице </w:t>
      </w:r>
      <w:r w:rsidR="00421AC7">
        <w:t>8</w:t>
      </w:r>
      <w:r w:rsidR="000308C9" w:rsidRPr="009E4337">
        <w:t>.</w:t>
      </w:r>
    </w:p>
    <w:p w14:paraId="0C9C4E15" w14:textId="77777777" w:rsidR="000308C9" w:rsidRPr="009E4337" w:rsidRDefault="000308C9" w:rsidP="0006129B">
      <w:pPr>
        <w:pStyle w:val="Affa"/>
      </w:pPr>
    </w:p>
    <w:p w14:paraId="636C41C3" w14:textId="6C2DF108" w:rsidR="00901FA5" w:rsidRPr="009E4337" w:rsidRDefault="00A146A4" w:rsidP="0006129B">
      <w:pPr>
        <w:pStyle w:val="aff8"/>
        <w:spacing w:line="240" w:lineRule="auto"/>
      </w:pPr>
      <w:r w:rsidRPr="009E4337">
        <w:t xml:space="preserve">Таблица </w:t>
      </w:r>
      <w:r w:rsidR="008A3CE6" w:rsidRPr="009E4337">
        <w:fldChar w:fldCharType="begin"/>
      </w:r>
      <w:r w:rsidR="006972A4" w:rsidRPr="009E4337">
        <w:instrText xml:space="preserve"> SEQ Таблица \* ARABIC </w:instrText>
      </w:r>
      <w:r w:rsidR="008A3CE6" w:rsidRPr="009E4337">
        <w:fldChar w:fldCharType="separate"/>
      </w:r>
      <w:r w:rsidR="00421AC7">
        <w:rPr>
          <w:noProof/>
        </w:rPr>
        <w:t>8</w:t>
      </w:r>
      <w:r w:rsidR="008A3CE6" w:rsidRPr="009E4337">
        <w:rPr>
          <w:noProof/>
        </w:rPr>
        <w:fldChar w:fldCharType="end"/>
      </w:r>
      <w:r w:rsidRPr="009E4337">
        <w:t xml:space="preserve"> </w:t>
      </w:r>
      <w:r w:rsidR="005F6DC9" w:rsidRPr="009E4337">
        <w:t>–</w:t>
      </w:r>
      <w:r w:rsidR="00901FA5" w:rsidRPr="009E4337">
        <w:t xml:space="preserve"> Среднегодовая загрузка оборудования</w:t>
      </w:r>
      <w:r w:rsidR="000308C9" w:rsidRPr="009E4337">
        <w:t xml:space="preserve"> котельных</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3"/>
        <w:gridCol w:w="2778"/>
        <w:gridCol w:w="1861"/>
        <w:gridCol w:w="1410"/>
        <w:gridCol w:w="1826"/>
        <w:gridCol w:w="1822"/>
      </w:tblGrid>
      <w:tr w:rsidR="009E4337" w:rsidRPr="009E4337" w14:paraId="47189179" w14:textId="77777777" w:rsidTr="00C92D67">
        <w:trPr>
          <w:cantSplit/>
          <w:tblHeader/>
        </w:trPr>
        <w:tc>
          <w:tcPr>
            <w:tcW w:w="284" w:type="pct"/>
            <w:vMerge w:val="restart"/>
            <w:tcBorders>
              <w:right w:val="single" w:sz="4" w:space="0" w:color="auto"/>
            </w:tcBorders>
            <w:shd w:val="clear" w:color="auto" w:fill="auto"/>
            <w:vAlign w:val="center"/>
          </w:tcPr>
          <w:p w14:paraId="4B23B047" w14:textId="77777777" w:rsidR="00C92D67" w:rsidRPr="009E4337" w:rsidRDefault="00C92D67" w:rsidP="0006129B">
            <w:pPr>
              <w:jc w:val="center"/>
              <w:rPr>
                <w:sz w:val="22"/>
              </w:rPr>
            </w:pPr>
            <w:r w:rsidRPr="009E4337">
              <w:rPr>
                <w:sz w:val="22"/>
              </w:rPr>
              <w:t>№ п/п</w:t>
            </w:r>
          </w:p>
        </w:tc>
        <w:tc>
          <w:tcPr>
            <w:tcW w:w="1351" w:type="pct"/>
            <w:vMerge w:val="restart"/>
            <w:tcBorders>
              <w:left w:val="single" w:sz="4" w:space="0" w:color="auto"/>
            </w:tcBorders>
            <w:shd w:val="clear" w:color="auto" w:fill="auto"/>
            <w:vAlign w:val="center"/>
          </w:tcPr>
          <w:p w14:paraId="332E76D9" w14:textId="77777777" w:rsidR="00C92D67" w:rsidRPr="009E4337" w:rsidRDefault="00C92D67" w:rsidP="0006129B">
            <w:pPr>
              <w:jc w:val="center"/>
              <w:rPr>
                <w:sz w:val="22"/>
              </w:rPr>
            </w:pPr>
            <w:r w:rsidRPr="009E4337">
              <w:rPr>
                <w:sz w:val="22"/>
              </w:rPr>
              <w:t>Наименование котельной</w:t>
            </w:r>
          </w:p>
        </w:tc>
        <w:tc>
          <w:tcPr>
            <w:tcW w:w="905" w:type="pct"/>
            <w:tcBorders>
              <w:right w:val="single" w:sz="4" w:space="0" w:color="auto"/>
            </w:tcBorders>
            <w:shd w:val="clear" w:color="auto" w:fill="auto"/>
            <w:vAlign w:val="center"/>
          </w:tcPr>
          <w:p w14:paraId="1892419E" w14:textId="77777777" w:rsidR="00C92D67" w:rsidRPr="009E4337" w:rsidRDefault="00C92D67" w:rsidP="0006129B">
            <w:pPr>
              <w:jc w:val="center"/>
              <w:rPr>
                <w:sz w:val="22"/>
              </w:rPr>
            </w:pPr>
            <w:r w:rsidRPr="009E4337">
              <w:rPr>
                <w:sz w:val="22"/>
              </w:rPr>
              <w:t>Установленная тепловая мощность</w:t>
            </w:r>
          </w:p>
        </w:tc>
        <w:tc>
          <w:tcPr>
            <w:tcW w:w="686" w:type="pct"/>
            <w:tcBorders>
              <w:left w:val="single" w:sz="4" w:space="0" w:color="auto"/>
            </w:tcBorders>
            <w:shd w:val="clear" w:color="auto" w:fill="auto"/>
            <w:vAlign w:val="center"/>
          </w:tcPr>
          <w:p w14:paraId="3DEC1B9F" w14:textId="77777777" w:rsidR="00C92D67" w:rsidRPr="009E4337" w:rsidRDefault="00C92D67" w:rsidP="0006129B">
            <w:pPr>
              <w:jc w:val="center"/>
              <w:rPr>
                <w:sz w:val="22"/>
              </w:rPr>
            </w:pPr>
            <w:r w:rsidRPr="009E4337">
              <w:rPr>
                <w:sz w:val="22"/>
              </w:rPr>
              <w:t>Выработка тепла</w:t>
            </w:r>
          </w:p>
        </w:tc>
        <w:tc>
          <w:tcPr>
            <w:tcW w:w="888" w:type="pct"/>
            <w:shd w:val="clear" w:color="auto" w:fill="auto"/>
            <w:vAlign w:val="center"/>
          </w:tcPr>
          <w:p w14:paraId="25EC78B5" w14:textId="77777777" w:rsidR="00C92D67" w:rsidRPr="009E4337" w:rsidRDefault="00C92D67" w:rsidP="0006129B">
            <w:pPr>
              <w:jc w:val="center"/>
              <w:rPr>
                <w:sz w:val="22"/>
              </w:rPr>
            </w:pPr>
            <w:r w:rsidRPr="009E4337">
              <w:rPr>
                <w:sz w:val="22"/>
              </w:rPr>
              <w:t>Число часов использования УТМ</w:t>
            </w:r>
          </w:p>
        </w:tc>
        <w:tc>
          <w:tcPr>
            <w:tcW w:w="886" w:type="pct"/>
          </w:tcPr>
          <w:p w14:paraId="7BDF7857" w14:textId="77777777" w:rsidR="00C92D67" w:rsidRPr="009E4337" w:rsidRDefault="00C92D67" w:rsidP="00C92D67">
            <w:pPr>
              <w:jc w:val="center"/>
              <w:rPr>
                <w:sz w:val="22"/>
              </w:rPr>
            </w:pPr>
            <w:r w:rsidRPr="009E4337">
              <w:rPr>
                <w:sz w:val="22"/>
              </w:rPr>
              <w:t>Среднегодовая загрузка оборудования</w:t>
            </w:r>
          </w:p>
        </w:tc>
      </w:tr>
      <w:tr w:rsidR="009E4337" w:rsidRPr="009E4337" w14:paraId="6722B32C" w14:textId="77777777" w:rsidTr="00EE0F87">
        <w:trPr>
          <w:cantSplit/>
          <w:tblHeader/>
        </w:trPr>
        <w:tc>
          <w:tcPr>
            <w:tcW w:w="284" w:type="pct"/>
            <w:vMerge/>
            <w:tcBorders>
              <w:right w:val="single" w:sz="4" w:space="0" w:color="auto"/>
            </w:tcBorders>
            <w:shd w:val="clear" w:color="auto" w:fill="auto"/>
            <w:vAlign w:val="center"/>
          </w:tcPr>
          <w:p w14:paraId="1491B024" w14:textId="77777777" w:rsidR="00C92D67" w:rsidRPr="009E4337" w:rsidRDefault="00C92D67" w:rsidP="0006129B">
            <w:pPr>
              <w:jc w:val="center"/>
              <w:rPr>
                <w:sz w:val="22"/>
              </w:rPr>
            </w:pPr>
          </w:p>
        </w:tc>
        <w:tc>
          <w:tcPr>
            <w:tcW w:w="1351" w:type="pct"/>
            <w:vMerge/>
            <w:tcBorders>
              <w:left w:val="single" w:sz="4" w:space="0" w:color="auto"/>
            </w:tcBorders>
            <w:shd w:val="clear" w:color="auto" w:fill="auto"/>
            <w:vAlign w:val="center"/>
          </w:tcPr>
          <w:p w14:paraId="341F1F1C" w14:textId="77777777" w:rsidR="00C92D67" w:rsidRPr="009E4337" w:rsidRDefault="00C92D67" w:rsidP="0006129B">
            <w:pPr>
              <w:jc w:val="center"/>
              <w:rPr>
                <w:sz w:val="22"/>
              </w:rPr>
            </w:pPr>
          </w:p>
        </w:tc>
        <w:tc>
          <w:tcPr>
            <w:tcW w:w="905" w:type="pct"/>
            <w:tcBorders>
              <w:right w:val="single" w:sz="4" w:space="0" w:color="auto"/>
            </w:tcBorders>
            <w:shd w:val="clear" w:color="auto" w:fill="auto"/>
            <w:vAlign w:val="center"/>
          </w:tcPr>
          <w:p w14:paraId="28F93A55" w14:textId="77777777" w:rsidR="00C92D67" w:rsidRPr="009E4337" w:rsidRDefault="00C92D67" w:rsidP="0006129B">
            <w:pPr>
              <w:jc w:val="center"/>
              <w:rPr>
                <w:sz w:val="22"/>
              </w:rPr>
            </w:pPr>
            <w:r w:rsidRPr="009E4337">
              <w:rPr>
                <w:sz w:val="22"/>
              </w:rPr>
              <w:t>Гкал/ч</w:t>
            </w:r>
          </w:p>
        </w:tc>
        <w:tc>
          <w:tcPr>
            <w:tcW w:w="686" w:type="pct"/>
            <w:tcBorders>
              <w:left w:val="single" w:sz="4" w:space="0" w:color="auto"/>
            </w:tcBorders>
            <w:shd w:val="clear" w:color="auto" w:fill="auto"/>
            <w:vAlign w:val="center"/>
          </w:tcPr>
          <w:p w14:paraId="7C3F9B74" w14:textId="77777777" w:rsidR="00C92D67" w:rsidRPr="009E4337" w:rsidRDefault="00C92D67" w:rsidP="0006129B">
            <w:pPr>
              <w:jc w:val="center"/>
              <w:rPr>
                <w:sz w:val="22"/>
              </w:rPr>
            </w:pPr>
            <w:r w:rsidRPr="009E4337">
              <w:rPr>
                <w:sz w:val="22"/>
              </w:rPr>
              <w:t>Гкал</w:t>
            </w:r>
          </w:p>
        </w:tc>
        <w:tc>
          <w:tcPr>
            <w:tcW w:w="888" w:type="pct"/>
            <w:shd w:val="clear" w:color="auto" w:fill="auto"/>
            <w:vAlign w:val="center"/>
          </w:tcPr>
          <w:p w14:paraId="2F3BA368" w14:textId="77777777" w:rsidR="00C92D67" w:rsidRPr="009E4337" w:rsidRDefault="00C92D67" w:rsidP="0006129B">
            <w:pPr>
              <w:jc w:val="center"/>
              <w:rPr>
                <w:sz w:val="22"/>
              </w:rPr>
            </w:pPr>
            <w:r w:rsidRPr="009E4337">
              <w:rPr>
                <w:sz w:val="22"/>
              </w:rPr>
              <w:t>час</w:t>
            </w:r>
          </w:p>
        </w:tc>
        <w:tc>
          <w:tcPr>
            <w:tcW w:w="886" w:type="pct"/>
            <w:tcBorders>
              <w:bottom w:val="single" w:sz="4" w:space="0" w:color="auto"/>
            </w:tcBorders>
          </w:tcPr>
          <w:p w14:paraId="1DF8A6C6" w14:textId="77777777" w:rsidR="00C92D67" w:rsidRPr="009E4337" w:rsidRDefault="00C92D67" w:rsidP="0006129B">
            <w:pPr>
              <w:jc w:val="center"/>
              <w:rPr>
                <w:sz w:val="22"/>
              </w:rPr>
            </w:pPr>
            <w:r w:rsidRPr="009E4337">
              <w:rPr>
                <w:sz w:val="22"/>
              </w:rPr>
              <w:t>%</w:t>
            </w:r>
          </w:p>
        </w:tc>
      </w:tr>
      <w:tr w:rsidR="00980317" w:rsidRPr="009E4337" w14:paraId="764ED237" w14:textId="77777777" w:rsidTr="00980317">
        <w:trPr>
          <w:cantSplit/>
        </w:trPr>
        <w:tc>
          <w:tcPr>
            <w:tcW w:w="284" w:type="pct"/>
            <w:tcBorders>
              <w:right w:val="single" w:sz="4" w:space="0" w:color="auto"/>
            </w:tcBorders>
            <w:shd w:val="clear" w:color="auto" w:fill="auto"/>
            <w:vAlign w:val="center"/>
          </w:tcPr>
          <w:p w14:paraId="3940967F" w14:textId="16D995DB" w:rsidR="00980317" w:rsidRPr="009E4337" w:rsidRDefault="00980317" w:rsidP="00980317">
            <w:pPr>
              <w:pStyle w:val="aa"/>
              <w:jc w:val="center"/>
              <w:rPr>
                <w:sz w:val="22"/>
                <w:szCs w:val="22"/>
              </w:rPr>
            </w:pPr>
            <w:r w:rsidRPr="009E4337">
              <w:rPr>
                <w:sz w:val="22"/>
                <w:szCs w:val="22"/>
              </w:rPr>
              <w:t>1</w:t>
            </w:r>
          </w:p>
        </w:tc>
        <w:tc>
          <w:tcPr>
            <w:tcW w:w="1351" w:type="pct"/>
            <w:tcBorders>
              <w:top w:val="nil"/>
              <w:left w:val="nil"/>
              <w:bottom w:val="single" w:sz="8" w:space="0" w:color="000000"/>
              <w:right w:val="single" w:sz="8" w:space="0" w:color="000000"/>
            </w:tcBorders>
            <w:shd w:val="clear" w:color="auto" w:fill="auto"/>
            <w:vAlign w:val="bottom"/>
          </w:tcPr>
          <w:p w14:paraId="7DDA551C" w14:textId="7F70C7CB" w:rsidR="00980317" w:rsidRPr="009E4337" w:rsidRDefault="00980317" w:rsidP="00980317">
            <w:pPr>
              <w:jc w:val="center"/>
              <w:rPr>
                <w:sz w:val="22"/>
                <w:szCs w:val="22"/>
              </w:rPr>
            </w:pPr>
            <w:r w:rsidRPr="00116845">
              <w:rPr>
                <w:color w:val="000000"/>
                <w:sz w:val="22"/>
                <w:szCs w:val="22"/>
              </w:rPr>
              <w:t>Котель</w:t>
            </w:r>
            <w:r>
              <w:rPr>
                <w:color w:val="000000"/>
                <w:sz w:val="22"/>
                <w:szCs w:val="22"/>
              </w:rPr>
              <w:t>н</w:t>
            </w:r>
            <w:r w:rsidRPr="00116845">
              <w:rPr>
                <w:color w:val="000000"/>
                <w:sz w:val="22"/>
                <w:szCs w:val="22"/>
              </w:rPr>
              <w:t xml:space="preserve">ая </w:t>
            </w:r>
            <w:r>
              <w:rPr>
                <w:color w:val="000000"/>
                <w:sz w:val="22"/>
                <w:szCs w:val="22"/>
              </w:rPr>
              <w:t>«</w:t>
            </w:r>
            <w:r w:rsidRPr="00116845">
              <w:rPr>
                <w:color w:val="000000"/>
                <w:sz w:val="22"/>
                <w:szCs w:val="22"/>
              </w:rPr>
              <w:t>Школа</w:t>
            </w:r>
            <w:r>
              <w:rPr>
                <w:color w:val="000000"/>
                <w:sz w:val="22"/>
                <w:szCs w:val="22"/>
              </w:rPr>
              <w:t>»</w:t>
            </w:r>
            <w:r w:rsidRPr="00116845">
              <w:rPr>
                <w:color w:val="000000"/>
                <w:sz w:val="22"/>
                <w:szCs w:val="22"/>
              </w:rPr>
              <w:t xml:space="preserve"> (с. Дунаево)</w:t>
            </w:r>
          </w:p>
        </w:tc>
        <w:tc>
          <w:tcPr>
            <w:tcW w:w="905" w:type="pct"/>
            <w:tcBorders>
              <w:top w:val="nil"/>
              <w:left w:val="nil"/>
              <w:bottom w:val="single" w:sz="8" w:space="0" w:color="000000"/>
              <w:right w:val="single" w:sz="8" w:space="0" w:color="000000"/>
            </w:tcBorders>
            <w:shd w:val="clear" w:color="auto" w:fill="auto"/>
            <w:vAlign w:val="center"/>
          </w:tcPr>
          <w:p w14:paraId="3BFFFE3F" w14:textId="17EAB2C7" w:rsidR="00980317" w:rsidRPr="00980317" w:rsidRDefault="00980317" w:rsidP="00980317">
            <w:pPr>
              <w:jc w:val="center"/>
              <w:rPr>
                <w:sz w:val="22"/>
                <w:szCs w:val="22"/>
              </w:rPr>
            </w:pPr>
            <w:r w:rsidRPr="00980317">
              <w:rPr>
                <w:sz w:val="22"/>
                <w:szCs w:val="22"/>
              </w:rPr>
              <w:t>1,3</w:t>
            </w:r>
          </w:p>
        </w:tc>
        <w:tc>
          <w:tcPr>
            <w:tcW w:w="686" w:type="pct"/>
            <w:tcBorders>
              <w:top w:val="nil"/>
              <w:left w:val="nil"/>
              <w:bottom w:val="single" w:sz="8" w:space="0" w:color="000000"/>
              <w:right w:val="single" w:sz="8" w:space="0" w:color="000000"/>
            </w:tcBorders>
            <w:shd w:val="clear" w:color="auto" w:fill="auto"/>
            <w:vAlign w:val="center"/>
          </w:tcPr>
          <w:p w14:paraId="66C98017" w14:textId="27014819" w:rsidR="00980317" w:rsidRPr="00980317" w:rsidRDefault="00980317" w:rsidP="00980317">
            <w:pPr>
              <w:jc w:val="center"/>
              <w:rPr>
                <w:sz w:val="22"/>
                <w:szCs w:val="22"/>
              </w:rPr>
            </w:pPr>
            <w:r w:rsidRPr="00980317">
              <w:rPr>
                <w:sz w:val="22"/>
                <w:szCs w:val="22"/>
              </w:rPr>
              <w:t>1359,6</w:t>
            </w:r>
          </w:p>
        </w:tc>
        <w:tc>
          <w:tcPr>
            <w:tcW w:w="888" w:type="pct"/>
            <w:tcBorders>
              <w:top w:val="nil"/>
              <w:left w:val="nil"/>
              <w:bottom w:val="single" w:sz="8" w:space="0" w:color="000000"/>
              <w:right w:val="single" w:sz="8" w:space="0" w:color="000000"/>
            </w:tcBorders>
            <w:shd w:val="clear" w:color="auto" w:fill="auto"/>
            <w:vAlign w:val="center"/>
          </w:tcPr>
          <w:p w14:paraId="5B43DDF3" w14:textId="2ECEC7FB" w:rsidR="00980317" w:rsidRPr="00980317" w:rsidRDefault="00980317" w:rsidP="00980317">
            <w:pPr>
              <w:jc w:val="center"/>
              <w:rPr>
                <w:sz w:val="22"/>
                <w:szCs w:val="22"/>
              </w:rPr>
            </w:pPr>
            <w:r w:rsidRPr="00980317">
              <w:rPr>
                <w:sz w:val="22"/>
                <w:szCs w:val="22"/>
              </w:rPr>
              <w:t>1045,9</w:t>
            </w:r>
          </w:p>
        </w:tc>
        <w:tc>
          <w:tcPr>
            <w:tcW w:w="886" w:type="pct"/>
            <w:tcBorders>
              <w:top w:val="single" w:sz="4" w:space="0" w:color="auto"/>
              <w:left w:val="single" w:sz="4" w:space="0" w:color="auto"/>
              <w:bottom w:val="single" w:sz="4" w:space="0" w:color="auto"/>
              <w:right w:val="single" w:sz="4" w:space="0" w:color="auto"/>
            </w:tcBorders>
            <w:shd w:val="clear" w:color="auto" w:fill="auto"/>
            <w:vAlign w:val="center"/>
          </w:tcPr>
          <w:p w14:paraId="55A6AD2F" w14:textId="064BCFF5" w:rsidR="00980317" w:rsidRPr="00980317" w:rsidRDefault="00980317" w:rsidP="00980317">
            <w:pPr>
              <w:jc w:val="center"/>
              <w:rPr>
                <w:sz w:val="22"/>
                <w:szCs w:val="22"/>
              </w:rPr>
            </w:pPr>
            <w:r w:rsidRPr="00980317">
              <w:rPr>
                <w:sz w:val="22"/>
                <w:szCs w:val="22"/>
              </w:rPr>
              <w:t>18,9</w:t>
            </w:r>
          </w:p>
        </w:tc>
      </w:tr>
      <w:tr w:rsidR="00980317" w:rsidRPr="009E4337" w14:paraId="4A14440A" w14:textId="77777777" w:rsidTr="00980317">
        <w:trPr>
          <w:cantSplit/>
        </w:trPr>
        <w:tc>
          <w:tcPr>
            <w:tcW w:w="284" w:type="pct"/>
            <w:tcBorders>
              <w:right w:val="single" w:sz="4" w:space="0" w:color="auto"/>
            </w:tcBorders>
            <w:shd w:val="clear" w:color="auto" w:fill="auto"/>
            <w:vAlign w:val="center"/>
          </w:tcPr>
          <w:p w14:paraId="3712E5E8" w14:textId="06831AE3" w:rsidR="00980317" w:rsidRPr="009E4337" w:rsidRDefault="00980317" w:rsidP="00980317">
            <w:pPr>
              <w:pStyle w:val="aa"/>
              <w:jc w:val="center"/>
              <w:rPr>
                <w:sz w:val="22"/>
                <w:szCs w:val="22"/>
              </w:rPr>
            </w:pPr>
            <w:r>
              <w:rPr>
                <w:sz w:val="22"/>
                <w:szCs w:val="22"/>
              </w:rPr>
              <w:t>2</w:t>
            </w:r>
          </w:p>
        </w:tc>
        <w:tc>
          <w:tcPr>
            <w:tcW w:w="1351" w:type="pct"/>
            <w:tcBorders>
              <w:top w:val="nil"/>
              <w:left w:val="nil"/>
              <w:bottom w:val="single" w:sz="8" w:space="0" w:color="000000"/>
              <w:right w:val="single" w:sz="8" w:space="0" w:color="000000"/>
            </w:tcBorders>
            <w:shd w:val="clear" w:color="auto" w:fill="auto"/>
            <w:vAlign w:val="bottom"/>
          </w:tcPr>
          <w:p w14:paraId="6B0AD7A9" w14:textId="6EAB357A" w:rsidR="00980317" w:rsidRPr="00116845" w:rsidRDefault="00980317" w:rsidP="00980317">
            <w:pPr>
              <w:jc w:val="center"/>
              <w:rPr>
                <w:color w:val="000000"/>
                <w:sz w:val="22"/>
                <w:szCs w:val="22"/>
              </w:rPr>
            </w:pPr>
            <w:r w:rsidRPr="00116845">
              <w:rPr>
                <w:color w:val="000000"/>
                <w:sz w:val="22"/>
                <w:szCs w:val="22"/>
              </w:rPr>
              <w:t>Котель</w:t>
            </w:r>
            <w:r>
              <w:rPr>
                <w:color w:val="000000"/>
                <w:sz w:val="22"/>
                <w:szCs w:val="22"/>
              </w:rPr>
              <w:t>н</w:t>
            </w:r>
            <w:r w:rsidRPr="00116845">
              <w:rPr>
                <w:color w:val="000000"/>
                <w:sz w:val="22"/>
                <w:szCs w:val="22"/>
              </w:rPr>
              <w:t xml:space="preserve">ая </w:t>
            </w:r>
            <w:r>
              <w:rPr>
                <w:color w:val="000000"/>
                <w:sz w:val="22"/>
                <w:szCs w:val="22"/>
              </w:rPr>
              <w:t>«</w:t>
            </w:r>
            <w:r w:rsidRPr="00116845">
              <w:rPr>
                <w:color w:val="000000"/>
                <w:sz w:val="22"/>
                <w:szCs w:val="22"/>
              </w:rPr>
              <w:t>Стройдвор</w:t>
            </w:r>
            <w:r>
              <w:rPr>
                <w:color w:val="000000"/>
                <w:sz w:val="22"/>
                <w:szCs w:val="22"/>
              </w:rPr>
              <w:t>»</w:t>
            </w:r>
            <w:r w:rsidRPr="00116845">
              <w:rPr>
                <w:color w:val="000000"/>
                <w:sz w:val="22"/>
                <w:szCs w:val="22"/>
              </w:rPr>
              <w:t xml:space="preserve"> (с. Дунаево)</w:t>
            </w:r>
          </w:p>
        </w:tc>
        <w:tc>
          <w:tcPr>
            <w:tcW w:w="905" w:type="pct"/>
            <w:tcBorders>
              <w:top w:val="nil"/>
              <w:left w:val="nil"/>
              <w:bottom w:val="single" w:sz="8" w:space="0" w:color="000000"/>
              <w:right w:val="single" w:sz="8" w:space="0" w:color="000000"/>
            </w:tcBorders>
            <w:shd w:val="clear" w:color="auto" w:fill="auto"/>
            <w:vAlign w:val="center"/>
          </w:tcPr>
          <w:p w14:paraId="1A005B31" w14:textId="6BCAF834" w:rsidR="00980317" w:rsidRPr="00980317" w:rsidRDefault="00980317" w:rsidP="00980317">
            <w:pPr>
              <w:jc w:val="center"/>
              <w:rPr>
                <w:sz w:val="22"/>
                <w:szCs w:val="22"/>
              </w:rPr>
            </w:pPr>
            <w:r w:rsidRPr="00980317">
              <w:rPr>
                <w:sz w:val="22"/>
                <w:szCs w:val="22"/>
              </w:rPr>
              <w:t>3,0</w:t>
            </w:r>
          </w:p>
        </w:tc>
        <w:tc>
          <w:tcPr>
            <w:tcW w:w="686" w:type="pct"/>
            <w:tcBorders>
              <w:top w:val="nil"/>
              <w:left w:val="nil"/>
              <w:bottom w:val="single" w:sz="8" w:space="0" w:color="000000"/>
              <w:right w:val="single" w:sz="8" w:space="0" w:color="000000"/>
            </w:tcBorders>
            <w:shd w:val="clear" w:color="auto" w:fill="auto"/>
            <w:vAlign w:val="center"/>
          </w:tcPr>
          <w:p w14:paraId="1AB736C0" w14:textId="58DCD9AF" w:rsidR="00980317" w:rsidRPr="00980317" w:rsidRDefault="00980317" w:rsidP="00980317">
            <w:pPr>
              <w:jc w:val="center"/>
              <w:rPr>
                <w:sz w:val="22"/>
                <w:szCs w:val="22"/>
              </w:rPr>
            </w:pPr>
            <w:r w:rsidRPr="00980317">
              <w:rPr>
                <w:sz w:val="22"/>
                <w:szCs w:val="22"/>
              </w:rPr>
              <w:t>2994,2</w:t>
            </w:r>
          </w:p>
        </w:tc>
        <w:tc>
          <w:tcPr>
            <w:tcW w:w="888" w:type="pct"/>
            <w:tcBorders>
              <w:top w:val="nil"/>
              <w:left w:val="nil"/>
              <w:bottom w:val="single" w:sz="8" w:space="0" w:color="000000"/>
              <w:right w:val="single" w:sz="8" w:space="0" w:color="000000"/>
            </w:tcBorders>
            <w:shd w:val="clear" w:color="auto" w:fill="auto"/>
            <w:vAlign w:val="center"/>
          </w:tcPr>
          <w:p w14:paraId="01BC3653" w14:textId="2B97EB43" w:rsidR="00980317" w:rsidRPr="00980317" w:rsidRDefault="00980317" w:rsidP="00980317">
            <w:pPr>
              <w:jc w:val="center"/>
              <w:rPr>
                <w:sz w:val="22"/>
                <w:szCs w:val="22"/>
              </w:rPr>
            </w:pPr>
            <w:r w:rsidRPr="00980317">
              <w:rPr>
                <w:sz w:val="22"/>
                <w:szCs w:val="22"/>
              </w:rPr>
              <w:t>998,1</w:t>
            </w:r>
          </w:p>
        </w:tc>
        <w:tc>
          <w:tcPr>
            <w:tcW w:w="886" w:type="pct"/>
            <w:tcBorders>
              <w:top w:val="single" w:sz="4" w:space="0" w:color="auto"/>
              <w:left w:val="single" w:sz="4" w:space="0" w:color="auto"/>
              <w:bottom w:val="single" w:sz="4" w:space="0" w:color="auto"/>
              <w:right w:val="single" w:sz="4" w:space="0" w:color="auto"/>
            </w:tcBorders>
            <w:shd w:val="clear" w:color="auto" w:fill="auto"/>
            <w:vAlign w:val="center"/>
          </w:tcPr>
          <w:p w14:paraId="2C7CC813" w14:textId="2575A965" w:rsidR="00980317" w:rsidRPr="00980317" w:rsidRDefault="00980317" w:rsidP="00980317">
            <w:pPr>
              <w:jc w:val="center"/>
              <w:rPr>
                <w:sz w:val="22"/>
                <w:szCs w:val="22"/>
              </w:rPr>
            </w:pPr>
            <w:r w:rsidRPr="00980317">
              <w:rPr>
                <w:sz w:val="22"/>
                <w:szCs w:val="22"/>
              </w:rPr>
              <w:t>18,0</w:t>
            </w:r>
          </w:p>
        </w:tc>
      </w:tr>
      <w:tr w:rsidR="00980317" w:rsidRPr="009E4337" w14:paraId="08E6BF76" w14:textId="77777777" w:rsidTr="00980317">
        <w:trPr>
          <w:cantSplit/>
        </w:trPr>
        <w:tc>
          <w:tcPr>
            <w:tcW w:w="284" w:type="pct"/>
            <w:tcBorders>
              <w:right w:val="single" w:sz="4" w:space="0" w:color="auto"/>
            </w:tcBorders>
            <w:shd w:val="clear" w:color="auto" w:fill="auto"/>
            <w:vAlign w:val="center"/>
          </w:tcPr>
          <w:p w14:paraId="7F72A3BC" w14:textId="174BB84F" w:rsidR="00980317" w:rsidRDefault="00980317" w:rsidP="00980317">
            <w:pPr>
              <w:pStyle w:val="aa"/>
              <w:jc w:val="center"/>
              <w:rPr>
                <w:sz w:val="22"/>
                <w:szCs w:val="22"/>
              </w:rPr>
            </w:pPr>
            <w:r>
              <w:rPr>
                <w:sz w:val="22"/>
                <w:szCs w:val="22"/>
              </w:rPr>
              <w:t>3</w:t>
            </w:r>
          </w:p>
        </w:tc>
        <w:tc>
          <w:tcPr>
            <w:tcW w:w="1351" w:type="pct"/>
            <w:tcBorders>
              <w:top w:val="nil"/>
              <w:left w:val="nil"/>
              <w:bottom w:val="single" w:sz="8" w:space="0" w:color="000000"/>
              <w:right w:val="single" w:sz="8" w:space="0" w:color="000000"/>
            </w:tcBorders>
            <w:shd w:val="clear" w:color="auto" w:fill="auto"/>
            <w:vAlign w:val="bottom"/>
          </w:tcPr>
          <w:p w14:paraId="6C006898" w14:textId="4EEA6925" w:rsidR="00980317" w:rsidRPr="00116845" w:rsidRDefault="00980317" w:rsidP="00980317">
            <w:pPr>
              <w:jc w:val="center"/>
              <w:rPr>
                <w:color w:val="000000"/>
                <w:sz w:val="22"/>
                <w:szCs w:val="22"/>
              </w:rPr>
            </w:pPr>
            <w:r w:rsidRPr="00116845">
              <w:rPr>
                <w:color w:val="000000"/>
                <w:sz w:val="22"/>
                <w:szCs w:val="22"/>
              </w:rPr>
              <w:t>Котель</w:t>
            </w:r>
            <w:r>
              <w:rPr>
                <w:color w:val="000000"/>
                <w:sz w:val="22"/>
                <w:szCs w:val="22"/>
              </w:rPr>
              <w:t>н</w:t>
            </w:r>
            <w:r w:rsidRPr="00116845">
              <w:rPr>
                <w:color w:val="000000"/>
                <w:sz w:val="22"/>
                <w:szCs w:val="22"/>
              </w:rPr>
              <w:t xml:space="preserve">ая </w:t>
            </w:r>
            <w:r>
              <w:rPr>
                <w:color w:val="000000"/>
                <w:sz w:val="22"/>
                <w:szCs w:val="22"/>
              </w:rPr>
              <w:t>«</w:t>
            </w:r>
            <w:r w:rsidRPr="00116845">
              <w:rPr>
                <w:color w:val="000000"/>
                <w:sz w:val="22"/>
                <w:szCs w:val="22"/>
              </w:rPr>
              <w:t>ДКПС</w:t>
            </w:r>
            <w:r>
              <w:rPr>
                <w:color w:val="000000"/>
                <w:sz w:val="22"/>
                <w:szCs w:val="22"/>
              </w:rPr>
              <w:t>»</w:t>
            </w:r>
            <w:r w:rsidRPr="00116845">
              <w:rPr>
                <w:color w:val="000000"/>
                <w:sz w:val="22"/>
                <w:szCs w:val="22"/>
              </w:rPr>
              <w:t xml:space="preserve"> (с. Дунаево)</w:t>
            </w:r>
          </w:p>
        </w:tc>
        <w:tc>
          <w:tcPr>
            <w:tcW w:w="905" w:type="pct"/>
            <w:tcBorders>
              <w:top w:val="nil"/>
              <w:left w:val="nil"/>
              <w:bottom w:val="single" w:sz="8" w:space="0" w:color="000000"/>
              <w:right w:val="single" w:sz="8" w:space="0" w:color="000000"/>
            </w:tcBorders>
            <w:shd w:val="clear" w:color="auto" w:fill="auto"/>
            <w:vAlign w:val="center"/>
          </w:tcPr>
          <w:p w14:paraId="66B96E73" w14:textId="6C584F1B" w:rsidR="00980317" w:rsidRPr="00980317" w:rsidRDefault="00980317" w:rsidP="00980317">
            <w:pPr>
              <w:jc w:val="center"/>
              <w:rPr>
                <w:sz w:val="22"/>
                <w:szCs w:val="22"/>
              </w:rPr>
            </w:pPr>
            <w:r w:rsidRPr="00980317">
              <w:rPr>
                <w:sz w:val="22"/>
                <w:szCs w:val="22"/>
              </w:rPr>
              <w:t>4,8</w:t>
            </w:r>
          </w:p>
        </w:tc>
        <w:tc>
          <w:tcPr>
            <w:tcW w:w="686" w:type="pct"/>
            <w:tcBorders>
              <w:top w:val="nil"/>
              <w:left w:val="nil"/>
              <w:bottom w:val="single" w:sz="8" w:space="0" w:color="000000"/>
              <w:right w:val="single" w:sz="8" w:space="0" w:color="000000"/>
            </w:tcBorders>
            <w:shd w:val="clear" w:color="auto" w:fill="auto"/>
            <w:vAlign w:val="center"/>
          </w:tcPr>
          <w:p w14:paraId="72CF2CE2" w14:textId="68A83D21" w:rsidR="00980317" w:rsidRPr="00980317" w:rsidRDefault="00980317" w:rsidP="00980317">
            <w:pPr>
              <w:jc w:val="center"/>
              <w:rPr>
                <w:sz w:val="22"/>
                <w:szCs w:val="22"/>
              </w:rPr>
            </w:pPr>
            <w:r w:rsidRPr="00980317">
              <w:rPr>
                <w:sz w:val="22"/>
                <w:szCs w:val="22"/>
              </w:rPr>
              <w:t>6285,1</w:t>
            </w:r>
          </w:p>
        </w:tc>
        <w:tc>
          <w:tcPr>
            <w:tcW w:w="888" w:type="pct"/>
            <w:tcBorders>
              <w:top w:val="nil"/>
              <w:left w:val="nil"/>
              <w:bottom w:val="single" w:sz="8" w:space="0" w:color="000000"/>
              <w:right w:val="single" w:sz="8" w:space="0" w:color="000000"/>
            </w:tcBorders>
            <w:shd w:val="clear" w:color="auto" w:fill="auto"/>
            <w:vAlign w:val="center"/>
          </w:tcPr>
          <w:p w14:paraId="10F9C4A7" w14:textId="7E9A78FD" w:rsidR="00980317" w:rsidRPr="00980317" w:rsidRDefault="00980317" w:rsidP="00980317">
            <w:pPr>
              <w:jc w:val="center"/>
              <w:rPr>
                <w:sz w:val="22"/>
                <w:szCs w:val="22"/>
              </w:rPr>
            </w:pPr>
            <w:r w:rsidRPr="00980317">
              <w:rPr>
                <w:sz w:val="22"/>
                <w:szCs w:val="22"/>
              </w:rPr>
              <w:t>1309,4</w:t>
            </w:r>
          </w:p>
        </w:tc>
        <w:tc>
          <w:tcPr>
            <w:tcW w:w="886" w:type="pct"/>
            <w:tcBorders>
              <w:top w:val="single" w:sz="4" w:space="0" w:color="auto"/>
              <w:left w:val="single" w:sz="4" w:space="0" w:color="auto"/>
              <w:bottom w:val="single" w:sz="4" w:space="0" w:color="auto"/>
              <w:right w:val="single" w:sz="4" w:space="0" w:color="auto"/>
            </w:tcBorders>
            <w:shd w:val="clear" w:color="auto" w:fill="auto"/>
            <w:vAlign w:val="center"/>
          </w:tcPr>
          <w:p w14:paraId="58F9F988" w14:textId="5C69E69E" w:rsidR="00980317" w:rsidRPr="00980317" w:rsidRDefault="00980317" w:rsidP="00980317">
            <w:pPr>
              <w:jc w:val="center"/>
              <w:rPr>
                <w:sz w:val="22"/>
                <w:szCs w:val="22"/>
              </w:rPr>
            </w:pPr>
            <w:r w:rsidRPr="00980317">
              <w:rPr>
                <w:sz w:val="22"/>
                <w:szCs w:val="22"/>
              </w:rPr>
              <w:t>23,6</w:t>
            </w:r>
          </w:p>
        </w:tc>
      </w:tr>
    </w:tbl>
    <w:p w14:paraId="48E388A2" w14:textId="77777777" w:rsidR="00C92D67" w:rsidRPr="009E4337" w:rsidRDefault="00C92D67"/>
    <w:p w14:paraId="5BFD840B" w14:textId="77777777" w:rsidR="008A451F" w:rsidRPr="009E4337" w:rsidRDefault="00F0314C" w:rsidP="0006129B">
      <w:pPr>
        <w:pStyle w:val="30"/>
        <w:spacing w:line="240" w:lineRule="auto"/>
      </w:pPr>
      <w:bookmarkStart w:id="62" w:name="_Toc158278617"/>
      <w:bookmarkStart w:id="63" w:name="_Toc183331723"/>
      <w:r w:rsidRPr="009E4337">
        <w:t>2.9</w:t>
      </w:r>
      <w:r w:rsidR="008A451F" w:rsidRPr="009E4337">
        <w:t xml:space="preserve"> </w:t>
      </w:r>
      <w:r w:rsidRPr="009E4337">
        <w:t>С</w:t>
      </w:r>
      <w:r w:rsidR="00E800F8" w:rsidRPr="009E4337">
        <w:t>пособы учета тепла, отпущенного в тепловые сети</w:t>
      </w:r>
      <w:bookmarkEnd w:id="62"/>
      <w:bookmarkEnd w:id="63"/>
    </w:p>
    <w:p w14:paraId="27BF87FE" w14:textId="00C7D17A" w:rsidR="002C480E" w:rsidRPr="009E4337" w:rsidRDefault="002C480E" w:rsidP="002C480E">
      <w:pPr>
        <w:pStyle w:val="Affa"/>
      </w:pPr>
      <w:r w:rsidRPr="009E4337">
        <w:t xml:space="preserve">Согласно пункту 1 статьи 13 Федерального закона от 23.11.2009 № 261-ФЗ </w:t>
      </w:r>
      <w:r w:rsidR="0098168B" w:rsidRPr="009E4337">
        <w:t>«</w:t>
      </w:r>
      <w:r w:rsidRPr="009E4337">
        <w:t>Об энергосбережении и о повышении энергетической эффективности и о внесении изменений в отдельные законодательные акты Российской федерации</w:t>
      </w:r>
      <w:r w:rsidR="0098168B" w:rsidRPr="009E4337">
        <w:t>»</w:t>
      </w:r>
      <w:r w:rsidRPr="009E4337">
        <w:t xml:space="preserve"> производимые, передаваемые, потребляемые энергетические ресурсы подлежат обязательному учету с применением приборов учета используемых энергетических ресурсов. </w:t>
      </w:r>
    </w:p>
    <w:p w14:paraId="79D0E79F" w14:textId="22B10837" w:rsidR="002C480E" w:rsidRPr="009E4337" w:rsidRDefault="002C480E" w:rsidP="002C480E">
      <w:pPr>
        <w:pStyle w:val="Affa"/>
      </w:pPr>
      <w:r w:rsidRPr="009E4337">
        <w:t xml:space="preserve">В соответствии с пунктом 1 статьи 19 Федерального закона от 27.07.2010 №190-ФЗ </w:t>
      </w:r>
      <w:r w:rsidR="0098168B" w:rsidRPr="009E4337">
        <w:t>«</w:t>
      </w:r>
      <w:r w:rsidRPr="009E4337">
        <w:t>О теплоснабжении</w:t>
      </w:r>
      <w:r w:rsidR="0098168B" w:rsidRPr="009E4337">
        <w:t>»</w:t>
      </w:r>
      <w:r w:rsidRPr="009E4337">
        <w:t xml:space="preserve"> количество тепловой энергии, теплоносителя, поставляемых по договору теплоснабжения или договору поставки тепловой энергии, а также передаваемых по договору оказания услуг по передаче тепловой энергии, теплоносителя, подлежит коммерческому учету.</w:t>
      </w:r>
    </w:p>
    <w:p w14:paraId="5E52C27C" w14:textId="3C5A998F" w:rsidR="002C480E" w:rsidRPr="009E4337" w:rsidRDefault="002C480E" w:rsidP="002C480E">
      <w:pPr>
        <w:pStyle w:val="Affa"/>
      </w:pPr>
      <w:r w:rsidRPr="009E4337">
        <w:t xml:space="preserve">В соответствии с пунктом 2 статьи 19 Федерального закона от 27.07.2010 №190-ФЗ </w:t>
      </w:r>
      <w:r w:rsidR="0098168B" w:rsidRPr="009E4337">
        <w:t>«</w:t>
      </w:r>
      <w:r w:rsidRPr="009E4337">
        <w:t>О теплоснабжении</w:t>
      </w:r>
      <w:r w:rsidR="0098168B" w:rsidRPr="009E4337">
        <w:t>»</w:t>
      </w:r>
      <w:r w:rsidRPr="009E4337">
        <w:t xml:space="preserve"> коммерческий учет тепловой энергии, теплоносителя осуществляется путем их измерения приборами учета, которые устанавливаются в точке учета, расположенной на границе балансовой принадлежности, если договором теплоснабжения или договором оказания услуг по передаче тепловой энергии не определена иная точка учета.</w:t>
      </w:r>
    </w:p>
    <w:p w14:paraId="27FBF57A" w14:textId="77777777" w:rsidR="002C480E" w:rsidRPr="009E4337" w:rsidRDefault="002C480E" w:rsidP="002C480E">
      <w:pPr>
        <w:ind w:firstLine="567"/>
      </w:pPr>
      <w:r w:rsidRPr="009E4337">
        <w:t>Узлы учета тепловой энергии осуществляют:</w:t>
      </w:r>
    </w:p>
    <w:p w14:paraId="0805086A" w14:textId="77777777" w:rsidR="002C480E" w:rsidRPr="009E4337" w:rsidRDefault="002C480E" w:rsidP="002C480E">
      <w:pPr>
        <w:ind w:firstLine="567"/>
      </w:pPr>
      <w:r w:rsidRPr="009E4337">
        <w:t>-</w:t>
      </w:r>
      <w:r w:rsidRPr="009E4337">
        <w:tab/>
        <w:t>учет тепловой энергии, расходуемой объектами на отопление;</w:t>
      </w:r>
    </w:p>
    <w:p w14:paraId="44207BBC" w14:textId="77777777" w:rsidR="002C480E" w:rsidRPr="009E4337" w:rsidRDefault="002C480E" w:rsidP="002C480E">
      <w:pPr>
        <w:ind w:firstLine="567"/>
      </w:pPr>
      <w:r w:rsidRPr="009E4337">
        <w:t>-</w:t>
      </w:r>
      <w:r w:rsidRPr="009E4337">
        <w:tab/>
        <w:t>измерение давления в трубопроводах;</w:t>
      </w:r>
    </w:p>
    <w:p w14:paraId="2D37C21A" w14:textId="77777777" w:rsidR="002C480E" w:rsidRPr="009E4337" w:rsidRDefault="002C480E" w:rsidP="002C480E">
      <w:pPr>
        <w:ind w:firstLine="567"/>
      </w:pPr>
      <w:r w:rsidRPr="009E4337">
        <w:t>-</w:t>
      </w:r>
      <w:r w:rsidRPr="009E4337">
        <w:tab/>
        <w:t>измерение температуры в трубопроводах;</w:t>
      </w:r>
    </w:p>
    <w:p w14:paraId="4F1E1B03" w14:textId="77777777" w:rsidR="002C480E" w:rsidRPr="009E4337" w:rsidRDefault="002C480E" w:rsidP="002C480E">
      <w:pPr>
        <w:ind w:firstLine="567"/>
      </w:pPr>
      <w:r w:rsidRPr="009E4337">
        <w:t>-</w:t>
      </w:r>
      <w:r w:rsidRPr="009E4337">
        <w:tab/>
        <w:t>регистрацию нештатных ситуаций;</w:t>
      </w:r>
    </w:p>
    <w:p w14:paraId="50FF2B70" w14:textId="77777777" w:rsidR="002C480E" w:rsidRPr="009E4337" w:rsidRDefault="002C480E" w:rsidP="002C480E">
      <w:pPr>
        <w:ind w:firstLine="567"/>
      </w:pPr>
      <w:r w:rsidRPr="009E4337">
        <w:t>-</w:t>
      </w:r>
      <w:r w:rsidRPr="009E4337">
        <w:tab/>
        <w:t>автоматическую передачу данных с заданным периодом опроса, сигналов предупреждения об аварийных и нештатных ситуациях - немедленно.</w:t>
      </w:r>
    </w:p>
    <w:p w14:paraId="39365ED7" w14:textId="6CA5D6A3" w:rsidR="00561045" w:rsidRPr="009E4337" w:rsidRDefault="00EE0F87" w:rsidP="00561045">
      <w:pPr>
        <w:pStyle w:val="Affa"/>
        <w:rPr>
          <w:szCs w:val="24"/>
        </w:rPr>
      </w:pPr>
      <w:r w:rsidRPr="009E4337">
        <w:rPr>
          <w:szCs w:val="24"/>
        </w:rPr>
        <w:t>Сведения о п</w:t>
      </w:r>
      <w:r w:rsidR="001C5F4E" w:rsidRPr="009E4337">
        <w:rPr>
          <w:szCs w:val="24"/>
        </w:rPr>
        <w:t>рибор</w:t>
      </w:r>
      <w:r w:rsidRPr="009E4337">
        <w:rPr>
          <w:szCs w:val="24"/>
        </w:rPr>
        <w:t>ах</w:t>
      </w:r>
      <w:r w:rsidR="00561045" w:rsidRPr="009E4337">
        <w:rPr>
          <w:szCs w:val="24"/>
        </w:rPr>
        <w:t xml:space="preserve"> учета тепла, использующи</w:t>
      </w:r>
      <w:r w:rsidR="001C5F4E" w:rsidRPr="009E4337">
        <w:rPr>
          <w:szCs w:val="24"/>
        </w:rPr>
        <w:t>е</w:t>
      </w:r>
      <w:r w:rsidR="00561045" w:rsidRPr="009E4337">
        <w:rPr>
          <w:szCs w:val="24"/>
        </w:rPr>
        <w:t>ся для учета тепла, отпускаемого в тепловую сеть</w:t>
      </w:r>
      <w:r w:rsidRPr="009E4337">
        <w:rPr>
          <w:szCs w:val="24"/>
        </w:rPr>
        <w:t>, не представлены</w:t>
      </w:r>
      <w:r w:rsidR="00561045" w:rsidRPr="009E4337">
        <w:rPr>
          <w:szCs w:val="24"/>
        </w:rPr>
        <w:t xml:space="preserve">. При отсутствии приборов учета тепла, расчет величины отпускаемой тепловой энергии осуществляется расчетным способом, исходя из удельного расхода топлива на выработку тепла. </w:t>
      </w:r>
    </w:p>
    <w:p w14:paraId="2CFE7760" w14:textId="77777777" w:rsidR="00561045" w:rsidRPr="009E4337" w:rsidRDefault="00561045" w:rsidP="002C480E">
      <w:pPr>
        <w:pStyle w:val="Affa"/>
        <w:rPr>
          <w:szCs w:val="24"/>
        </w:rPr>
      </w:pPr>
    </w:p>
    <w:p w14:paraId="10D99139" w14:textId="77777777" w:rsidR="008A451F" w:rsidRPr="009E4337" w:rsidRDefault="00F0314C" w:rsidP="0006129B">
      <w:pPr>
        <w:pStyle w:val="30"/>
        <w:spacing w:line="240" w:lineRule="auto"/>
      </w:pPr>
      <w:bookmarkStart w:id="64" w:name="_Toc158278618"/>
      <w:bookmarkStart w:id="65" w:name="_Toc183331724"/>
      <w:r w:rsidRPr="009E4337">
        <w:t>2.10</w:t>
      </w:r>
      <w:r w:rsidR="008A451F" w:rsidRPr="009E4337">
        <w:t xml:space="preserve"> </w:t>
      </w:r>
      <w:r w:rsidRPr="009E4337">
        <w:t>С</w:t>
      </w:r>
      <w:r w:rsidR="00E800F8" w:rsidRPr="009E4337">
        <w:t>татистика отказов и восстановлений оборудования источников тепловой энергии</w:t>
      </w:r>
      <w:bookmarkEnd w:id="64"/>
      <w:bookmarkEnd w:id="65"/>
    </w:p>
    <w:p w14:paraId="05A50377" w14:textId="77777777" w:rsidR="000E2D27" w:rsidRPr="009E4337" w:rsidRDefault="000E2D27" w:rsidP="0006129B">
      <w:pPr>
        <w:pStyle w:val="Affa"/>
        <w:rPr>
          <w:szCs w:val="24"/>
        </w:rPr>
      </w:pPr>
      <w:r w:rsidRPr="009E4337">
        <w:rPr>
          <w:szCs w:val="24"/>
        </w:rPr>
        <w:t>На основе</w:t>
      </w:r>
      <w:r w:rsidR="008618F3" w:rsidRPr="009E4337">
        <w:rPr>
          <w:szCs w:val="24"/>
        </w:rPr>
        <w:t xml:space="preserve"> данных, предоставленных ресурсоснабжающими организациями и</w:t>
      </w:r>
      <w:r w:rsidRPr="009E4337">
        <w:rPr>
          <w:szCs w:val="24"/>
        </w:rPr>
        <w:t xml:space="preserve"> отчетных данных публикуемых в соответствии со стандартами раскрытия информации ТСО, отказов оборудования источников тепловой энергии, повлекших прекращение подачи тепла, не зафиксировано.</w:t>
      </w:r>
    </w:p>
    <w:p w14:paraId="268291D9" w14:textId="77777777" w:rsidR="00E71595" w:rsidRPr="009E4337" w:rsidRDefault="00E71595" w:rsidP="0006129B">
      <w:pPr>
        <w:pStyle w:val="Affa"/>
        <w:rPr>
          <w:szCs w:val="24"/>
        </w:rPr>
      </w:pPr>
    </w:p>
    <w:p w14:paraId="7A21EC59" w14:textId="77777777" w:rsidR="008A451F" w:rsidRPr="009E4337" w:rsidRDefault="00F0314C" w:rsidP="0006129B">
      <w:pPr>
        <w:pStyle w:val="30"/>
        <w:spacing w:line="240" w:lineRule="auto"/>
      </w:pPr>
      <w:bookmarkStart w:id="66" w:name="_Toc158278619"/>
      <w:bookmarkStart w:id="67" w:name="_Toc183331725"/>
      <w:r w:rsidRPr="009E4337">
        <w:lastRenderedPageBreak/>
        <w:t>2.11 П</w:t>
      </w:r>
      <w:r w:rsidR="00E800F8" w:rsidRPr="009E4337">
        <w:t>редписания надзорных органов по запрещению дальнейшей эксплуатации источников тепловой энергии</w:t>
      </w:r>
      <w:bookmarkEnd w:id="66"/>
      <w:bookmarkEnd w:id="67"/>
    </w:p>
    <w:p w14:paraId="02750D38" w14:textId="77777777" w:rsidR="00084260" w:rsidRPr="009E4337" w:rsidRDefault="00084260" w:rsidP="0006129B">
      <w:pPr>
        <w:ind w:firstLine="709"/>
      </w:pPr>
      <w:r w:rsidRPr="009E4337">
        <w:t>Предписания надзорных органов по запрещению дальнейшей эксплуатации источников тепловой энергии отсутствуют.</w:t>
      </w:r>
    </w:p>
    <w:p w14:paraId="5F88CC9F" w14:textId="77777777" w:rsidR="00631856" w:rsidRPr="009E4337" w:rsidRDefault="00631856" w:rsidP="0006129B">
      <w:pPr>
        <w:ind w:firstLine="709"/>
      </w:pPr>
    </w:p>
    <w:p w14:paraId="1E1EE135" w14:textId="77777777" w:rsidR="00631856" w:rsidRPr="009E4337" w:rsidRDefault="00F0314C" w:rsidP="0006129B">
      <w:pPr>
        <w:pStyle w:val="30"/>
        <w:spacing w:line="240" w:lineRule="auto"/>
        <w:rPr>
          <w:rStyle w:val="ed"/>
        </w:rPr>
      </w:pPr>
      <w:bookmarkStart w:id="68" w:name="_Toc158278620"/>
      <w:bookmarkStart w:id="69" w:name="_Toc183331726"/>
      <w:r w:rsidRPr="009E4337">
        <w:rPr>
          <w:rStyle w:val="ed"/>
        </w:rPr>
        <w:t>2.12 П</w:t>
      </w:r>
      <w:r w:rsidR="00E800F8" w:rsidRPr="009E4337">
        <w:rPr>
          <w:rStyle w:val="ed"/>
        </w:rPr>
        <w:t>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bookmarkEnd w:id="68"/>
      <w:bookmarkEnd w:id="69"/>
    </w:p>
    <w:p w14:paraId="21B278E2" w14:textId="77777777" w:rsidR="00B11847" w:rsidRPr="009E4337" w:rsidRDefault="00B11847" w:rsidP="0006129B">
      <w:pPr>
        <w:ind w:firstLine="567"/>
      </w:pPr>
      <w:r w:rsidRPr="009E4337">
        <w:t>Комбинированная выработка тепловой и элек</w:t>
      </w:r>
      <w:r w:rsidR="00B57620" w:rsidRPr="009E4337">
        <w:t xml:space="preserve">трической энергии </w:t>
      </w:r>
      <w:r w:rsidRPr="009E4337">
        <w:t>не осуществляется.</w:t>
      </w:r>
    </w:p>
    <w:p w14:paraId="56D44CA5" w14:textId="77777777" w:rsidR="00E71595" w:rsidRPr="009E4337" w:rsidRDefault="00E71595" w:rsidP="0006129B">
      <w:pPr>
        <w:ind w:firstLine="709"/>
        <w:rPr>
          <w:b/>
          <w:u w:val="single"/>
        </w:rPr>
      </w:pPr>
    </w:p>
    <w:p w14:paraId="298D27EA" w14:textId="77777777" w:rsidR="005530D5" w:rsidRPr="009E4337" w:rsidRDefault="00F0314C" w:rsidP="0006129B">
      <w:pPr>
        <w:pStyle w:val="30"/>
        <w:spacing w:line="240" w:lineRule="auto"/>
      </w:pPr>
      <w:bookmarkStart w:id="70" w:name="_Toc158278621"/>
      <w:bookmarkStart w:id="71" w:name="_Toc183331727"/>
      <w:r w:rsidRPr="009E4337">
        <w:t xml:space="preserve">2.13 </w:t>
      </w:r>
      <w:r w:rsidR="005530D5" w:rsidRPr="009E4337">
        <w:t xml:space="preserve">Изменения, произошедшие в </w:t>
      </w:r>
      <w:r w:rsidR="008122C5" w:rsidRPr="009E4337">
        <w:t>технических характеристиках основного оборудования источников тепловой энергии</w:t>
      </w:r>
      <w:r w:rsidR="00D458C1" w:rsidRPr="009E4337">
        <w:t xml:space="preserve"> </w:t>
      </w:r>
      <w:r w:rsidR="006E64FD" w:rsidRPr="009E4337">
        <w:t>поселения</w:t>
      </w:r>
      <w:r w:rsidR="00395E21" w:rsidRPr="009E4337">
        <w:t xml:space="preserve"> </w:t>
      </w:r>
      <w:r w:rsidR="008122C5" w:rsidRPr="009E4337">
        <w:t xml:space="preserve">за период, </w:t>
      </w:r>
      <w:r w:rsidR="00042A16" w:rsidRPr="009E4337">
        <w:t>предшествующий разработке (актуализации) схемы теплоснабжения</w:t>
      </w:r>
      <w:bookmarkEnd w:id="70"/>
      <w:bookmarkEnd w:id="71"/>
    </w:p>
    <w:p w14:paraId="3A96D307" w14:textId="6573EF69" w:rsidR="00B0057D" w:rsidRPr="009E4337" w:rsidRDefault="001E78EB" w:rsidP="00B0057D">
      <w:pPr>
        <w:ind w:firstLine="567"/>
      </w:pPr>
      <w:r w:rsidRPr="009E4337">
        <w:t xml:space="preserve">Глава переработана </w:t>
      </w:r>
      <w:r w:rsidR="00B0057D" w:rsidRPr="009E4337">
        <w:t xml:space="preserve">с учетом требований Постановление Правительства РФ от 22.02.2012 № 154 </w:t>
      </w:r>
      <w:r w:rsidR="0098168B" w:rsidRPr="009E4337">
        <w:t>«</w:t>
      </w:r>
      <w:r w:rsidR="00B0057D" w:rsidRPr="009E4337">
        <w:t>О требованиях к схемам теплоснабжения, порядку их разработки и утверждения</w:t>
      </w:r>
      <w:r w:rsidR="0098168B" w:rsidRPr="009E4337">
        <w:t>»</w:t>
      </w:r>
      <w:r w:rsidR="00B0057D" w:rsidRPr="009E4337">
        <w:t xml:space="preserve">, а также Методических указаний по разработке схем теплоснабжения (утв. Приказом Минэнерго России от 05.07.2019 № 212 </w:t>
      </w:r>
      <w:r w:rsidR="0098168B" w:rsidRPr="009E4337">
        <w:t>«</w:t>
      </w:r>
      <w:r w:rsidR="00B0057D" w:rsidRPr="009E4337">
        <w:t>Об утверждении Методических указаний по разработке схем теплоснабжения</w:t>
      </w:r>
      <w:r w:rsidR="0098168B" w:rsidRPr="009E4337">
        <w:t>»</w:t>
      </w:r>
      <w:r w:rsidR="00B0057D" w:rsidRPr="009E4337">
        <w:t xml:space="preserve">). </w:t>
      </w:r>
    </w:p>
    <w:p w14:paraId="3FD9733C" w14:textId="77777777" w:rsidR="00AD2C1A" w:rsidRPr="009E4337" w:rsidRDefault="00AD2C1A" w:rsidP="0006129B">
      <w:pPr>
        <w:ind w:firstLine="567"/>
        <w:rPr>
          <w:b/>
        </w:rPr>
      </w:pPr>
    </w:p>
    <w:p w14:paraId="14269FFD" w14:textId="77777777" w:rsidR="006F799E" w:rsidRPr="009E4337" w:rsidRDefault="006F799E" w:rsidP="0006129B">
      <w:pPr>
        <w:pStyle w:val="21"/>
        <w:spacing w:line="240" w:lineRule="auto"/>
        <w:sectPr w:rsidR="006F799E" w:rsidRPr="009E4337" w:rsidSect="004C5CD6">
          <w:pgSz w:w="11906" w:h="16838"/>
          <w:pgMar w:top="1134" w:right="849" w:bottom="1134" w:left="993" w:header="709" w:footer="709" w:gutter="0"/>
          <w:cols w:space="708"/>
          <w:docGrid w:linePitch="360"/>
        </w:sectPr>
      </w:pPr>
      <w:bookmarkStart w:id="72" w:name="_Toc422303783"/>
    </w:p>
    <w:p w14:paraId="28D46290" w14:textId="77777777" w:rsidR="003A5836" w:rsidRPr="009E4337" w:rsidRDefault="003A5836" w:rsidP="0006129B">
      <w:pPr>
        <w:pStyle w:val="21"/>
        <w:spacing w:line="240" w:lineRule="auto"/>
      </w:pPr>
      <w:bookmarkStart w:id="73" w:name="_Toc158278622"/>
      <w:bookmarkStart w:id="74" w:name="_Toc183331728"/>
      <w:r w:rsidRPr="009E4337">
        <w:lastRenderedPageBreak/>
        <w:t xml:space="preserve">Часть 3 </w:t>
      </w:r>
      <w:bookmarkEnd w:id="72"/>
      <w:r w:rsidR="00E800F8" w:rsidRPr="009E4337">
        <w:t>Тепловые сети, сооружения на них</w:t>
      </w:r>
      <w:bookmarkEnd w:id="73"/>
      <w:bookmarkEnd w:id="74"/>
    </w:p>
    <w:p w14:paraId="76D5E3E2" w14:textId="77777777" w:rsidR="009A06A9" w:rsidRPr="009E4337" w:rsidRDefault="00F0314C" w:rsidP="0006129B">
      <w:pPr>
        <w:pStyle w:val="30"/>
        <w:spacing w:line="240" w:lineRule="auto"/>
      </w:pPr>
      <w:bookmarkStart w:id="75" w:name="_Toc158278623"/>
      <w:bookmarkStart w:id="76" w:name="_Toc183331729"/>
      <w:r w:rsidRPr="009E4337">
        <w:t>3.1</w:t>
      </w:r>
      <w:r w:rsidR="009A06A9" w:rsidRPr="009E4337">
        <w:t xml:space="preserve"> </w:t>
      </w:r>
      <w:r w:rsidRPr="009E4337">
        <w:t>О</w:t>
      </w:r>
      <w:r w:rsidR="00E800F8" w:rsidRPr="009E4337">
        <w:t>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bookmarkEnd w:id="75"/>
      <w:bookmarkEnd w:id="76"/>
    </w:p>
    <w:p w14:paraId="06945070" w14:textId="0DB90F86" w:rsidR="009962EB" w:rsidRPr="009E4337" w:rsidRDefault="002F0387" w:rsidP="00561045">
      <w:pPr>
        <w:pStyle w:val="Affa"/>
      </w:pPr>
      <w:r w:rsidRPr="009E4337">
        <w:t>Краткая х</w:t>
      </w:r>
      <w:r w:rsidR="00D41130" w:rsidRPr="009E4337">
        <w:t>арактеристика тепловых сетей</w:t>
      </w:r>
      <w:r w:rsidR="00A776A4" w:rsidRPr="009E4337">
        <w:t xml:space="preserve">, расположенных </w:t>
      </w:r>
      <w:r w:rsidR="00070E4F" w:rsidRPr="009E4337">
        <w:t>на территории поселения</w:t>
      </w:r>
      <w:r w:rsidR="00A776A4" w:rsidRPr="009E4337">
        <w:t>,</w:t>
      </w:r>
      <w:r w:rsidR="00D41130" w:rsidRPr="009E4337">
        <w:t xml:space="preserve"> приведена в таблице </w:t>
      </w:r>
      <w:r w:rsidRPr="009E4337">
        <w:t>ниже</w:t>
      </w:r>
      <w:r w:rsidR="00D41130" w:rsidRPr="009E4337">
        <w:t>.</w:t>
      </w:r>
    </w:p>
    <w:p w14:paraId="02DE8B91" w14:textId="77777777" w:rsidR="00D41130" w:rsidRPr="009E4337" w:rsidRDefault="00D41130" w:rsidP="0006129B">
      <w:pPr>
        <w:ind w:firstLine="567"/>
      </w:pPr>
    </w:p>
    <w:p w14:paraId="2E9CF9F7" w14:textId="01BB76E6" w:rsidR="009962EB" w:rsidRPr="009E4337" w:rsidRDefault="009962EB" w:rsidP="0006129B">
      <w:pPr>
        <w:pStyle w:val="aff8"/>
        <w:spacing w:line="240" w:lineRule="auto"/>
      </w:pPr>
      <w:r w:rsidRPr="009E4337">
        <w:t xml:space="preserve">Таблица </w:t>
      </w:r>
      <w:r w:rsidR="008A3CE6" w:rsidRPr="009E4337">
        <w:fldChar w:fldCharType="begin"/>
      </w:r>
      <w:r w:rsidR="006972A4" w:rsidRPr="009E4337">
        <w:instrText xml:space="preserve"> SEQ Таблица \* ARABIC </w:instrText>
      </w:r>
      <w:r w:rsidR="008A3CE6" w:rsidRPr="009E4337">
        <w:fldChar w:fldCharType="separate"/>
      </w:r>
      <w:r w:rsidR="00421AC7">
        <w:rPr>
          <w:noProof/>
        </w:rPr>
        <w:t>9</w:t>
      </w:r>
      <w:r w:rsidR="008A3CE6" w:rsidRPr="009E4337">
        <w:rPr>
          <w:noProof/>
        </w:rPr>
        <w:fldChar w:fldCharType="end"/>
      </w:r>
      <w:r w:rsidRPr="009E4337">
        <w:t xml:space="preserve"> – </w:t>
      </w:r>
      <w:r w:rsidR="002C269D" w:rsidRPr="009E4337">
        <w:t>Общая х</w:t>
      </w:r>
      <w:r w:rsidRPr="009E4337">
        <w:t xml:space="preserve">арактеристика </w:t>
      </w:r>
      <w:r w:rsidR="00DC744B" w:rsidRPr="009E4337">
        <w:t>тепловых сетей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9"/>
        <w:gridCol w:w="3908"/>
        <w:gridCol w:w="2544"/>
        <w:gridCol w:w="2623"/>
      </w:tblGrid>
      <w:tr w:rsidR="009E4337" w:rsidRPr="009E4337" w14:paraId="629968BB" w14:textId="77777777" w:rsidTr="007E5592">
        <w:trPr>
          <w:tblHeader/>
        </w:trPr>
        <w:tc>
          <w:tcPr>
            <w:tcW w:w="395" w:type="pct"/>
            <w:tcBorders>
              <w:right w:val="single" w:sz="4" w:space="0" w:color="auto"/>
            </w:tcBorders>
            <w:shd w:val="clear" w:color="auto" w:fill="auto"/>
            <w:vAlign w:val="center"/>
          </w:tcPr>
          <w:p w14:paraId="572E4CBA" w14:textId="77777777" w:rsidR="00EE0F87" w:rsidRPr="009E4337" w:rsidRDefault="00EE0F87" w:rsidP="0006129B">
            <w:pPr>
              <w:jc w:val="center"/>
              <w:rPr>
                <w:sz w:val="22"/>
              </w:rPr>
            </w:pPr>
            <w:r w:rsidRPr="009E4337">
              <w:rPr>
                <w:sz w:val="22"/>
              </w:rPr>
              <w:t>№ п/п</w:t>
            </w:r>
          </w:p>
        </w:tc>
        <w:tc>
          <w:tcPr>
            <w:tcW w:w="1983" w:type="pct"/>
            <w:tcBorders>
              <w:left w:val="single" w:sz="4" w:space="0" w:color="auto"/>
            </w:tcBorders>
            <w:shd w:val="clear" w:color="auto" w:fill="auto"/>
            <w:vAlign w:val="center"/>
          </w:tcPr>
          <w:p w14:paraId="26425DCE" w14:textId="77777777" w:rsidR="00EE0F87" w:rsidRPr="009E4337" w:rsidRDefault="00EE0F87" w:rsidP="0006129B">
            <w:pPr>
              <w:jc w:val="center"/>
              <w:rPr>
                <w:sz w:val="22"/>
              </w:rPr>
            </w:pPr>
            <w:r w:rsidRPr="009E4337">
              <w:rPr>
                <w:sz w:val="22"/>
              </w:rPr>
              <w:t>Наименование СЦТ</w:t>
            </w:r>
          </w:p>
        </w:tc>
        <w:tc>
          <w:tcPr>
            <w:tcW w:w="1291" w:type="pct"/>
            <w:tcBorders>
              <w:bottom w:val="single" w:sz="4" w:space="0" w:color="auto"/>
            </w:tcBorders>
            <w:vAlign w:val="center"/>
          </w:tcPr>
          <w:p w14:paraId="5E1D7511" w14:textId="77777777" w:rsidR="00EE0F87" w:rsidRPr="009E4337" w:rsidRDefault="00EE0F87" w:rsidP="00791DD6">
            <w:pPr>
              <w:jc w:val="center"/>
              <w:rPr>
                <w:sz w:val="22"/>
              </w:rPr>
            </w:pPr>
            <w:r w:rsidRPr="009E4337">
              <w:rPr>
                <w:sz w:val="22"/>
              </w:rPr>
              <w:t>Протяженность тепловой сети в двухтрубном исчислении, м</w:t>
            </w:r>
          </w:p>
        </w:tc>
        <w:tc>
          <w:tcPr>
            <w:tcW w:w="1331" w:type="pct"/>
            <w:tcBorders>
              <w:bottom w:val="single" w:sz="4" w:space="0" w:color="auto"/>
            </w:tcBorders>
            <w:shd w:val="clear" w:color="auto" w:fill="auto"/>
            <w:vAlign w:val="center"/>
          </w:tcPr>
          <w:p w14:paraId="2CD781C0" w14:textId="77777777" w:rsidR="00EE0F87" w:rsidRPr="009E4337" w:rsidRDefault="00EE0F87" w:rsidP="00791DD6">
            <w:pPr>
              <w:jc w:val="center"/>
              <w:rPr>
                <w:sz w:val="22"/>
              </w:rPr>
            </w:pPr>
            <w:r w:rsidRPr="009E4337">
              <w:rPr>
                <w:sz w:val="22"/>
              </w:rPr>
              <w:t>Материальная характеристика, кв. м</w:t>
            </w:r>
          </w:p>
        </w:tc>
      </w:tr>
      <w:tr w:rsidR="00993156" w:rsidRPr="009E4337" w14:paraId="153FFE2C" w14:textId="77777777" w:rsidTr="00912E6E">
        <w:trPr>
          <w:trHeight w:val="112"/>
        </w:trPr>
        <w:tc>
          <w:tcPr>
            <w:tcW w:w="395" w:type="pct"/>
            <w:tcBorders>
              <w:right w:val="single" w:sz="4" w:space="0" w:color="auto"/>
            </w:tcBorders>
            <w:shd w:val="clear" w:color="auto" w:fill="auto"/>
            <w:vAlign w:val="center"/>
          </w:tcPr>
          <w:p w14:paraId="3253C0CD" w14:textId="30B9B8BA" w:rsidR="00993156" w:rsidRPr="00993156" w:rsidRDefault="00993156" w:rsidP="00993156">
            <w:pPr>
              <w:pStyle w:val="aa"/>
              <w:jc w:val="center"/>
              <w:rPr>
                <w:sz w:val="22"/>
                <w:szCs w:val="22"/>
              </w:rPr>
            </w:pPr>
            <w:r w:rsidRPr="00993156">
              <w:rPr>
                <w:sz w:val="22"/>
                <w:szCs w:val="22"/>
              </w:rPr>
              <w:t>1</w:t>
            </w:r>
          </w:p>
        </w:tc>
        <w:tc>
          <w:tcPr>
            <w:tcW w:w="1983" w:type="pct"/>
            <w:tcBorders>
              <w:left w:val="single" w:sz="4" w:space="0" w:color="auto"/>
              <w:right w:val="single" w:sz="4" w:space="0" w:color="auto"/>
            </w:tcBorders>
            <w:shd w:val="clear" w:color="auto" w:fill="auto"/>
            <w:vAlign w:val="bottom"/>
          </w:tcPr>
          <w:p w14:paraId="52183D68" w14:textId="2697CDE7" w:rsidR="00993156" w:rsidRPr="00993156" w:rsidRDefault="00993156" w:rsidP="00993156">
            <w:pPr>
              <w:jc w:val="center"/>
              <w:rPr>
                <w:sz w:val="22"/>
                <w:szCs w:val="22"/>
              </w:rPr>
            </w:pPr>
            <w:r w:rsidRPr="00993156">
              <w:rPr>
                <w:color w:val="000000"/>
                <w:sz w:val="22"/>
                <w:szCs w:val="22"/>
              </w:rPr>
              <w:t>Котельная «Школа» (с. Дунаево)</w:t>
            </w:r>
          </w:p>
        </w:tc>
        <w:tc>
          <w:tcPr>
            <w:tcW w:w="1291" w:type="pct"/>
            <w:tcBorders>
              <w:top w:val="single" w:sz="4" w:space="0" w:color="auto"/>
              <w:left w:val="single" w:sz="4" w:space="0" w:color="auto"/>
              <w:bottom w:val="single" w:sz="4" w:space="0" w:color="auto"/>
              <w:right w:val="single" w:sz="4" w:space="0" w:color="auto"/>
            </w:tcBorders>
            <w:vAlign w:val="center"/>
          </w:tcPr>
          <w:p w14:paraId="0AA4D632" w14:textId="1AA01815" w:rsidR="00993156" w:rsidRPr="00993156" w:rsidRDefault="00993156" w:rsidP="00993156">
            <w:pPr>
              <w:jc w:val="center"/>
              <w:rPr>
                <w:sz w:val="22"/>
                <w:szCs w:val="22"/>
                <w:lang w:val="en-US"/>
              </w:rPr>
            </w:pPr>
            <w:r w:rsidRPr="00993156">
              <w:rPr>
                <w:sz w:val="22"/>
                <w:szCs w:val="22"/>
                <w:lang w:val="en-US"/>
              </w:rPr>
              <w:t>452</w:t>
            </w:r>
          </w:p>
        </w:tc>
        <w:tc>
          <w:tcPr>
            <w:tcW w:w="1331" w:type="pct"/>
            <w:tcBorders>
              <w:top w:val="single" w:sz="4" w:space="0" w:color="auto"/>
              <w:left w:val="single" w:sz="4" w:space="0" w:color="auto"/>
              <w:bottom w:val="single" w:sz="4" w:space="0" w:color="auto"/>
              <w:right w:val="single" w:sz="4" w:space="0" w:color="auto"/>
            </w:tcBorders>
            <w:shd w:val="clear" w:color="auto" w:fill="auto"/>
          </w:tcPr>
          <w:p w14:paraId="2802FA10" w14:textId="684A28F2" w:rsidR="00993156" w:rsidRPr="00993156" w:rsidRDefault="00993156" w:rsidP="00993156">
            <w:pPr>
              <w:jc w:val="center"/>
              <w:rPr>
                <w:sz w:val="22"/>
                <w:szCs w:val="22"/>
              </w:rPr>
            </w:pPr>
            <w:r w:rsidRPr="00993156">
              <w:rPr>
                <w:sz w:val="22"/>
                <w:szCs w:val="22"/>
              </w:rPr>
              <w:t>68,31</w:t>
            </w:r>
          </w:p>
        </w:tc>
      </w:tr>
      <w:tr w:rsidR="00993156" w:rsidRPr="009E4337" w14:paraId="7973448C" w14:textId="77777777" w:rsidTr="00912E6E">
        <w:trPr>
          <w:trHeight w:val="112"/>
        </w:trPr>
        <w:tc>
          <w:tcPr>
            <w:tcW w:w="395" w:type="pct"/>
            <w:tcBorders>
              <w:right w:val="single" w:sz="4" w:space="0" w:color="auto"/>
            </w:tcBorders>
            <w:shd w:val="clear" w:color="auto" w:fill="auto"/>
            <w:vAlign w:val="center"/>
          </w:tcPr>
          <w:p w14:paraId="4EFF0E7D" w14:textId="5619BA13" w:rsidR="00993156" w:rsidRPr="00993156" w:rsidRDefault="00993156" w:rsidP="00993156">
            <w:pPr>
              <w:pStyle w:val="aa"/>
              <w:jc w:val="center"/>
              <w:rPr>
                <w:sz w:val="22"/>
                <w:szCs w:val="22"/>
              </w:rPr>
            </w:pPr>
            <w:r w:rsidRPr="00993156">
              <w:rPr>
                <w:sz w:val="22"/>
                <w:szCs w:val="22"/>
              </w:rPr>
              <w:t>2</w:t>
            </w:r>
          </w:p>
        </w:tc>
        <w:tc>
          <w:tcPr>
            <w:tcW w:w="1983" w:type="pct"/>
            <w:tcBorders>
              <w:left w:val="single" w:sz="4" w:space="0" w:color="auto"/>
              <w:right w:val="single" w:sz="4" w:space="0" w:color="auto"/>
            </w:tcBorders>
            <w:shd w:val="clear" w:color="auto" w:fill="auto"/>
            <w:vAlign w:val="bottom"/>
          </w:tcPr>
          <w:p w14:paraId="29DBB165" w14:textId="340457A0" w:rsidR="00993156" w:rsidRPr="00993156" w:rsidRDefault="00993156" w:rsidP="00993156">
            <w:pPr>
              <w:jc w:val="center"/>
              <w:rPr>
                <w:color w:val="000000"/>
                <w:sz w:val="22"/>
                <w:szCs w:val="22"/>
              </w:rPr>
            </w:pPr>
            <w:r w:rsidRPr="00993156">
              <w:rPr>
                <w:color w:val="000000"/>
                <w:sz w:val="22"/>
                <w:szCs w:val="22"/>
              </w:rPr>
              <w:t>Котельная «Стройдвор» (с. Дунаево)</w:t>
            </w:r>
          </w:p>
        </w:tc>
        <w:tc>
          <w:tcPr>
            <w:tcW w:w="1291" w:type="pct"/>
            <w:tcBorders>
              <w:top w:val="single" w:sz="4" w:space="0" w:color="auto"/>
              <w:left w:val="single" w:sz="4" w:space="0" w:color="auto"/>
              <w:bottom w:val="single" w:sz="4" w:space="0" w:color="auto"/>
              <w:right w:val="single" w:sz="4" w:space="0" w:color="auto"/>
            </w:tcBorders>
            <w:vAlign w:val="center"/>
          </w:tcPr>
          <w:p w14:paraId="6C313D51" w14:textId="6324A94A" w:rsidR="00993156" w:rsidRPr="00993156" w:rsidRDefault="00993156" w:rsidP="00993156">
            <w:pPr>
              <w:jc w:val="center"/>
              <w:rPr>
                <w:sz w:val="22"/>
                <w:szCs w:val="22"/>
                <w:lang w:val="en-US"/>
              </w:rPr>
            </w:pPr>
            <w:r>
              <w:rPr>
                <w:sz w:val="22"/>
                <w:szCs w:val="22"/>
                <w:lang w:val="en-US"/>
              </w:rPr>
              <w:t>1277</w:t>
            </w:r>
          </w:p>
        </w:tc>
        <w:tc>
          <w:tcPr>
            <w:tcW w:w="1331" w:type="pct"/>
            <w:tcBorders>
              <w:top w:val="single" w:sz="4" w:space="0" w:color="auto"/>
              <w:left w:val="single" w:sz="4" w:space="0" w:color="auto"/>
              <w:bottom w:val="single" w:sz="4" w:space="0" w:color="auto"/>
              <w:right w:val="single" w:sz="4" w:space="0" w:color="auto"/>
            </w:tcBorders>
            <w:shd w:val="clear" w:color="auto" w:fill="auto"/>
          </w:tcPr>
          <w:p w14:paraId="380A2D29" w14:textId="0011B62B" w:rsidR="00993156" w:rsidRPr="00993156" w:rsidRDefault="00993156" w:rsidP="00993156">
            <w:pPr>
              <w:jc w:val="center"/>
              <w:rPr>
                <w:sz w:val="22"/>
                <w:szCs w:val="22"/>
              </w:rPr>
            </w:pPr>
            <w:r w:rsidRPr="00993156">
              <w:rPr>
                <w:sz w:val="22"/>
                <w:szCs w:val="22"/>
              </w:rPr>
              <w:t>247,57</w:t>
            </w:r>
          </w:p>
        </w:tc>
      </w:tr>
      <w:tr w:rsidR="00993156" w:rsidRPr="009E4337" w14:paraId="40AFB47E" w14:textId="77777777" w:rsidTr="00912E6E">
        <w:trPr>
          <w:trHeight w:val="112"/>
        </w:trPr>
        <w:tc>
          <w:tcPr>
            <w:tcW w:w="395" w:type="pct"/>
            <w:tcBorders>
              <w:right w:val="single" w:sz="4" w:space="0" w:color="auto"/>
            </w:tcBorders>
            <w:shd w:val="clear" w:color="auto" w:fill="auto"/>
            <w:vAlign w:val="center"/>
          </w:tcPr>
          <w:p w14:paraId="6398FD66" w14:textId="2FAC211D" w:rsidR="00993156" w:rsidRPr="00993156" w:rsidRDefault="00993156" w:rsidP="00993156">
            <w:pPr>
              <w:pStyle w:val="aa"/>
              <w:jc w:val="center"/>
              <w:rPr>
                <w:sz w:val="22"/>
                <w:szCs w:val="22"/>
              </w:rPr>
            </w:pPr>
            <w:r w:rsidRPr="00993156">
              <w:rPr>
                <w:sz w:val="22"/>
                <w:szCs w:val="22"/>
              </w:rPr>
              <w:t>3</w:t>
            </w:r>
          </w:p>
        </w:tc>
        <w:tc>
          <w:tcPr>
            <w:tcW w:w="1983" w:type="pct"/>
            <w:tcBorders>
              <w:left w:val="single" w:sz="4" w:space="0" w:color="auto"/>
              <w:right w:val="single" w:sz="4" w:space="0" w:color="auto"/>
            </w:tcBorders>
            <w:shd w:val="clear" w:color="auto" w:fill="auto"/>
            <w:vAlign w:val="bottom"/>
          </w:tcPr>
          <w:p w14:paraId="7F3E2597" w14:textId="797F191E" w:rsidR="00993156" w:rsidRPr="00993156" w:rsidRDefault="00993156" w:rsidP="00993156">
            <w:pPr>
              <w:jc w:val="center"/>
              <w:rPr>
                <w:color w:val="000000"/>
                <w:sz w:val="22"/>
                <w:szCs w:val="22"/>
              </w:rPr>
            </w:pPr>
            <w:r w:rsidRPr="00993156">
              <w:rPr>
                <w:color w:val="000000"/>
                <w:sz w:val="22"/>
                <w:szCs w:val="22"/>
              </w:rPr>
              <w:t>Котельная «ДКПС» (с. Дунаево)</w:t>
            </w:r>
          </w:p>
        </w:tc>
        <w:tc>
          <w:tcPr>
            <w:tcW w:w="1291" w:type="pct"/>
            <w:tcBorders>
              <w:top w:val="single" w:sz="4" w:space="0" w:color="auto"/>
              <w:left w:val="single" w:sz="4" w:space="0" w:color="auto"/>
              <w:bottom w:val="single" w:sz="4" w:space="0" w:color="auto"/>
              <w:right w:val="single" w:sz="4" w:space="0" w:color="auto"/>
            </w:tcBorders>
            <w:vAlign w:val="center"/>
          </w:tcPr>
          <w:p w14:paraId="0E351582" w14:textId="47FA6424" w:rsidR="00993156" w:rsidRPr="00993156" w:rsidRDefault="00993156" w:rsidP="00993156">
            <w:pPr>
              <w:jc w:val="center"/>
              <w:rPr>
                <w:sz w:val="22"/>
                <w:szCs w:val="22"/>
                <w:lang w:val="en-US"/>
              </w:rPr>
            </w:pPr>
            <w:r>
              <w:rPr>
                <w:sz w:val="22"/>
                <w:szCs w:val="22"/>
                <w:lang w:val="en-US"/>
              </w:rPr>
              <w:t>3087</w:t>
            </w:r>
          </w:p>
        </w:tc>
        <w:tc>
          <w:tcPr>
            <w:tcW w:w="1331" w:type="pct"/>
            <w:tcBorders>
              <w:top w:val="single" w:sz="4" w:space="0" w:color="auto"/>
              <w:left w:val="single" w:sz="4" w:space="0" w:color="auto"/>
              <w:bottom w:val="single" w:sz="4" w:space="0" w:color="auto"/>
              <w:right w:val="single" w:sz="4" w:space="0" w:color="auto"/>
            </w:tcBorders>
            <w:shd w:val="clear" w:color="auto" w:fill="auto"/>
          </w:tcPr>
          <w:p w14:paraId="2586D540" w14:textId="42863277" w:rsidR="00993156" w:rsidRPr="00993156" w:rsidRDefault="00993156" w:rsidP="00993156">
            <w:pPr>
              <w:jc w:val="center"/>
              <w:rPr>
                <w:sz w:val="22"/>
                <w:szCs w:val="22"/>
              </w:rPr>
            </w:pPr>
            <w:r w:rsidRPr="00993156">
              <w:rPr>
                <w:sz w:val="22"/>
                <w:szCs w:val="22"/>
              </w:rPr>
              <w:t>489,74</w:t>
            </w:r>
          </w:p>
        </w:tc>
      </w:tr>
    </w:tbl>
    <w:p w14:paraId="5DF39B38" w14:textId="77777777" w:rsidR="003711FD" w:rsidRPr="009E4337" w:rsidRDefault="003711FD"/>
    <w:p w14:paraId="258611B2" w14:textId="382731BB" w:rsidR="001C5F4E" w:rsidRPr="009E4337" w:rsidRDefault="001C5F4E" w:rsidP="00E02B31">
      <w:pPr>
        <w:pStyle w:val="Affa"/>
      </w:pPr>
      <w:r w:rsidRPr="009E4337">
        <w:rPr>
          <w:szCs w:val="24"/>
        </w:rPr>
        <w:t>Система теплоснабжения</w:t>
      </w:r>
      <w:r w:rsidR="00F01785" w:rsidRPr="009E4337">
        <w:rPr>
          <w:szCs w:val="24"/>
        </w:rPr>
        <w:t xml:space="preserve"> </w:t>
      </w:r>
      <w:r w:rsidRPr="009E4337">
        <w:rPr>
          <w:szCs w:val="24"/>
        </w:rPr>
        <w:t>– закрытая. Тепловые сети котельн</w:t>
      </w:r>
      <w:r w:rsidR="00EE0F87" w:rsidRPr="009E4337">
        <w:rPr>
          <w:szCs w:val="24"/>
        </w:rPr>
        <w:t>ых</w:t>
      </w:r>
      <w:r w:rsidR="00E02B31" w:rsidRPr="009E4337">
        <w:rPr>
          <w:szCs w:val="24"/>
        </w:rPr>
        <w:t xml:space="preserve"> двухтрубные</w:t>
      </w:r>
      <w:r w:rsidRPr="009E4337">
        <w:rPr>
          <w:szCs w:val="24"/>
        </w:rPr>
        <w:t>. Подающие и обратные трубопроводы водяных тепловых сетей вместе с соответствующими трубопроводами котельных</w:t>
      </w:r>
      <w:r w:rsidR="00E02B31" w:rsidRPr="009E4337">
        <w:rPr>
          <w:szCs w:val="24"/>
        </w:rPr>
        <w:t xml:space="preserve"> </w:t>
      </w:r>
      <w:r w:rsidRPr="009E4337">
        <w:rPr>
          <w:szCs w:val="24"/>
        </w:rPr>
        <w:t>и систем теп</w:t>
      </w:r>
      <w:r w:rsidRPr="009E4337">
        <w:t>лопотребления образуют замкнутые контуры циркуляции теплоносителя. Эта циркуляция поддерживается сетевыми</w:t>
      </w:r>
      <w:r w:rsidR="00F01785" w:rsidRPr="009E4337">
        <w:t xml:space="preserve"> </w:t>
      </w:r>
      <w:r w:rsidRPr="009E4337">
        <w:t>насосами, устанавливаемыми в котельн</w:t>
      </w:r>
      <w:r w:rsidR="00EF1128" w:rsidRPr="009E4337">
        <w:t>ой</w:t>
      </w:r>
      <w:r w:rsidRPr="009E4337">
        <w:t xml:space="preserve">. </w:t>
      </w:r>
    </w:p>
    <w:p w14:paraId="7548FCEF" w14:textId="77777777" w:rsidR="00FB063C" w:rsidRPr="009E4337" w:rsidRDefault="00FB063C" w:rsidP="007F18E0"/>
    <w:p w14:paraId="0C1C4966" w14:textId="77777777" w:rsidR="009A06A9" w:rsidRPr="009E4337" w:rsidRDefault="00F0314C" w:rsidP="0006129B">
      <w:pPr>
        <w:pStyle w:val="30"/>
        <w:spacing w:line="240" w:lineRule="auto"/>
      </w:pPr>
      <w:bookmarkStart w:id="77" w:name="_Toc158278624"/>
      <w:bookmarkStart w:id="78" w:name="_Toc183331730"/>
      <w:r w:rsidRPr="009E4337">
        <w:t>3.2</w:t>
      </w:r>
      <w:r w:rsidR="009A06A9" w:rsidRPr="009E4337">
        <w:t xml:space="preserve"> </w:t>
      </w:r>
      <w:r w:rsidRPr="009E4337">
        <w:t>К</w:t>
      </w:r>
      <w:r w:rsidR="00E800F8" w:rsidRPr="009E4337">
        <w:t>арты (схемы) тепловых сетей в зонах действия источников тепловой энергии в электронной форме и (или) на бумажном носителе</w:t>
      </w:r>
      <w:bookmarkEnd w:id="77"/>
      <w:bookmarkEnd w:id="78"/>
    </w:p>
    <w:p w14:paraId="3438892D" w14:textId="77777777" w:rsidR="00F66056" w:rsidRPr="009E4337" w:rsidRDefault="00F66056" w:rsidP="00561045">
      <w:pPr>
        <w:pStyle w:val="Affa"/>
      </w:pPr>
      <w:r w:rsidRPr="009E4337">
        <w:t>Схема тепловых сетей</w:t>
      </w:r>
      <w:r w:rsidR="00B853AD" w:rsidRPr="009E4337">
        <w:t xml:space="preserve">, расположенных </w:t>
      </w:r>
      <w:r w:rsidR="00070E4F" w:rsidRPr="009E4337">
        <w:t>на территории поселения</w:t>
      </w:r>
      <w:r w:rsidR="00B853AD" w:rsidRPr="009E4337">
        <w:t>,</w:t>
      </w:r>
      <w:r w:rsidRPr="009E4337">
        <w:t xml:space="preserve"> приведе</w:t>
      </w:r>
      <w:r w:rsidR="00B853AD" w:rsidRPr="009E4337">
        <w:t>ны</w:t>
      </w:r>
      <w:r w:rsidRPr="009E4337">
        <w:t xml:space="preserve"> в приложени</w:t>
      </w:r>
      <w:r w:rsidR="00214280" w:rsidRPr="009E4337">
        <w:t>и</w:t>
      </w:r>
      <w:r w:rsidRPr="009E4337">
        <w:t xml:space="preserve"> к настоящей Схеме.</w:t>
      </w:r>
      <w:r w:rsidR="004C13A4" w:rsidRPr="009E4337">
        <w:t xml:space="preserve"> </w:t>
      </w:r>
    </w:p>
    <w:p w14:paraId="77F342E2" w14:textId="77777777" w:rsidR="00BA57E9" w:rsidRPr="009E4337" w:rsidRDefault="00BA57E9" w:rsidP="0006129B">
      <w:pPr>
        <w:ind w:firstLine="567"/>
        <w:rPr>
          <w:b/>
        </w:rPr>
      </w:pPr>
    </w:p>
    <w:p w14:paraId="4A59D981" w14:textId="77777777" w:rsidR="009A06A9" w:rsidRPr="009E4337" w:rsidRDefault="00F0314C" w:rsidP="0006129B">
      <w:pPr>
        <w:pStyle w:val="30"/>
        <w:spacing w:line="240" w:lineRule="auto"/>
      </w:pPr>
      <w:bookmarkStart w:id="79" w:name="_Toc158278625"/>
      <w:bookmarkStart w:id="80" w:name="_Toc183331731"/>
      <w:r w:rsidRPr="009E4337">
        <w:t>3.3</w:t>
      </w:r>
      <w:r w:rsidR="009A06A9" w:rsidRPr="009E4337">
        <w:t xml:space="preserve"> </w:t>
      </w:r>
      <w:r w:rsidRPr="009E4337">
        <w:t>П</w:t>
      </w:r>
      <w:r w:rsidR="00E800F8" w:rsidRPr="009E4337">
        <w:t>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bookmarkEnd w:id="79"/>
      <w:bookmarkEnd w:id="80"/>
    </w:p>
    <w:p w14:paraId="73F9F803" w14:textId="77777777" w:rsidR="0025726E" w:rsidRPr="009E4337" w:rsidRDefault="0025726E" w:rsidP="0006129B">
      <w:pPr>
        <w:pStyle w:val="Affa"/>
      </w:pPr>
      <w:r w:rsidRPr="009E4337">
        <w:t>К основным параметрам тепловых сетей относятся: длина, диаметр трубопровода, ви</w:t>
      </w:r>
      <w:r w:rsidR="00146216" w:rsidRPr="009E4337">
        <w:t>д</w:t>
      </w:r>
      <w:r w:rsidR="00787B99" w:rsidRPr="009E4337">
        <w:t xml:space="preserve"> </w:t>
      </w:r>
      <w:r w:rsidRPr="009E4337">
        <w:t xml:space="preserve">прокладки тепловой сети, материал теплоизоляции, </w:t>
      </w:r>
      <w:r w:rsidR="009C38E7" w:rsidRPr="009E4337">
        <w:t xml:space="preserve">год </w:t>
      </w:r>
      <w:r w:rsidRPr="009E4337">
        <w:t>ввода в эксплуатацию, подключенная нагрузка, материальная характеристика тепловой сети.</w:t>
      </w:r>
      <w:r w:rsidR="002F5504" w:rsidRPr="009E4337">
        <w:t xml:space="preserve"> </w:t>
      </w:r>
      <w:r w:rsidRPr="009E4337">
        <w:t xml:space="preserve">Характеристика тепловых сетей </w:t>
      </w:r>
      <w:r w:rsidR="00CC10B6" w:rsidRPr="009E4337">
        <w:t>по каждому источнику централизованного теплоснабжения представлена в таблиц</w:t>
      </w:r>
      <w:r w:rsidR="00E33738" w:rsidRPr="009E4337">
        <w:t>е</w:t>
      </w:r>
      <w:r w:rsidR="00CC10B6" w:rsidRPr="009E4337">
        <w:t xml:space="preserve"> </w:t>
      </w:r>
      <w:r w:rsidR="000E2D27" w:rsidRPr="009E4337">
        <w:t>ниже</w:t>
      </w:r>
      <w:r w:rsidR="00166D20" w:rsidRPr="009E4337">
        <w:t xml:space="preserve">. </w:t>
      </w:r>
    </w:p>
    <w:p w14:paraId="24EE2DFE" w14:textId="60673E8A" w:rsidR="00517854" w:rsidRPr="009E4337" w:rsidRDefault="00517854" w:rsidP="00517854"/>
    <w:p w14:paraId="0E40D269" w14:textId="20CDD8ED" w:rsidR="0025726E" w:rsidRPr="009E4337" w:rsidRDefault="0025726E" w:rsidP="0006129B">
      <w:pPr>
        <w:pStyle w:val="aff8"/>
        <w:spacing w:line="240" w:lineRule="auto"/>
      </w:pPr>
      <w:r w:rsidRPr="009E4337">
        <w:t xml:space="preserve">Таблица </w:t>
      </w:r>
      <w:r w:rsidR="008A3CE6" w:rsidRPr="009E4337">
        <w:fldChar w:fldCharType="begin"/>
      </w:r>
      <w:r w:rsidR="0032742E" w:rsidRPr="009E4337">
        <w:instrText xml:space="preserve"> SEQ Таблица \* ARABIC </w:instrText>
      </w:r>
      <w:r w:rsidR="008A3CE6" w:rsidRPr="009E4337">
        <w:fldChar w:fldCharType="separate"/>
      </w:r>
      <w:r w:rsidR="00421AC7">
        <w:rPr>
          <w:noProof/>
        </w:rPr>
        <w:t>10</w:t>
      </w:r>
      <w:r w:rsidR="008A3CE6" w:rsidRPr="009E4337">
        <w:rPr>
          <w:noProof/>
        </w:rPr>
        <w:fldChar w:fldCharType="end"/>
      </w:r>
      <w:r w:rsidRPr="009E4337">
        <w:t xml:space="preserve"> - </w:t>
      </w:r>
      <w:r w:rsidR="009962EB" w:rsidRPr="009E4337">
        <w:t xml:space="preserve">Характеристика тепловых сетей </w:t>
      </w:r>
    </w:p>
    <w:tbl>
      <w:tblPr>
        <w:tblStyle w:val="af6"/>
        <w:tblW w:w="4946" w:type="pct"/>
        <w:tblLook w:val="04A0" w:firstRow="1" w:lastRow="0" w:firstColumn="1" w:lastColumn="0" w:noHBand="0" w:noVBand="1"/>
      </w:tblPr>
      <w:tblGrid>
        <w:gridCol w:w="3332"/>
        <w:gridCol w:w="3864"/>
        <w:gridCol w:w="2552"/>
      </w:tblGrid>
      <w:tr w:rsidR="0096256B" w:rsidRPr="009E4337" w14:paraId="048B505A" w14:textId="77777777" w:rsidTr="0096256B">
        <w:trPr>
          <w:tblHeader/>
        </w:trPr>
        <w:tc>
          <w:tcPr>
            <w:tcW w:w="1709" w:type="pct"/>
            <w:vAlign w:val="center"/>
          </w:tcPr>
          <w:p w14:paraId="67D4CE39" w14:textId="6A7825EE" w:rsidR="0096256B" w:rsidRPr="009E4337" w:rsidRDefault="0096256B" w:rsidP="00637EB4">
            <w:pPr>
              <w:rPr>
                <w:sz w:val="22"/>
              </w:rPr>
            </w:pPr>
            <w:r>
              <w:rPr>
                <w:sz w:val="22"/>
              </w:rPr>
              <w:t>Диаметр (условный) трубопровода, мм</w:t>
            </w:r>
          </w:p>
        </w:tc>
        <w:tc>
          <w:tcPr>
            <w:tcW w:w="1982" w:type="pct"/>
            <w:tcBorders>
              <w:bottom w:val="single" w:sz="4" w:space="0" w:color="auto"/>
            </w:tcBorders>
            <w:vAlign w:val="center"/>
          </w:tcPr>
          <w:p w14:paraId="69F856DE" w14:textId="5739A255" w:rsidR="0096256B" w:rsidRPr="009E4337" w:rsidRDefault="0096256B" w:rsidP="001C5F4E">
            <w:pPr>
              <w:jc w:val="center"/>
              <w:rPr>
                <w:i/>
                <w:iCs/>
                <w:sz w:val="22"/>
              </w:rPr>
            </w:pPr>
            <w:r w:rsidRPr="009E4337">
              <w:rPr>
                <w:sz w:val="22"/>
              </w:rPr>
              <w:t>протяженность т/сетей в двухтрубном исчислении, м</w:t>
            </w:r>
          </w:p>
        </w:tc>
        <w:tc>
          <w:tcPr>
            <w:tcW w:w="1309" w:type="pct"/>
            <w:tcBorders>
              <w:bottom w:val="single" w:sz="4" w:space="0" w:color="auto"/>
            </w:tcBorders>
            <w:vAlign w:val="center"/>
          </w:tcPr>
          <w:p w14:paraId="0B603B78" w14:textId="77777777" w:rsidR="0096256B" w:rsidRPr="009E4337" w:rsidRDefault="0096256B" w:rsidP="001C5F4E">
            <w:pPr>
              <w:jc w:val="center"/>
              <w:rPr>
                <w:i/>
                <w:iCs/>
                <w:sz w:val="22"/>
              </w:rPr>
            </w:pPr>
            <w:r w:rsidRPr="009E4337">
              <w:rPr>
                <w:sz w:val="22"/>
              </w:rPr>
              <w:t>Типы прокладок</w:t>
            </w:r>
          </w:p>
        </w:tc>
      </w:tr>
      <w:tr w:rsidR="0096256B" w:rsidRPr="009E4337" w14:paraId="313F57A3" w14:textId="77777777" w:rsidTr="0096256B">
        <w:tc>
          <w:tcPr>
            <w:tcW w:w="1709" w:type="pct"/>
            <w:vAlign w:val="center"/>
          </w:tcPr>
          <w:p w14:paraId="23DA4998" w14:textId="77777777" w:rsidR="0096256B" w:rsidRPr="009E4337" w:rsidRDefault="0096256B" w:rsidP="00637EB4">
            <w:pPr>
              <w:rPr>
                <w:bCs/>
                <w:sz w:val="22"/>
              </w:rPr>
            </w:pPr>
          </w:p>
        </w:tc>
        <w:tc>
          <w:tcPr>
            <w:tcW w:w="1982" w:type="pct"/>
            <w:tcBorders>
              <w:bottom w:val="single" w:sz="4" w:space="0" w:color="auto"/>
            </w:tcBorders>
            <w:vAlign w:val="center"/>
          </w:tcPr>
          <w:p w14:paraId="08462397" w14:textId="586FAA23" w:rsidR="0096256B" w:rsidRPr="009E4337" w:rsidRDefault="0096256B" w:rsidP="001C5F4E">
            <w:pPr>
              <w:jc w:val="center"/>
              <w:rPr>
                <w:sz w:val="22"/>
              </w:rPr>
            </w:pPr>
            <w:r w:rsidRPr="00993156">
              <w:rPr>
                <w:color w:val="000000"/>
                <w:sz w:val="22"/>
                <w:szCs w:val="22"/>
              </w:rPr>
              <w:t>Котельная «Школа» (с. Дунаево)</w:t>
            </w:r>
          </w:p>
        </w:tc>
        <w:tc>
          <w:tcPr>
            <w:tcW w:w="1309" w:type="pct"/>
            <w:tcBorders>
              <w:bottom w:val="single" w:sz="4" w:space="0" w:color="auto"/>
            </w:tcBorders>
            <w:vAlign w:val="center"/>
          </w:tcPr>
          <w:p w14:paraId="1B91538F" w14:textId="77777777" w:rsidR="0096256B" w:rsidRPr="009E4337" w:rsidRDefault="0096256B" w:rsidP="001C5F4E">
            <w:pPr>
              <w:jc w:val="center"/>
              <w:rPr>
                <w:sz w:val="22"/>
              </w:rPr>
            </w:pPr>
          </w:p>
        </w:tc>
      </w:tr>
      <w:tr w:rsidR="0096256B" w:rsidRPr="009E4337" w14:paraId="654DB564" w14:textId="77777777" w:rsidTr="0096256B">
        <w:tc>
          <w:tcPr>
            <w:tcW w:w="1709" w:type="pct"/>
            <w:tcBorders>
              <w:right w:val="single" w:sz="4" w:space="0" w:color="auto"/>
            </w:tcBorders>
            <w:vAlign w:val="bottom"/>
          </w:tcPr>
          <w:p w14:paraId="6F962D23" w14:textId="1CAFD335" w:rsidR="0096256B" w:rsidRPr="009E4337" w:rsidRDefault="0096256B" w:rsidP="00993156">
            <w:pPr>
              <w:rPr>
                <w:sz w:val="20"/>
                <w:szCs w:val="20"/>
              </w:rPr>
            </w:pPr>
            <w:r>
              <w:rPr>
                <w:sz w:val="20"/>
                <w:szCs w:val="20"/>
              </w:rPr>
              <w:t>100</w:t>
            </w:r>
          </w:p>
        </w:tc>
        <w:tc>
          <w:tcPr>
            <w:tcW w:w="1982" w:type="pct"/>
            <w:tcBorders>
              <w:top w:val="single" w:sz="4" w:space="0" w:color="auto"/>
              <w:left w:val="single" w:sz="4" w:space="0" w:color="auto"/>
              <w:bottom w:val="single" w:sz="4" w:space="0" w:color="auto"/>
              <w:right w:val="single" w:sz="4" w:space="0" w:color="auto"/>
            </w:tcBorders>
            <w:vAlign w:val="center"/>
          </w:tcPr>
          <w:p w14:paraId="6F4E8A81" w14:textId="660CF278" w:rsidR="0096256B" w:rsidRPr="009E4337" w:rsidRDefault="0096256B" w:rsidP="00993156">
            <w:pPr>
              <w:jc w:val="center"/>
              <w:rPr>
                <w:sz w:val="22"/>
              </w:rPr>
            </w:pPr>
            <w:r>
              <w:rPr>
                <w:sz w:val="22"/>
              </w:rPr>
              <w:t>88</w:t>
            </w:r>
          </w:p>
        </w:tc>
        <w:tc>
          <w:tcPr>
            <w:tcW w:w="1309" w:type="pct"/>
            <w:tcBorders>
              <w:top w:val="single" w:sz="4" w:space="0" w:color="auto"/>
              <w:left w:val="single" w:sz="4" w:space="0" w:color="auto"/>
              <w:bottom w:val="single" w:sz="4" w:space="0" w:color="auto"/>
              <w:right w:val="single" w:sz="4" w:space="0" w:color="auto"/>
            </w:tcBorders>
            <w:shd w:val="clear" w:color="auto" w:fill="auto"/>
            <w:vAlign w:val="center"/>
          </w:tcPr>
          <w:p w14:paraId="14CB4909" w14:textId="6693367B" w:rsidR="0096256B" w:rsidRPr="009E4337" w:rsidRDefault="0096256B" w:rsidP="00993156">
            <w:pPr>
              <w:jc w:val="center"/>
              <w:rPr>
                <w:iCs/>
                <w:sz w:val="22"/>
              </w:rPr>
            </w:pPr>
            <w:r>
              <w:rPr>
                <w:iCs/>
                <w:sz w:val="22"/>
              </w:rPr>
              <w:t>Подземная бесканальная</w:t>
            </w:r>
          </w:p>
        </w:tc>
      </w:tr>
      <w:tr w:rsidR="0096256B" w:rsidRPr="009E4337" w14:paraId="285ECE1F" w14:textId="77777777" w:rsidTr="0096256B">
        <w:tc>
          <w:tcPr>
            <w:tcW w:w="1709" w:type="pct"/>
            <w:tcBorders>
              <w:right w:val="single" w:sz="4" w:space="0" w:color="auto"/>
            </w:tcBorders>
            <w:vAlign w:val="bottom"/>
          </w:tcPr>
          <w:p w14:paraId="3B545648" w14:textId="4DAF1C0E" w:rsidR="0096256B" w:rsidRPr="00993156" w:rsidRDefault="0096256B" w:rsidP="00993156">
            <w:pPr>
              <w:rPr>
                <w:color w:val="000000"/>
                <w:sz w:val="22"/>
                <w:szCs w:val="22"/>
              </w:rPr>
            </w:pPr>
            <w:r>
              <w:rPr>
                <w:color w:val="000000"/>
                <w:sz w:val="22"/>
                <w:szCs w:val="22"/>
              </w:rPr>
              <w:t>70</w:t>
            </w:r>
          </w:p>
        </w:tc>
        <w:tc>
          <w:tcPr>
            <w:tcW w:w="1982" w:type="pct"/>
            <w:tcBorders>
              <w:top w:val="single" w:sz="4" w:space="0" w:color="auto"/>
              <w:left w:val="single" w:sz="4" w:space="0" w:color="auto"/>
              <w:bottom w:val="single" w:sz="4" w:space="0" w:color="auto"/>
              <w:right w:val="single" w:sz="4" w:space="0" w:color="auto"/>
            </w:tcBorders>
            <w:vAlign w:val="center"/>
          </w:tcPr>
          <w:p w14:paraId="2D7ED40F" w14:textId="64737A37" w:rsidR="0096256B" w:rsidRPr="009E4337" w:rsidRDefault="0096256B" w:rsidP="00993156">
            <w:pPr>
              <w:jc w:val="center"/>
              <w:rPr>
                <w:sz w:val="22"/>
              </w:rPr>
            </w:pPr>
            <w:r>
              <w:rPr>
                <w:sz w:val="22"/>
              </w:rPr>
              <w:t>144</w:t>
            </w:r>
          </w:p>
        </w:tc>
        <w:tc>
          <w:tcPr>
            <w:tcW w:w="1309" w:type="pct"/>
            <w:tcBorders>
              <w:top w:val="single" w:sz="4" w:space="0" w:color="auto"/>
              <w:left w:val="single" w:sz="4" w:space="0" w:color="auto"/>
              <w:bottom w:val="single" w:sz="4" w:space="0" w:color="auto"/>
              <w:right w:val="single" w:sz="4" w:space="0" w:color="auto"/>
            </w:tcBorders>
            <w:shd w:val="clear" w:color="auto" w:fill="auto"/>
            <w:vAlign w:val="center"/>
          </w:tcPr>
          <w:p w14:paraId="3465516D" w14:textId="0A528012" w:rsidR="0096256B" w:rsidRPr="009E4337" w:rsidRDefault="0096256B" w:rsidP="00993156">
            <w:pPr>
              <w:jc w:val="center"/>
              <w:rPr>
                <w:iCs/>
                <w:sz w:val="22"/>
              </w:rPr>
            </w:pPr>
            <w:r>
              <w:rPr>
                <w:iCs/>
                <w:sz w:val="22"/>
              </w:rPr>
              <w:t>Подземная бесканальная</w:t>
            </w:r>
          </w:p>
        </w:tc>
      </w:tr>
      <w:tr w:rsidR="0096256B" w:rsidRPr="009E4337" w14:paraId="1D3852A5" w14:textId="77777777" w:rsidTr="0096256B">
        <w:tc>
          <w:tcPr>
            <w:tcW w:w="1709" w:type="pct"/>
            <w:tcBorders>
              <w:right w:val="single" w:sz="4" w:space="0" w:color="auto"/>
            </w:tcBorders>
            <w:vAlign w:val="bottom"/>
          </w:tcPr>
          <w:p w14:paraId="6F83C538" w14:textId="3A99734A" w:rsidR="0096256B" w:rsidRPr="00993156" w:rsidRDefault="0096256B" w:rsidP="00993156">
            <w:pPr>
              <w:rPr>
                <w:color w:val="000000"/>
                <w:sz w:val="22"/>
                <w:szCs w:val="22"/>
              </w:rPr>
            </w:pPr>
            <w:r>
              <w:rPr>
                <w:color w:val="000000"/>
                <w:sz w:val="22"/>
                <w:szCs w:val="22"/>
              </w:rPr>
              <w:t>50</w:t>
            </w:r>
          </w:p>
        </w:tc>
        <w:tc>
          <w:tcPr>
            <w:tcW w:w="1982" w:type="pct"/>
            <w:tcBorders>
              <w:top w:val="single" w:sz="4" w:space="0" w:color="auto"/>
              <w:left w:val="single" w:sz="4" w:space="0" w:color="auto"/>
              <w:bottom w:val="single" w:sz="4" w:space="0" w:color="auto"/>
              <w:right w:val="single" w:sz="4" w:space="0" w:color="auto"/>
            </w:tcBorders>
            <w:vAlign w:val="center"/>
          </w:tcPr>
          <w:p w14:paraId="2D31E271" w14:textId="1F1EECAA" w:rsidR="0096256B" w:rsidRPr="009E4337" w:rsidRDefault="0096256B" w:rsidP="00993156">
            <w:pPr>
              <w:jc w:val="center"/>
              <w:rPr>
                <w:sz w:val="22"/>
              </w:rPr>
            </w:pPr>
            <w:r>
              <w:rPr>
                <w:sz w:val="22"/>
              </w:rPr>
              <w:t>220</w:t>
            </w:r>
          </w:p>
        </w:tc>
        <w:tc>
          <w:tcPr>
            <w:tcW w:w="1309" w:type="pct"/>
            <w:tcBorders>
              <w:top w:val="single" w:sz="4" w:space="0" w:color="auto"/>
              <w:left w:val="single" w:sz="4" w:space="0" w:color="auto"/>
              <w:bottom w:val="single" w:sz="4" w:space="0" w:color="auto"/>
              <w:right w:val="single" w:sz="4" w:space="0" w:color="auto"/>
            </w:tcBorders>
            <w:shd w:val="clear" w:color="auto" w:fill="auto"/>
            <w:vAlign w:val="center"/>
          </w:tcPr>
          <w:p w14:paraId="4BA739AD" w14:textId="1A07EE8F" w:rsidR="0096256B" w:rsidRPr="009E4337" w:rsidRDefault="0096256B" w:rsidP="00993156">
            <w:pPr>
              <w:jc w:val="center"/>
              <w:rPr>
                <w:iCs/>
                <w:sz w:val="22"/>
              </w:rPr>
            </w:pPr>
            <w:r>
              <w:rPr>
                <w:iCs/>
                <w:sz w:val="22"/>
              </w:rPr>
              <w:t>Подземная бесканальная</w:t>
            </w:r>
          </w:p>
        </w:tc>
      </w:tr>
      <w:tr w:rsidR="0096256B" w:rsidRPr="009E4337" w14:paraId="3206D9AB" w14:textId="77777777" w:rsidTr="0096256B">
        <w:tc>
          <w:tcPr>
            <w:tcW w:w="1709" w:type="pct"/>
            <w:tcBorders>
              <w:right w:val="single" w:sz="4" w:space="0" w:color="auto"/>
            </w:tcBorders>
            <w:vAlign w:val="bottom"/>
          </w:tcPr>
          <w:p w14:paraId="05276C75" w14:textId="30067950" w:rsidR="0096256B" w:rsidRPr="00993156" w:rsidRDefault="0096256B" w:rsidP="00993156">
            <w:pPr>
              <w:rPr>
                <w:color w:val="000000"/>
                <w:sz w:val="22"/>
                <w:szCs w:val="22"/>
              </w:rPr>
            </w:pPr>
            <w:r>
              <w:rPr>
                <w:color w:val="000000"/>
                <w:sz w:val="22"/>
                <w:szCs w:val="22"/>
              </w:rPr>
              <w:t>ИТОГО:</w:t>
            </w:r>
          </w:p>
        </w:tc>
        <w:tc>
          <w:tcPr>
            <w:tcW w:w="1982" w:type="pct"/>
            <w:tcBorders>
              <w:top w:val="single" w:sz="4" w:space="0" w:color="auto"/>
              <w:left w:val="single" w:sz="4" w:space="0" w:color="auto"/>
              <w:bottom w:val="single" w:sz="4" w:space="0" w:color="auto"/>
              <w:right w:val="single" w:sz="4" w:space="0" w:color="auto"/>
            </w:tcBorders>
            <w:vAlign w:val="center"/>
          </w:tcPr>
          <w:p w14:paraId="54787116" w14:textId="564EC366" w:rsidR="0096256B" w:rsidRPr="009E4337" w:rsidRDefault="0096256B" w:rsidP="00993156">
            <w:pPr>
              <w:jc w:val="center"/>
              <w:rPr>
                <w:sz w:val="22"/>
              </w:rPr>
            </w:pPr>
            <w:r>
              <w:rPr>
                <w:sz w:val="22"/>
              </w:rPr>
              <w:t>452</w:t>
            </w:r>
          </w:p>
        </w:tc>
        <w:tc>
          <w:tcPr>
            <w:tcW w:w="1309" w:type="pct"/>
            <w:tcBorders>
              <w:top w:val="single" w:sz="4" w:space="0" w:color="auto"/>
              <w:left w:val="single" w:sz="4" w:space="0" w:color="auto"/>
              <w:bottom w:val="single" w:sz="4" w:space="0" w:color="auto"/>
              <w:right w:val="single" w:sz="4" w:space="0" w:color="auto"/>
            </w:tcBorders>
            <w:shd w:val="clear" w:color="auto" w:fill="auto"/>
            <w:vAlign w:val="center"/>
          </w:tcPr>
          <w:p w14:paraId="62F60201" w14:textId="77777777" w:rsidR="0096256B" w:rsidRPr="009E4337" w:rsidRDefault="0096256B" w:rsidP="00993156">
            <w:pPr>
              <w:jc w:val="center"/>
              <w:rPr>
                <w:iCs/>
                <w:sz w:val="22"/>
              </w:rPr>
            </w:pPr>
          </w:p>
        </w:tc>
      </w:tr>
      <w:tr w:rsidR="0096256B" w:rsidRPr="009E4337" w14:paraId="0417774A" w14:textId="77777777" w:rsidTr="0096256B">
        <w:tc>
          <w:tcPr>
            <w:tcW w:w="1709" w:type="pct"/>
            <w:tcBorders>
              <w:right w:val="single" w:sz="4" w:space="0" w:color="auto"/>
            </w:tcBorders>
            <w:vAlign w:val="bottom"/>
          </w:tcPr>
          <w:p w14:paraId="300C22B7" w14:textId="77777777" w:rsidR="0096256B" w:rsidRDefault="0096256B" w:rsidP="00993156">
            <w:pPr>
              <w:rPr>
                <w:color w:val="000000"/>
                <w:sz w:val="22"/>
                <w:szCs w:val="22"/>
              </w:rPr>
            </w:pPr>
          </w:p>
        </w:tc>
        <w:tc>
          <w:tcPr>
            <w:tcW w:w="1982" w:type="pct"/>
            <w:tcBorders>
              <w:top w:val="single" w:sz="4" w:space="0" w:color="auto"/>
              <w:left w:val="single" w:sz="4" w:space="0" w:color="auto"/>
              <w:bottom w:val="single" w:sz="4" w:space="0" w:color="auto"/>
              <w:right w:val="single" w:sz="4" w:space="0" w:color="auto"/>
            </w:tcBorders>
            <w:vAlign w:val="center"/>
          </w:tcPr>
          <w:p w14:paraId="5C9C9813" w14:textId="76101637" w:rsidR="0096256B" w:rsidRDefault="0096256B" w:rsidP="00993156">
            <w:pPr>
              <w:jc w:val="center"/>
              <w:rPr>
                <w:sz w:val="22"/>
              </w:rPr>
            </w:pPr>
            <w:r w:rsidRPr="00993156">
              <w:rPr>
                <w:color w:val="000000"/>
                <w:sz w:val="22"/>
                <w:szCs w:val="22"/>
              </w:rPr>
              <w:t>Котельная «Стройдвор» (с. Дунаево)</w:t>
            </w:r>
          </w:p>
        </w:tc>
        <w:tc>
          <w:tcPr>
            <w:tcW w:w="1309" w:type="pct"/>
            <w:tcBorders>
              <w:top w:val="single" w:sz="4" w:space="0" w:color="auto"/>
              <w:left w:val="single" w:sz="4" w:space="0" w:color="auto"/>
              <w:bottom w:val="single" w:sz="4" w:space="0" w:color="auto"/>
              <w:right w:val="single" w:sz="4" w:space="0" w:color="auto"/>
            </w:tcBorders>
            <w:shd w:val="clear" w:color="auto" w:fill="auto"/>
            <w:vAlign w:val="center"/>
          </w:tcPr>
          <w:p w14:paraId="7E8309AF" w14:textId="77777777" w:rsidR="0096256B" w:rsidRPr="009E4337" w:rsidRDefault="0096256B" w:rsidP="00993156">
            <w:pPr>
              <w:jc w:val="center"/>
              <w:rPr>
                <w:iCs/>
                <w:sz w:val="22"/>
              </w:rPr>
            </w:pPr>
          </w:p>
        </w:tc>
      </w:tr>
      <w:tr w:rsidR="0096256B" w:rsidRPr="009E4337" w14:paraId="77B72B5F" w14:textId="77777777" w:rsidTr="0096256B">
        <w:tc>
          <w:tcPr>
            <w:tcW w:w="1709" w:type="pct"/>
            <w:tcBorders>
              <w:right w:val="single" w:sz="4" w:space="0" w:color="auto"/>
            </w:tcBorders>
            <w:vAlign w:val="bottom"/>
          </w:tcPr>
          <w:p w14:paraId="727F721C" w14:textId="4630D9A2" w:rsidR="0096256B" w:rsidRDefault="0096256B" w:rsidP="0096256B">
            <w:pPr>
              <w:rPr>
                <w:color w:val="000000"/>
                <w:sz w:val="22"/>
                <w:szCs w:val="22"/>
              </w:rPr>
            </w:pPr>
            <w:r>
              <w:rPr>
                <w:color w:val="000000"/>
                <w:sz w:val="22"/>
                <w:szCs w:val="22"/>
              </w:rPr>
              <w:t>125</w:t>
            </w:r>
          </w:p>
        </w:tc>
        <w:tc>
          <w:tcPr>
            <w:tcW w:w="1982" w:type="pct"/>
            <w:tcBorders>
              <w:top w:val="single" w:sz="4" w:space="0" w:color="auto"/>
              <w:left w:val="single" w:sz="4" w:space="0" w:color="auto"/>
              <w:bottom w:val="single" w:sz="4" w:space="0" w:color="auto"/>
              <w:right w:val="single" w:sz="4" w:space="0" w:color="auto"/>
            </w:tcBorders>
            <w:vAlign w:val="center"/>
          </w:tcPr>
          <w:p w14:paraId="1E49A25F" w14:textId="0D28D3A3" w:rsidR="0096256B" w:rsidRPr="00993156" w:rsidRDefault="0096256B" w:rsidP="0096256B">
            <w:pPr>
              <w:jc w:val="center"/>
              <w:rPr>
                <w:color w:val="000000"/>
                <w:sz w:val="22"/>
                <w:szCs w:val="22"/>
              </w:rPr>
            </w:pPr>
            <w:r>
              <w:rPr>
                <w:color w:val="000000"/>
                <w:sz w:val="22"/>
                <w:szCs w:val="22"/>
              </w:rPr>
              <w:t>92</w:t>
            </w:r>
          </w:p>
        </w:tc>
        <w:tc>
          <w:tcPr>
            <w:tcW w:w="1309" w:type="pct"/>
            <w:tcBorders>
              <w:top w:val="single" w:sz="4" w:space="0" w:color="auto"/>
              <w:left w:val="single" w:sz="4" w:space="0" w:color="auto"/>
              <w:bottom w:val="single" w:sz="4" w:space="0" w:color="auto"/>
              <w:right w:val="single" w:sz="4" w:space="0" w:color="auto"/>
            </w:tcBorders>
            <w:shd w:val="clear" w:color="auto" w:fill="auto"/>
            <w:vAlign w:val="center"/>
          </w:tcPr>
          <w:p w14:paraId="09E6D648" w14:textId="08C8B9CB" w:rsidR="0096256B" w:rsidRPr="009E4337" w:rsidRDefault="0096256B" w:rsidP="0096256B">
            <w:pPr>
              <w:jc w:val="center"/>
              <w:rPr>
                <w:iCs/>
                <w:sz w:val="22"/>
              </w:rPr>
            </w:pPr>
            <w:r>
              <w:rPr>
                <w:iCs/>
                <w:sz w:val="22"/>
              </w:rPr>
              <w:t>Подземная бесканальная</w:t>
            </w:r>
          </w:p>
        </w:tc>
      </w:tr>
      <w:tr w:rsidR="0096256B" w:rsidRPr="009E4337" w14:paraId="2041112C" w14:textId="77777777" w:rsidTr="0096256B">
        <w:tc>
          <w:tcPr>
            <w:tcW w:w="1709" w:type="pct"/>
            <w:tcBorders>
              <w:right w:val="single" w:sz="4" w:space="0" w:color="auto"/>
            </w:tcBorders>
            <w:vAlign w:val="bottom"/>
          </w:tcPr>
          <w:p w14:paraId="42F1033B" w14:textId="59506F46" w:rsidR="0096256B" w:rsidRDefault="0096256B" w:rsidP="0096256B">
            <w:pPr>
              <w:rPr>
                <w:color w:val="000000"/>
                <w:sz w:val="22"/>
                <w:szCs w:val="22"/>
              </w:rPr>
            </w:pPr>
            <w:r>
              <w:rPr>
                <w:color w:val="000000"/>
                <w:sz w:val="22"/>
                <w:szCs w:val="22"/>
              </w:rPr>
              <w:t>100</w:t>
            </w:r>
          </w:p>
        </w:tc>
        <w:tc>
          <w:tcPr>
            <w:tcW w:w="1982" w:type="pct"/>
            <w:tcBorders>
              <w:top w:val="single" w:sz="4" w:space="0" w:color="auto"/>
              <w:left w:val="single" w:sz="4" w:space="0" w:color="auto"/>
              <w:bottom w:val="single" w:sz="4" w:space="0" w:color="auto"/>
              <w:right w:val="single" w:sz="4" w:space="0" w:color="auto"/>
            </w:tcBorders>
            <w:vAlign w:val="center"/>
          </w:tcPr>
          <w:p w14:paraId="3315B58B" w14:textId="5385D76D" w:rsidR="0096256B" w:rsidRPr="00993156" w:rsidRDefault="0096256B" w:rsidP="0096256B">
            <w:pPr>
              <w:jc w:val="center"/>
              <w:rPr>
                <w:color w:val="000000"/>
                <w:sz w:val="22"/>
                <w:szCs w:val="22"/>
              </w:rPr>
            </w:pPr>
            <w:r>
              <w:rPr>
                <w:color w:val="000000"/>
                <w:sz w:val="22"/>
                <w:szCs w:val="22"/>
              </w:rPr>
              <w:t>184</w:t>
            </w:r>
          </w:p>
        </w:tc>
        <w:tc>
          <w:tcPr>
            <w:tcW w:w="1309" w:type="pct"/>
            <w:tcBorders>
              <w:top w:val="single" w:sz="4" w:space="0" w:color="auto"/>
              <w:left w:val="single" w:sz="4" w:space="0" w:color="auto"/>
              <w:bottom w:val="single" w:sz="4" w:space="0" w:color="auto"/>
              <w:right w:val="single" w:sz="4" w:space="0" w:color="auto"/>
            </w:tcBorders>
            <w:shd w:val="clear" w:color="auto" w:fill="auto"/>
            <w:vAlign w:val="center"/>
          </w:tcPr>
          <w:p w14:paraId="62E2576E" w14:textId="178C64A2" w:rsidR="0096256B" w:rsidRPr="009E4337" w:rsidRDefault="0096256B" w:rsidP="0096256B">
            <w:pPr>
              <w:jc w:val="center"/>
              <w:rPr>
                <w:iCs/>
                <w:sz w:val="22"/>
              </w:rPr>
            </w:pPr>
            <w:r>
              <w:rPr>
                <w:iCs/>
                <w:sz w:val="22"/>
              </w:rPr>
              <w:t>Подземная бесканальная</w:t>
            </w:r>
          </w:p>
        </w:tc>
      </w:tr>
      <w:tr w:rsidR="0096256B" w:rsidRPr="009E4337" w14:paraId="4E14AA39" w14:textId="77777777" w:rsidTr="0096256B">
        <w:tc>
          <w:tcPr>
            <w:tcW w:w="1709" w:type="pct"/>
            <w:tcBorders>
              <w:right w:val="single" w:sz="4" w:space="0" w:color="auto"/>
            </w:tcBorders>
            <w:vAlign w:val="bottom"/>
          </w:tcPr>
          <w:p w14:paraId="23E4D5A8" w14:textId="3D7EC043" w:rsidR="0096256B" w:rsidRDefault="0096256B" w:rsidP="0096256B">
            <w:pPr>
              <w:rPr>
                <w:color w:val="000000"/>
                <w:sz w:val="22"/>
                <w:szCs w:val="22"/>
              </w:rPr>
            </w:pPr>
            <w:r>
              <w:rPr>
                <w:color w:val="000000"/>
                <w:sz w:val="22"/>
                <w:szCs w:val="22"/>
              </w:rPr>
              <w:t>80</w:t>
            </w:r>
          </w:p>
        </w:tc>
        <w:tc>
          <w:tcPr>
            <w:tcW w:w="1982" w:type="pct"/>
            <w:tcBorders>
              <w:top w:val="single" w:sz="4" w:space="0" w:color="auto"/>
              <w:left w:val="single" w:sz="4" w:space="0" w:color="auto"/>
              <w:bottom w:val="single" w:sz="4" w:space="0" w:color="auto"/>
              <w:right w:val="single" w:sz="4" w:space="0" w:color="auto"/>
            </w:tcBorders>
            <w:vAlign w:val="center"/>
          </w:tcPr>
          <w:p w14:paraId="1CE55B5C" w14:textId="0F1E1531" w:rsidR="0096256B" w:rsidRPr="00993156" w:rsidRDefault="0096256B" w:rsidP="0096256B">
            <w:pPr>
              <w:jc w:val="center"/>
              <w:rPr>
                <w:color w:val="000000"/>
                <w:sz w:val="22"/>
                <w:szCs w:val="22"/>
              </w:rPr>
            </w:pPr>
            <w:r>
              <w:rPr>
                <w:color w:val="000000"/>
                <w:sz w:val="22"/>
                <w:szCs w:val="22"/>
              </w:rPr>
              <w:t>543</w:t>
            </w:r>
          </w:p>
        </w:tc>
        <w:tc>
          <w:tcPr>
            <w:tcW w:w="1309" w:type="pct"/>
            <w:tcBorders>
              <w:top w:val="single" w:sz="4" w:space="0" w:color="auto"/>
              <w:left w:val="single" w:sz="4" w:space="0" w:color="auto"/>
              <w:bottom w:val="single" w:sz="4" w:space="0" w:color="auto"/>
              <w:right w:val="single" w:sz="4" w:space="0" w:color="auto"/>
            </w:tcBorders>
            <w:shd w:val="clear" w:color="auto" w:fill="auto"/>
            <w:vAlign w:val="center"/>
          </w:tcPr>
          <w:p w14:paraId="25EE9D48" w14:textId="7FFD640E" w:rsidR="0096256B" w:rsidRPr="009E4337" w:rsidRDefault="0096256B" w:rsidP="0096256B">
            <w:pPr>
              <w:jc w:val="center"/>
              <w:rPr>
                <w:iCs/>
                <w:sz w:val="22"/>
              </w:rPr>
            </w:pPr>
            <w:r>
              <w:rPr>
                <w:iCs/>
                <w:sz w:val="22"/>
              </w:rPr>
              <w:t>Подземная бесканальная</w:t>
            </w:r>
          </w:p>
        </w:tc>
      </w:tr>
      <w:tr w:rsidR="0096256B" w:rsidRPr="009E4337" w14:paraId="1DFFD724" w14:textId="77777777" w:rsidTr="0096256B">
        <w:tc>
          <w:tcPr>
            <w:tcW w:w="1709" w:type="pct"/>
            <w:tcBorders>
              <w:right w:val="single" w:sz="4" w:space="0" w:color="auto"/>
            </w:tcBorders>
            <w:vAlign w:val="bottom"/>
          </w:tcPr>
          <w:p w14:paraId="47758224" w14:textId="762AB73D" w:rsidR="0096256B" w:rsidRDefault="0096256B" w:rsidP="0096256B">
            <w:pPr>
              <w:rPr>
                <w:color w:val="000000"/>
                <w:sz w:val="22"/>
                <w:szCs w:val="22"/>
              </w:rPr>
            </w:pPr>
            <w:r>
              <w:rPr>
                <w:color w:val="000000"/>
                <w:sz w:val="22"/>
                <w:szCs w:val="22"/>
              </w:rPr>
              <w:t>70</w:t>
            </w:r>
          </w:p>
        </w:tc>
        <w:tc>
          <w:tcPr>
            <w:tcW w:w="1982" w:type="pct"/>
            <w:tcBorders>
              <w:top w:val="single" w:sz="4" w:space="0" w:color="auto"/>
              <w:left w:val="single" w:sz="4" w:space="0" w:color="auto"/>
              <w:bottom w:val="single" w:sz="4" w:space="0" w:color="auto"/>
              <w:right w:val="single" w:sz="4" w:space="0" w:color="auto"/>
            </w:tcBorders>
            <w:vAlign w:val="center"/>
          </w:tcPr>
          <w:p w14:paraId="020E7C85" w14:textId="2D542C9C" w:rsidR="0096256B" w:rsidRPr="00993156" w:rsidRDefault="0096256B" w:rsidP="0096256B">
            <w:pPr>
              <w:jc w:val="center"/>
              <w:rPr>
                <w:color w:val="000000"/>
                <w:sz w:val="22"/>
                <w:szCs w:val="22"/>
              </w:rPr>
            </w:pPr>
            <w:r>
              <w:rPr>
                <w:color w:val="000000"/>
                <w:sz w:val="22"/>
                <w:szCs w:val="22"/>
              </w:rPr>
              <w:t>51</w:t>
            </w:r>
          </w:p>
        </w:tc>
        <w:tc>
          <w:tcPr>
            <w:tcW w:w="1309" w:type="pct"/>
            <w:tcBorders>
              <w:top w:val="single" w:sz="4" w:space="0" w:color="auto"/>
              <w:left w:val="single" w:sz="4" w:space="0" w:color="auto"/>
              <w:bottom w:val="single" w:sz="4" w:space="0" w:color="auto"/>
              <w:right w:val="single" w:sz="4" w:space="0" w:color="auto"/>
            </w:tcBorders>
            <w:shd w:val="clear" w:color="auto" w:fill="auto"/>
            <w:vAlign w:val="center"/>
          </w:tcPr>
          <w:p w14:paraId="00CB9AD7" w14:textId="36F458AF" w:rsidR="0096256B" w:rsidRPr="009E4337" w:rsidRDefault="0096256B" w:rsidP="0096256B">
            <w:pPr>
              <w:jc w:val="center"/>
              <w:rPr>
                <w:iCs/>
                <w:sz w:val="22"/>
              </w:rPr>
            </w:pPr>
            <w:r>
              <w:rPr>
                <w:iCs/>
                <w:sz w:val="22"/>
              </w:rPr>
              <w:t>Подземная бесканальная</w:t>
            </w:r>
          </w:p>
        </w:tc>
      </w:tr>
      <w:tr w:rsidR="0096256B" w:rsidRPr="009E4337" w14:paraId="4AEA9C14" w14:textId="77777777" w:rsidTr="0096256B">
        <w:tc>
          <w:tcPr>
            <w:tcW w:w="1709" w:type="pct"/>
            <w:tcBorders>
              <w:right w:val="single" w:sz="4" w:space="0" w:color="auto"/>
            </w:tcBorders>
            <w:vAlign w:val="bottom"/>
          </w:tcPr>
          <w:p w14:paraId="6BD8E61F" w14:textId="15A6BE96" w:rsidR="0096256B" w:rsidRDefault="0096256B" w:rsidP="0096256B">
            <w:pPr>
              <w:rPr>
                <w:color w:val="000000"/>
                <w:sz w:val="22"/>
                <w:szCs w:val="22"/>
              </w:rPr>
            </w:pPr>
            <w:r>
              <w:rPr>
                <w:color w:val="000000"/>
                <w:sz w:val="22"/>
                <w:szCs w:val="22"/>
              </w:rPr>
              <w:t>50</w:t>
            </w:r>
          </w:p>
        </w:tc>
        <w:tc>
          <w:tcPr>
            <w:tcW w:w="1982" w:type="pct"/>
            <w:tcBorders>
              <w:top w:val="single" w:sz="4" w:space="0" w:color="auto"/>
              <w:left w:val="single" w:sz="4" w:space="0" w:color="auto"/>
              <w:bottom w:val="single" w:sz="4" w:space="0" w:color="auto"/>
              <w:right w:val="single" w:sz="4" w:space="0" w:color="auto"/>
            </w:tcBorders>
            <w:vAlign w:val="center"/>
          </w:tcPr>
          <w:p w14:paraId="7B0121DA" w14:textId="3DF049D4" w:rsidR="0096256B" w:rsidRPr="00993156" w:rsidRDefault="0096256B" w:rsidP="0096256B">
            <w:pPr>
              <w:jc w:val="center"/>
              <w:rPr>
                <w:color w:val="000000"/>
                <w:sz w:val="22"/>
                <w:szCs w:val="22"/>
              </w:rPr>
            </w:pPr>
            <w:r>
              <w:rPr>
                <w:color w:val="000000"/>
                <w:sz w:val="22"/>
                <w:szCs w:val="22"/>
              </w:rPr>
              <w:t>407</w:t>
            </w:r>
          </w:p>
        </w:tc>
        <w:tc>
          <w:tcPr>
            <w:tcW w:w="1309" w:type="pct"/>
            <w:tcBorders>
              <w:top w:val="single" w:sz="4" w:space="0" w:color="auto"/>
              <w:left w:val="single" w:sz="4" w:space="0" w:color="auto"/>
              <w:bottom w:val="single" w:sz="4" w:space="0" w:color="auto"/>
              <w:right w:val="single" w:sz="4" w:space="0" w:color="auto"/>
            </w:tcBorders>
            <w:shd w:val="clear" w:color="auto" w:fill="auto"/>
            <w:vAlign w:val="center"/>
          </w:tcPr>
          <w:p w14:paraId="757CAC4A" w14:textId="56FB051E" w:rsidR="0096256B" w:rsidRPr="009E4337" w:rsidRDefault="0096256B" w:rsidP="0096256B">
            <w:pPr>
              <w:jc w:val="center"/>
              <w:rPr>
                <w:iCs/>
                <w:sz w:val="22"/>
              </w:rPr>
            </w:pPr>
            <w:r>
              <w:rPr>
                <w:iCs/>
                <w:sz w:val="22"/>
              </w:rPr>
              <w:t>Подземная бесканальная</w:t>
            </w:r>
          </w:p>
        </w:tc>
      </w:tr>
      <w:tr w:rsidR="0096256B" w:rsidRPr="009E4337" w14:paraId="291C5609" w14:textId="77777777" w:rsidTr="0096256B">
        <w:tc>
          <w:tcPr>
            <w:tcW w:w="1709" w:type="pct"/>
            <w:tcBorders>
              <w:right w:val="single" w:sz="4" w:space="0" w:color="auto"/>
            </w:tcBorders>
            <w:vAlign w:val="bottom"/>
          </w:tcPr>
          <w:p w14:paraId="686CD975" w14:textId="2D00968D" w:rsidR="0096256B" w:rsidRDefault="0096256B" w:rsidP="00993156">
            <w:pPr>
              <w:rPr>
                <w:color w:val="000000"/>
                <w:sz w:val="22"/>
                <w:szCs w:val="22"/>
              </w:rPr>
            </w:pPr>
            <w:r>
              <w:rPr>
                <w:color w:val="000000"/>
                <w:sz w:val="22"/>
                <w:szCs w:val="22"/>
              </w:rPr>
              <w:t>ИТОГО:</w:t>
            </w:r>
          </w:p>
        </w:tc>
        <w:tc>
          <w:tcPr>
            <w:tcW w:w="1982" w:type="pct"/>
            <w:tcBorders>
              <w:top w:val="single" w:sz="4" w:space="0" w:color="auto"/>
              <w:left w:val="single" w:sz="4" w:space="0" w:color="auto"/>
              <w:bottom w:val="single" w:sz="4" w:space="0" w:color="auto"/>
              <w:right w:val="single" w:sz="4" w:space="0" w:color="auto"/>
            </w:tcBorders>
            <w:vAlign w:val="center"/>
          </w:tcPr>
          <w:p w14:paraId="32DF3ED6" w14:textId="06C51C29" w:rsidR="0096256B" w:rsidRDefault="0096256B" w:rsidP="00993156">
            <w:pPr>
              <w:jc w:val="center"/>
              <w:rPr>
                <w:color w:val="000000"/>
                <w:sz w:val="22"/>
                <w:szCs w:val="22"/>
              </w:rPr>
            </w:pPr>
            <w:r>
              <w:rPr>
                <w:color w:val="000000"/>
                <w:sz w:val="22"/>
                <w:szCs w:val="22"/>
              </w:rPr>
              <w:t>1277</w:t>
            </w:r>
          </w:p>
        </w:tc>
        <w:tc>
          <w:tcPr>
            <w:tcW w:w="1309" w:type="pct"/>
            <w:tcBorders>
              <w:top w:val="single" w:sz="4" w:space="0" w:color="auto"/>
              <w:left w:val="single" w:sz="4" w:space="0" w:color="auto"/>
              <w:bottom w:val="single" w:sz="4" w:space="0" w:color="auto"/>
              <w:right w:val="single" w:sz="4" w:space="0" w:color="auto"/>
            </w:tcBorders>
            <w:shd w:val="clear" w:color="auto" w:fill="auto"/>
            <w:vAlign w:val="center"/>
          </w:tcPr>
          <w:p w14:paraId="397A6FB5" w14:textId="77777777" w:rsidR="0096256B" w:rsidRPr="009E4337" w:rsidRDefault="0096256B" w:rsidP="00993156">
            <w:pPr>
              <w:jc w:val="center"/>
              <w:rPr>
                <w:iCs/>
                <w:sz w:val="22"/>
              </w:rPr>
            </w:pPr>
          </w:p>
        </w:tc>
      </w:tr>
      <w:tr w:rsidR="0096256B" w:rsidRPr="009E4337" w14:paraId="0989ECEF" w14:textId="77777777" w:rsidTr="0096256B">
        <w:tc>
          <w:tcPr>
            <w:tcW w:w="1709" w:type="pct"/>
            <w:tcBorders>
              <w:right w:val="single" w:sz="4" w:space="0" w:color="auto"/>
            </w:tcBorders>
            <w:vAlign w:val="bottom"/>
          </w:tcPr>
          <w:p w14:paraId="0A5C7B1E" w14:textId="77777777" w:rsidR="0096256B" w:rsidRDefault="0096256B" w:rsidP="00993156">
            <w:pPr>
              <w:rPr>
                <w:color w:val="000000"/>
                <w:sz w:val="22"/>
                <w:szCs w:val="22"/>
              </w:rPr>
            </w:pPr>
          </w:p>
        </w:tc>
        <w:tc>
          <w:tcPr>
            <w:tcW w:w="1982" w:type="pct"/>
            <w:tcBorders>
              <w:top w:val="single" w:sz="4" w:space="0" w:color="auto"/>
              <w:left w:val="single" w:sz="4" w:space="0" w:color="auto"/>
              <w:bottom w:val="single" w:sz="4" w:space="0" w:color="auto"/>
              <w:right w:val="single" w:sz="4" w:space="0" w:color="auto"/>
            </w:tcBorders>
            <w:vAlign w:val="center"/>
          </w:tcPr>
          <w:p w14:paraId="18EBD3E4" w14:textId="11411F23" w:rsidR="0096256B" w:rsidRDefault="0096256B" w:rsidP="00993156">
            <w:pPr>
              <w:jc w:val="center"/>
              <w:rPr>
                <w:color w:val="000000"/>
                <w:sz w:val="22"/>
                <w:szCs w:val="22"/>
              </w:rPr>
            </w:pPr>
            <w:r w:rsidRPr="00993156">
              <w:rPr>
                <w:color w:val="000000"/>
                <w:sz w:val="22"/>
                <w:szCs w:val="22"/>
              </w:rPr>
              <w:t>Котельная «ДКПС» (с. Дунаево)</w:t>
            </w:r>
          </w:p>
        </w:tc>
        <w:tc>
          <w:tcPr>
            <w:tcW w:w="1309" w:type="pct"/>
            <w:tcBorders>
              <w:top w:val="single" w:sz="4" w:space="0" w:color="auto"/>
              <w:left w:val="single" w:sz="4" w:space="0" w:color="auto"/>
              <w:bottom w:val="single" w:sz="4" w:space="0" w:color="auto"/>
              <w:right w:val="single" w:sz="4" w:space="0" w:color="auto"/>
            </w:tcBorders>
            <w:shd w:val="clear" w:color="auto" w:fill="auto"/>
            <w:vAlign w:val="center"/>
          </w:tcPr>
          <w:p w14:paraId="2A2C88D4" w14:textId="77777777" w:rsidR="0096256B" w:rsidRPr="009E4337" w:rsidRDefault="0096256B" w:rsidP="00993156">
            <w:pPr>
              <w:jc w:val="center"/>
              <w:rPr>
                <w:iCs/>
                <w:sz w:val="22"/>
              </w:rPr>
            </w:pPr>
          </w:p>
        </w:tc>
      </w:tr>
      <w:tr w:rsidR="0096256B" w:rsidRPr="009E4337" w14:paraId="527C54E8" w14:textId="77777777" w:rsidTr="0096256B">
        <w:tc>
          <w:tcPr>
            <w:tcW w:w="1709" w:type="pct"/>
            <w:tcBorders>
              <w:right w:val="single" w:sz="4" w:space="0" w:color="auto"/>
            </w:tcBorders>
            <w:vAlign w:val="bottom"/>
          </w:tcPr>
          <w:p w14:paraId="5E45C1F5" w14:textId="5A05345C" w:rsidR="0096256B" w:rsidRDefault="0096256B" w:rsidP="00993156">
            <w:pPr>
              <w:rPr>
                <w:color w:val="000000"/>
                <w:sz w:val="22"/>
                <w:szCs w:val="22"/>
              </w:rPr>
            </w:pPr>
            <w:r>
              <w:rPr>
                <w:color w:val="000000"/>
                <w:sz w:val="22"/>
                <w:szCs w:val="22"/>
              </w:rPr>
              <w:t>150</w:t>
            </w:r>
          </w:p>
        </w:tc>
        <w:tc>
          <w:tcPr>
            <w:tcW w:w="1982" w:type="pct"/>
            <w:tcBorders>
              <w:top w:val="single" w:sz="4" w:space="0" w:color="auto"/>
              <w:left w:val="single" w:sz="4" w:space="0" w:color="auto"/>
              <w:bottom w:val="single" w:sz="4" w:space="0" w:color="auto"/>
              <w:right w:val="single" w:sz="4" w:space="0" w:color="auto"/>
            </w:tcBorders>
            <w:vAlign w:val="center"/>
          </w:tcPr>
          <w:p w14:paraId="352EB257" w14:textId="346128A0" w:rsidR="0096256B" w:rsidRPr="00993156" w:rsidRDefault="0096256B" w:rsidP="00993156">
            <w:pPr>
              <w:jc w:val="center"/>
              <w:rPr>
                <w:color w:val="000000"/>
                <w:sz w:val="22"/>
                <w:szCs w:val="22"/>
              </w:rPr>
            </w:pPr>
            <w:r>
              <w:rPr>
                <w:color w:val="000000"/>
                <w:sz w:val="22"/>
                <w:szCs w:val="22"/>
              </w:rPr>
              <w:t>285</w:t>
            </w:r>
          </w:p>
        </w:tc>
        <w:tc>
          <w:tcPr>
            <w:tcW w:w="1309" w:type="pct"/>
            <w:tcBorders>
              <w:top w:val="single" w:sz="4" w:space="0" w:color="auto"/>
              <w:left w:val="single" w:sz="4" w:space="0" w:color="auto"/>
              <w:bottom w:val="single" w:sz="4" w:space="0" w:color="auto"/>
              <w:right w:val="single" w:sz="4" w:space="0" w:color="auto"/>
            </w:tcBorders>
            <w:shd w:val="clear" w:color="auto" w:fill="auto"/>
            <w:vAlign w:val="center"/>
          </w:tcPr>
          <w:p w14:paraId="5B7C8161" w14:textId="77777777" w:rsidR="0096256B" w:rsidRPr="009E4337" w:rsidRDefault="0096256B" w:rsidP="00993156">
            <w:pPr>
              <w:jc w:val="center"/>
              <w:rPr>
                <w:iCs/>
                <w:sz w:val="22"/>
              </w:rPr>
            </w:pPr>
          </w:p>
        </w:tc>
      </w:tr>
      <w:tr w:rsidR="0096256B" w:rsidRPr="009E4337" w14:paraId="1B0D7A86" w14:textId="77777777" w:rsidTr="0096256B">
        <w:tc>
          <w:tcPr>
            <w:tcW w:w="1709" w:type="pct"/>
            <w:tcBorders>
              <w:right w:val="single" w:sz="4" w:space="0" w:color="auto"/>
            </w:tcBorders>
            <w:vAlign w:val="bottom"/>
          </w:tcPr>
          <w:p w14:paraId="307C35F6" w14:textId="10F23524" w:rsidR="0096256B" w:rsidRDefault="0096256B" w:rsidP="0096256B">
            <w:pPr>
              <w:rPr>
                <w:color w:val="000000"/>
                <w:sz w:val="22"/>
                <w:szCs w:val="22"/>
              </w:rPr>
            </w:pPr>
            <w:r>
              <w:rPr>
                <w:color w:val="000000"/>
                <w:sz w:val="22"/>
                <w:szCs w:val="22"/>
              </w:rPr>
              <w:t>125</w:t>
            </w:r>
          </w:p>
        </w:tc>
        <w:tc>
          <w:tcPr>
            <w:tcW w:w="1982" w:type="pct"/>
            <w:tcBorders>
              <w:top w:val="single" w:sz="4" w:space="0" w:color="auto"/>
              <w:left w:val="single" w:sz="4" w:space="0" w:color="auto"/>
              <w:bottom w:val="single" w:sz="4" w:space="0" w:color="auto"/>
              <w:right w:val="single" w:sz="4" w:space="0" w:color="auto"/>
            </w:tcBorders>
            <w:vAlign w:val="center"/>
          </w:tcPr>
          <w:p w14:paraId="282EFE5A" w14:textId="4D1F6047" w:rsidR="0096256B" w:rsidRPr="00993156" w:rsidRDefault="0096256B" w:rsidP="0096256B">
            <w:pPr>
              <w:jc w:val="center"/>
              <w:rPr>
                <w:color w:val="000000"/>
                <w:sz w:val="22"/>
                <w:szCs w:val="22"/>
              </w:rPr>
            </w:pPr>
            <w:r>
              <w:rPr>
                <w:color w:val="000000"/>
                <w:sz w:val="22"/>
                <w:szCs w:val="22"/>
              </w:rPr>
              <w:t>686</w:t>
            </w:r>
          </w:p>
        </w:tc>
        <w:tc>
          <w:tcPr>
            <w:tcW w:w="1309" w:type="pct"/>
            <w:tcBorders>
              <w:top w:val="single" w:sz="4" w:space="0" w:color="auto"/>
              <w:left w:val="single" w:sz="4" w:space="0" w:color="auto"/>
              <w:bottom w:val="single" w:sz="4" w:space="0" w:color="auto"/>
              <w:right w:val="single" w:sz="4" w:space="0" w:color="auto"/>
            </w:tcBorders>
            <w:shd w:val="clear" w:color="auto" w:fill="auto"/>
            <w:vAlign w:val="center"/>
          </w:tcPr>
          <w:p w14:paraId="2DE09053" w14:textId="2DDEFE53" w:rsidR="0096256B" w:rsidRPr="009E4337" w:rsidRDefault="0096256B" w:rsidP="0096256B">
            <w:pPr>
              <w:jc w:val="center"/>
              <w:rPr>
                <w:iCs/>
                <w:sz w:val="22"/>
              </w:rPr>
            </w:pPr>
            <w:r>
              <w:rPr>
                <w:iCs/>
                <w:sz w:val="22"/>
              </w:rPr>
              <w:t>Подземная бесканальная</w:t>
            </w:r>
          </w:p>
        </w:tc>
      </w:tr>
      <w:tr w:rsidR="0096256B" w:rsidRPr="009E4337" w14:paraId="5A9FB1AA" w14:textId="77777777" w:rsidTr="0096256B">
        <w:tc>
          <w:tcPr>
            <w:tcW w:w="1709" w:type="pct"/>
            <w:tcBorders>
              <w:right w:val="single" w:sz="4" w:space="0" w:color="auto"/>
            </w:tcBorders>
            <w:vAlign w:val="bottom"/>
          </w:tcPr>
          <w:p w14:paraId="10B6688F" w14:textId="6F618A9A" w:rsidR="0096256B" w:rsidRDefault="0096256B" w:rsidP="0096256B">
            <w:pPr>
              <w:rPr>
                <w:color w:val="000000"/>
                <w:sz w:val="22"/>
                <w:szCs w:val="22"/>
              </w:rPr>
            </w:pPr>
            <w:r>
              <w:rPr>
                <w:color w:val="000000"/>
                <w:sz w:val="22"/>
                <w:szCs w:val="22"/>
              </w:rPr>
              <w:t>100</w:t>
            </w:r>
          </w:p>
        </w:tc>
        <w:tc>
          <w:tcPr>
            <w:tcW w:w="1982" w:type="pct"/>
            <w:tcBorders>
              <w:top w:val="single" w:sz="4" w:space="0" w:color="auto"/>
              <w:left w:val="single" w:sz="4" w:space="0" w:color="auto"/>
              <w:bottom w:val="single" w:sz="4" w:space="0" w:color="auto"/>
              <w:right w:val="single" w:sz="4" w:space="0" w:color="auto"/>
            </w:tcBorders>
            <w:vAlign w:val="center"/>
          </w:tcPr>
          <w:p w14:paraId="40D5F231" w14:textId="42A0F11B" w:rsidR="0096256B" w:rsidRPr="00993156" w:rsidRDefault="0096256B" w:rsidP="0096256B">
            <w:pPr>
              <w:jc w:val="center"/>
              <w:rPr>
                <w:color w:val="000000"/>
                <w:sz w:val="22"/>
                <w:szCs w:val="22"/>
              </w:rPr>
            </w:pPr>
            <w:r>
              <w:rPr>
                <w:color w:val="000000"/>
                <w:sz w:val="22"/>
                <w:szCs w:val="22"/>
              </w:rPr>
              <w:t>973</w:t>
            </w:r>
          </w:p>
        </w:tc>
        <w:tc>
          <w:tcPr>
            <w:tcW w:w="1309" w:type="pct"/>
            <w:tcBorders>
              <w:top w:val="single" w:sz="4" w:space="0" w:color="auto"/>
              <w:left w:val="single" w:sz="4" w:space="0" w:color="auto"/>
              <w:bottom w:val="single" w:sz="4" w:space="0" w:color="auto"/>
              <w:right w:val="single" w:sz="4" w:space="0" w:color="auto"/>
            </w:tcBorders>
            <w:shd w:val="clear" w:color="auto" w:fill="auto"/>
            <w:vAlign w:val="center"/>
          </w:tcPr>
          <w:p w14:paraId="6AB91D23" w14:textId="5ECF8533" w:rsidR="0096256B" w:rsidRPr="009E4337" w:rsidRDefault="0096256B" w:rsidP="0096256B">
            <w:pPr>
              <w:jc w:val="center"/>
              <w:rPr>
                <w:iCs/>
                <w:sz w:val="22"/>
              </w:rPr>
            </w:pPr>
            <w:r>
              <w:rPr>
                <w:iCs/>
                <w:sz w:val="22"/>
              </w:rPr>
              <w:t>Подземная бесканальная</w:t>
            </w:r>
          </w:p>
        </w:tc>
      </w:tr>
      <w:tr w:rsidR="0096256B" w:rsidRPr="009E4337" w14:paraId="351F32CF" w14:textId="77777777" w:rsidTr="0096256B">
        <w:tc>
          <w:tcPr>
            <w:tcW w:w="1709" w:type="pct"/>
            <w:tcBorders>
              <w:right w:val="single" w:sz="4" w:space="0" w:color="auto"/>
            </w:tcBorders>
            <w:vAlign w:val="bottom"/>
          </w:tcPr>
          <w:p w14:paraId="5D764316" w14:textId="547E7D5E" w:rsidR="0096256B" w:rsidRDefault="0096256B" w:rsidP="0096256B">
            <w:pPr>
              <w:rPr>
                <w:color w:val="000000"/>
                <w:sz w:val="22"/>
                <w:szCs w:val="22"/>
              </w:rPr>
            </w:pPr>
            <w:r>
              <w:rPr>
                <w:color w:val="000000"/>
                <w:sz w:val="22"/>
                <w:szCs w:val="22"/>
              </w:rPr>
              <w:t>70</w:t>
            </w:r>
          </w:p>
        </w:tc>
        <w:tc>
          <w:tcPr>
            <w:tcW w:w="1982" w:type="pct"/>
            <w:tcBorders>
              <w:top w:val="single" w:sz="4" w:space="0" w:color="auto"/>
              <w:left w:val="single" w:sz="4" w:space="0" w:color="auto"/>
              <w:bottom w:val="single" w:sz="4" w:space="0" w:color="auto"/>
              <w:right w:val="single" w:sz="4" w:space="0" w:color="auto"/>
            </w:tcBorders>
            <w:vAlign w:val="center"/>
          </w:tcPr>
          <w:p w14:paraId="1CF88C1E" w14:textId="5A7B50E0" w:rsidR="0096256B" w:rsidRPr="00993156" w:rsidRDefault="0096256B" w:rsidP="0096256B">
            <w:pPr>
              <w:jc w:val="center"/>
              <w:rPr>
                <w:color w:val="000000"/>
                <w:sz w:val="22"/>
                <w:szCs w:val="22"/>
              </w:rPr>
            </w:pPr>
            <w:r>
              <w:rPr>
                <w:color w:val="000000"/>
                <w:sz w:val="22"/>
                <w:szCs w:val="22"/>
              </w:rPr>
              <w:t>160</w:t>
            </w:r>
          </w:p>
        </w:tc>
        <w:tc>
          <w:tcPr>
            <w:tcW w:w="1309" w:type="pct"/>
            <w:tcBorders>
              <w:top w:val="single" w:sz="4" w:space="0" w:color="auto"/>
              <w:left w:val="single" w:sz="4" w:space="0" w:color="auto"/>
              <w:bottom w:val="single" w:sz="4" w:space="0" w:color="auto"/>
              <w:right w:val="single" w:sz="4" w:space="0" w:color="auto"/>
            </w:tcBorders>
            <w:shd w:val="clear" w:color="auto" w:fill="auto"/>
            <w:vAlign w:val="center"/>
          </w:tcPr>
          <w:p w14:paraId="06242EAC" w14:textId="5A35E791" w:rsidR="0096256B" w:rsidRPr="009E4337" w:rsidRDefault="0096256B" w:rsidP="0096256B">
            <w:pPr>
              <w:jc w:val="center"/>
              <w:rPr>
                <w:iCs/>
                <w:sz w:val="22"/>
              </w:rPr>
            </w:pPr>
            <w:r>
              <w:rPr>
                <w:iCs/>
                <w:sz w:val="22"/>
              </w:rPr>
              <w:t>Подземная бесканальная</w:t>
            </w:r>
          </w:p>
        </w:tc>
      </w:tr>
      <w:tr w:rsidR="0096256B" w:rsidRPr="009E4337" w14:paraId="40187619" w14:textId="77777777" w:rsidTr="0096256B">
        <w:tc>
          <w:tcPr>
            <w:tcW w:w="1709" w:type="pct"/>
            <w:tcBorders>
              <w:right w:val="single" w:sz="4" w:space="0" w:color="auto"/>
            </w:tcBorders>
            <w:vAlign w:val="bottom"/>
          </w:tcPr>
          <w:p w14:paraId="66C1E5DA" w14:textId="73E5C75A" w:rsidR="0096256B" w:rsidRDefault="0096256B" w:rsidP="0096256B">
            <w:pPr>
              <w:rPr>
                <w:color w:val="000000"/>
                <w:sz w:val="22"/>
                <w:szCs w:val="22"/>
              </w:rPr>
            </w:pPr>
            <w:r>
              <w:rPr>
                <w:color w:val="000000"/>
                <w:sz w:val="22"/>
                <w:szCs w:val="22"/>
              </w:rPr>
              <w:t>50</w:t>
            </w:r>
          </w:p>
        </w:tc>
        <w:tc>
          <w:tcPr>
            <w:tcW w:w="1982" w:type="pct"/>
            <w:tcBorders>
              <w:top w:val="single" w:sz="4" w:space="0" w:color="auto"/>
              <w:left w:val="single" w:sz="4" w:space="0" w:color="auto"/>
              <w:bottom w:val="single" w:sz="4" w:space="0" w:color="auto"/>
              <w:right w:val="single" w:sz="4" w:space="0" w:color="auto"/>
            </w:tcBorders>
            <w:vAlign w:val="center"/>
          </w:tcPr>
          <w:p w14:paraId="379BD8E0" w14:textId="722427C7" w:rsidR="0096256B" w:rsidRPr="00993156" w:rsidRDefault="0096256B" w:rsidP="0096256B">
            <w:pPr>
              <w:jc w:val="center"/>
              <w:rPr>
                <w:color w:val="000000"/>
                <w:sz w:val="22"/>
                <w:szCs w:val="22"/>
              </w:rPr>
            </w:pPr>
            <w:r>
              <w:rPr>
                <w:color w:val="000000"/>
                <w:sz w:val="22"/>
                <w:szCs w:val="22"/>
              </w:rPr>
              <w:t>983</w:t>
            </w:r>
          </w:p>
        </w:tc>
        <w:tc>
          <w:tcPr>
            <w:tcW w:w="1309" w:type="pct"/>
            <w:tcBorders>
              <w:top w:val="single" w:sz="4" w:space="0" w:color="auto"/>
              <w:left w:val="single" w:sz="4" w:space="0" w:color="auto"/>
              <w:bottom w:val="single" w:sz="4" w:space="0" w:color="auto"/>
              <w:right w:val="single" w:sz="4" w:space="0" w:color="auto"/>
            </w:tcBorders>
            <w:shd w:val="clear" w:color="auto" w:fill="auto"/>
            <w:vAlign w:val="center"/>
          </w:tcPr>
          <w:p w14:paraId="70DBECCD" w14:textId="6101910C" w:rsidR="0096256B" w:rsidRPr="009E4337" w:rsidRDefault="0096256B" w:rsidP="0096256B">
            <w:pPr>
              <w:jc w:val="center"/>
              <w:rPr>
                <w:iCs/>
                <w:sz w:val="22"/>
              </w:rPr>
            </w:pPr>
            <w:r>
              <w:rPr>
                <w:iCs/>
                <w:sz w:val="22"/>
              </w:rPr>
              <w:t>Подземная бесканальная</w:t>
            </w:r>
          </w:p>
        </w:tc>
      </w:tr>
      <w:tr w:rsidR="0096256B" w:rsidRPr="009E4337" w14:paraId="1C2C684C" w14:textId="77777777" w:rsidTr="0096256B">
        <w:tc>
          <w:tcPr>
            <w:tcW w:w="1709" w:type="pct"/>
            <w:tcBorders>
              <w:right w:val="single" w:sz="4" w:space="0" w:color="auto"/>
            </w:tcBorders>
            <w:vAlign w:val="bottom"/>
          </w:tcPr>
          <w:p w14:paraId="3BE90C71" w14:textId="67CD1BEC" w:rsidR="0096256B" w:rsidRDefault="0096256B" w:rsidP="00993156">
            <w:pPr>
              <w:rPr>
                <w:color w:val="000000"/>
                <w:sz w:val="22"/>
                <w:szCs w:val="22"/>
              </w:rPr>
            </w:pPr>
            <w:r>
              <w:rPr>
                <w:color w:val="000000"/>
                <w:sz w:val="22"/>
                <w:szCs w:val="22"/>
              </w:rPr>
              <w:t>ИТОГО:</w:t>
            </w:r>
          </w:p>
        </w:tc>
        <w:tc>
          <w:tcPr>
            <w:tcW w:w="1982" w:type="pct"/>
            <w:tcBorders>
              <w:top w:val="single" w:sz="4" w:space="0" w:color="auto"/>
              <w:left w:val="single" w:sz="4" w:space="0" w:color="auto"/>
              <w:bottom w:val="single" w:sz="4" w:space="0" w:color="auto"/>
              <w:right w:val="single" w:sz="4" w:space="0" w:color="auto"/>
            </w:tcBorders>
            <w:vAlign w:val="center"/>
          </w:tcPr>
          <w:p w14:paraId="768F2FAD" w14:textId="44032E59" w:rsidR="0096256B" w:rsidRPr="00993156" w:rsidRDefault="0096256B" w:rsidP="00993156">
            <w:pPr>
              <w:jc w:val="center"/>
              <w:rPr>
                <w:color w:val="000000"/>
                <w:sz w:val="22"/>
                <w:szCs w:val="22"/>
              </w:rPr>
            </w:pPr>
            <w:r>
              <w:rPr>
                <w:color w:val="000000"/>
                <w:sz w:val="22"/>
                <w:szCs w:val="22"/>
              </w:rPr>
              <w:t>3087</w:t>
            </w:r>
          </w:p>
        </w:tc>
        <w:tc>
          <w:tcPr>
            <w:tcW w:w="1309" w:type="pct"/>
            <w:tcBorders>
              <w:top w:val="single" w:sz="4" w:space="0" w:color="auto"/>
              <w:left w:val="single" w:sz="4" w:space="0" w:color="auto"/>
              <w:bottom w:val="single" w:sz="4" w:space="0" w:color="auto"/>
              <w:right w:val="single" w:sz="4" w:space="0" w:color="auto"/>
            </w:tcBorders>
            <w:shd w:val="clear" w:color="auto" w:fill="auto"/>
            <w:vAlign w:val="center"/>
          </w:tcPr>
          <w:p w14:paraId="6E24FDE0" w14:textId="77777777" w:rsidR="0096256B" w:rsidRPr="009E4337" w:rsidRDefault="0096256B" w:rsidP="00993156">
            <w:pPr>
              <w:jc w:val="center"/>
              <w:rPr>
                <w:iCs/>
                <w:sz w:val="22"/>
              </w:rPr>
            </w:pPr>
          </w:p>
        </w:tc>
      </w:tr>
    </w:tbl>
    <w:p w14:paraId="1C8C83B9" w14:textId="77777777" w:rsidR="007536BC" w:rsidRPr="009E4337" w:rsidRDefault="007536BC" w:rsidP="0006129B">
      <w:pPr>
        <w:ind w:firstLine="567"/>
        <w:rPr>
          <w:b/>
        </w:rPr>
      </w:pPr>
    </w:p>
    <w:p w14:paraId="33BEF7CC" w14:textId="484B96A5" w:rsidR="001C5F4E" w:rsidRPr="009E4337" w:rsidRDefault="001C5F4E" w:rsidP="001C5F4E">
      <w:pPr>
        <w:pStyle w:val="Affa"/>
      </w:pPr>
      <w:r w:rsidRPr="009E4337">
        <w:rPr>
          <w:rStyle w:val="2c"/>
          <w:rFonts w:ascii="Times New Roman" w:eastAsia="Calibri" w:hAnsi="Times New Roman" w:cs="Times New Roman"/>
          <w:color w:val="auto"/>
          <w:sz w:val="24"/>
          <w:szCs w:val="28"/>
          <w:shd w:val="clear" w:color="auto" w:fill="auto"/>
          <w:lang w:eastAsia="en-US" w:bidi="ar-SA"/>
        </w:rPr>
        <w:t>Тепловые сети на территории поселения выполнены</w:t>
      </w:r>
      <w:r w:rsidR="00DF6954" w:rsidRPr="009E4337">
        <w:rPr>
          <w:rStyle w:val="2c"/>
          <w:rFonts w:ascii="Times New Roman" w:eastAsia="Calibri" w:hAnsi="Times New Roman" w:cs="Times New Roman"/>
          <w:color w:val="auto"/>
          <w:sz w:val="24"/>
          <w:szCs w:val="28"/>
          <w:shd w:val="clear" w:color="auto" w:fill="auto"/>
          <w:lang w:eastAsia="en-US" w:bidi="ar-SA"/>
        </w:rPr>
        <w:t xml:space="preserve"> </w:t>
      </w:r>
      <w:r w:rsidR="0096256B">
        <w:rPr>
          <w:rStyle w:val="2c"/>
          <w:rFonts w:ascii="Times New Roman" w:eastAsia="Calibri" w:hAnsi="Times New Roman" w:cs="Times New Roman"/>
          <w:color w:val="auto"/>
          <w:sz w:val="24"/>
          <w:szCs w:val="28"/>
          <w:shd w:val="clear" w:color="auto" w:fill="auto"/>
          <w:lang w:eastAsia="en-US" w:bidi="ar-SA"/>
        </w:rPr>
        <w:t>подземным бесканыльным</w:t>
      </w:r>
      <w:r w:rsidRPr="009E4337">
        <w:rPr>
          <w:rStyle w:val="2c"/>
          <w:rFonts w:ascii="Times New Roman" w:eastAsia="Calibri" w:hAnsi="Times New Roman" w:cs="Times New Roman"/>
          <w:color w:val="auto"/>
          <w:sz w:val="24"/>
          <w:szCs w:val="28"/>
          <w:shd w:val="clear" w:color="auto" w:fill="auto"/>
          <w:lang w:eastAsia="en-US" w:bidi="ar-SA"/>
        </w:rPr>
        <w:t xml:space="preserve"> способом. В качестве тепловой изоляции используются минеральная вата,</w:t>
      </w:r>
      <w:r w:rsidRPr="009E4337">
        <w:t xml:space="preserve"> пенополиуретан. Компенсация температурных удлинений осуществляется П-образными компенсаторами и углами поворотов теплотрассы.</w:t>
      </w:r>
    </w:p>
    <w:p w14:paraId="40352C0B" w14:textId="77777777" w:rsidR="001C5F4E" w:rsidRPr="009E4337" w:rsidRDefault="001C5F4E" w:rsidP="001C5F4E">
      <w:pPr>
        <w:pStyle w:val="Affa"/>
      </w:pPr>
      <w:r w:rsidRPr="009E4337">
        <w:t xml:space="preserve">Общее состояние трубопроводов сетей удовлетворительное. По мере износа участки сети теплоснабжения ремонтируются. </w:t>
      </w:r>
    </w:p>
    <w:p w14:paraId="6B09858A" w14:textId="77777777" w:rsidR="009062F0" w:rsidRPr="009E4337" w:rsidRDefault="009062F0" w:rsidP="0006129B">
      <w:pPr>
        <w:ind w:firstLine="567"/>
        <w:rPr>
          <w:b/>
        </w:rPr>
      </w:pPr>
    </w:p>
    <w:p w14:paraId="0E2449EB" w14:textId="77777777" w:rsidR="009A06A9" w:rsidRPr="009E4337" w:rsidRDefault="00F0314C" w:rsidP="0006129B">
      <w:pPr>
        <w:pStyle w:val="30"/>
        <w:spacing w:line="240" w:lineRule="auto"/>
      </w:pPr>
      <w:bookmarkStart w:id="81" w:name="_Toc158278626"/>
      <w:bookmarkStart w:id="82" w:name="_Toc183331732"/>
      <w:r w:rsidRPr="009E4337">
        <w:t>3.4 О</w:t>
      </w:r>
      <w:r w:rsidR="00E800F8" w:rsidRPr="009E4337">
        <w:t>писание типов и количества секционирующей и регулирующей арматуры на тепловых сетях</w:t>
      </w:r>
      <w:bookmarkEnd w:id="81"/>
      <w:bookmarkEnd w:id="82"/>
    </w:p>
    <w:p w14:paraId="2134826E" w14:textId="77777777" w:rsidR="00D41130" w:rsidRPr="009E4337" w:rsidRDefault="00D41130" w:rsidP="00561045">
      <w:pPr>
        <w:pStyle w:val="Affa"/>
      </w:pPr>
      <w:r w:rsidRPr="009E4337">
        <w:t>Секционирующие и регулирующие задвижк</w:t>
      </w:r>
      <w:r w:rsidR="000D78B7" w:rsidRPr="009E4337">
        <w:t>и</w:t>
      </w:r>
      <w:r w:rsidR="002F5504" w:rsidRPr="009E4337">
        <w:t xml:space="preserve"> </w:t>
      </w:r>
      <w:r w:rsidRPr="009E4337">
        <w:t xml:space="preserve">не установлены. Имеется в наличии только запорная арматура – вентили, задвижки. </w:t>
      </w:r>
    </w:p>
    <w:p w14:paraId="767C896E" w14:textId="77777777" w:rsidR="00D41130" w:rsidRPr="009E4337" w:rsidRDefault="00D41130" w:rsidP="00561045">
      <w:pPr>
        <w:pStyle w:val="Affa"/>
      </w:pPr>
      <w:r w:rsidRPr="009E4337">
        <w:t>Запорная арматура в тепловых сетях предусматривается для отключения трубопроводов, ответвлений и перемычек между трубопроводами, секционирования магистральных и распределительных тепловых сетей на время ремонта и промывки тепловых сетей и т. п. Установка запорной арматуры предусматривается на всех выводах тепловых сетей от источников теплоты независимо от параметров теплоносителя и диаметров трубопроводов.</w:t>
      </w:r>
    </w:p>
    <w:p w14:paraId="22B12824" w14:textId="77777777" w:rsidR="00D41130" w:rsidRPr="009E4337" w:rsidRDefault="00D41130" w:rsidP="00561045">
      <w:pPr>
        <w:pStyle w:val="Affa"/>
      </w:pPr>
      <w:r w:rsidRPr="009E4337">
        <w:t xml:space="preserve">Для обслуживания отключающей арматуры при подземной прокладке на сетях установлены тепловые камеры. В тепловых камерах установлены стальные задвижки, спускные и воздушные устройства, требующие постоянного доступа и обслуживания. </w:t>
      </w:r>
    </w:p>
    <w:p w14:paraId="015DA534" w14:textId="77777777" w:rsidR="009962EB" w:rsidRPr="009E4337" w:rsidRDefault="009962EB" w:rsidP="0006129B">
      <w:pPr>
        <w:pStyle w:val="Affa"/>
      </w:pPr>
    </w:p>
    <w:p w14:paraId="0097713E" w14:textId="77777777" w:rsidR="009A06A9" w:rsidRPr="009E4337" w:rsidRDefault="00F0314C" w:rsidP="0006129B">
      <w:pPr>
        <w:pStyle w:val="30"/>
        <w:spacing w:line="240" w:lineRule="auto"/>
      </w:pPr>
      <w:bookmarkStart w:id="83" w:name="_Toc158278627"/>
      <w:bookmarkStart w:id="84" w:name="_Toc183331733"/>
      <w:r w:rsidRPr="009E4337">
        <w:t>3.5 О</w:t>
      </w:r>
      <w:r w:rsidR="00E800F8" w:rsidRPr="009E4337">
        <w:t>писание типов и строительных особенностей тепловых пунктов, тепловых камер и павильонов</w:t>
      </w:r>
      <w:bookmarkEnd w:id="83"/>
      <w:bookmarkEnd w:id="84"/>
    </w:p>
    <w:p w14:paraId="4CE01796" w14:textId="77777777" w:rsidR="00D41130" w:rsidRPr="009E4337" w:rsidRDefault="00281C68" w:rsidP="00561045">
      <w:pPr>
        <w:pStyle w:val="Affa"/>
      </w:pPr>
      <w:r w:rsidRPr="009E4337">
        <w:t>Тепловые камеры на тепловых сетях выполнены как в подземном, так и в надземном исполнении</w:t>
      </w:r>
      <w:r w:rsidR="005367C1" w:rsidRPr="009E4337">
        <w:t>.</w:t>
      </w:r>
      <w:r w:rsidRPr="009E4337">
        <w:t xml:space="preserve"> Внутренние габариты соответствуют числу и диаметру проложенных труб, размерам установленного оборудования (задвижек, сальниковых компенсаторов и др.). </w:t>
      </w:r>
      <w:r w:rsidR="00C92D67" w:rsidRPr="009E4337">
        <w:t>Конструкция тепловых камер - сборные железобетонные, кирпичные, блоки фундаментные, плиты перекрытия с отверстием под люк, балки ж/б и прогоны, люки чугунные.</w:t>
      </w:r>
    </w:p>
    <w:p w14:paraId="4BF5C672" w14:textId="77777777" w:rsidR="00C92D67" w:rsidRPr="009E4337" w:rsidRDefault="00C92D67" w:rsidP="0006129B">
      <w:pPr>
        <w:ind w:firstLine="567"/>
      </w:pPr>
    </w:p>
    <w:p w14:paraId="2ECAD2B1" w14:textId="77777777" w:rsidR="009A06A9" w:rsidRPr="009E4337" w:rsidRDefault="00F0314C" w:rsidP="0006129B">
      <w:pPr>
        <w:pStyle w:val="30"/>
        <w:spacing w:line="240" w:lineRule="auto"/>
      </w:pPr>
      <w:bookmarkStart w:id="85" w:name="_Toc158278628"/>
      <w:bookmarkStart w:id="86" w:name="_Toc183331734"/>
      <w:r w:rsidRPr="009E4337">
        <w:t>3.6</w:t>
      </w:r>
      <w:r w:rsidR="009A06A9" w:rsidRPr="009E4337">
        <w:t xml:space="preserve"> </w:t>
      </w:r>
      <w:r w:rsidRPr="009E4337">
        <w:t>О</w:t>
      </w:r>
      <w:r w:rsidR="00E800F8" w:rsidRPr="009E4337">
        <w:t>писание графиков регулирования отпуска тепла в тепловые сети с анализом их обоснованности</w:t>
      </w:r>
      <w:bookmarkEnd w:id="85"/>
      <w:bookmarkEnd w:id="86"/>
    </w:p>
    <w:p w14:paraId="36018A85" w14:textId="77777777" w:rsidR="00D41130" w:rsidRPr="009E4337" w:rsidRDefault="00D41130" w:rsidP="00561045">
      <w:pPr>
        <w:pStyle w:val="Affa"/>
      </w:pPr>
      <w:r w:rsidRPr="009E4337">
        <w:t>Регулирование отпуска теплоты осуществляется качественно по расчетному температурному графику. Присоединение потребителей к тепловым сетям непосредственное без смешения и без регуляторов расхода на вводах.</w:t>
      </w:r>
    </w:p>
    <w:p w14:paraId="742BEF53" w14:textId="77777777" w:rsidR="00D41130" w:rsidRPr="009E4337" w:rsidRDefault="00D41130" w:rsidP="00561045">
      <w:pPr>
        <w:pStyle w:val="Affa"/>
      </w:pPr>
      <w:r w:rsidRPr="009E4337">
        <w:t>Качественный, выбор температурного графика обусловлен преобладанием отопительной нагрузки и непосредственным присоединением абонентов к тепловым сетям</w:t>
      </w:r>
      <w:r w:rsidR="002F5504" w:rsidRPr="009E4337">
        <w:t xml:space="preserve"> </w:t>
      </w:r>
      <w:r w:rsidRPr="009E4337">
        <w:t>Сведения о температурных графиках котельных приведены в таблице ниже.</w:t>
      </w:r>
    </w:p>
    <w:p w14:paraId="54892947" w14:textId="77777777" w:rsidR="008F5D12" w:rsidRPr="009E4337" w:rsidRDefault="008F5D12" w:rsidP="0006129B">
      <w:pPr>
        <w:ind w:firstLine="709"/>
      </w:pPr>
    </w:p>
    <w:p w14:paraId="2D0178D0" w14:textId="25E43D7E" w:rsidR="00D41130" w:rsidRPr="009E4337" w:rsidRDefault="008F5D12" w:rsidP="0006129B">
      <w:pPr>
        <w:pStyle w:val="aff8"/>
        <w:spacing w:line="240" w:lineRule="auto"/>
      </w:pPr>
      <w:r w:rsidRPr="009E4337">
        <w:t xml:space="preserve">Таблица </w:t>
      </w:r>
      <w:r w:rsidR="008A3CE6" w:rsidRPr="009E4337">
        <w:fldChar w:fldCharType="begin"/>
      </w:r>
      <w:r w:rsidR="006972A4" w:rsidRPr="009E4337">
        <w:instrText xml:space="preserve"> SEQ Таблица \* ARABIC </w:instrText>
      </w:r>
      <w:r w:rsidR="008A3CE6" w:rsidRPr="009E4337">
        <w:fldChar w:fldCharType="separate"/>
      </w:r>
      <w:r w:rsidR="00421AC7">
        <w:rPr>
          <w:noProof/>
        </w:rPr>
        <w:t>11</w:t>
      </w:r>
      <w:r w:rsidR="008A3CE6" w:rsidRPr="009E4337">
        <w:rPr>
          <w:noProof/>
        </w:rPr>
        <w:fldChar w:fldCharType="end"/>
      </w:r>
      <w:r w:rsidRPr="009E4337">
        <w:t xml:space="preserve"> – Температурные графики</w:t>
      </w: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3"/>
        <w:gridCol w:w="6772"/>
        <w:gridCol w:w="2118"/>
      </w:tblGrid>
      <w:tr w:rsidR="009E4337" w:rsidRPr="009E4337" w14:paraId="622ACF29" w14:textId="77777777" w:rsidTr="001A6CF3">
        <w:trPr>
          <w:cantSplit/>
          <w:tblHeader/>
        </w:trPr>
        <w:tc>
          <w:tcPr>
            <w:tcW w:w="442" w:type="pct"/>
            <w:tcBorders>
              <w:right w:val="single" w:sz="4" w:space="0" w:color="auto"/>
            </w:tcBorders>
            <w:shd w:val="clear" w:color="auto" w:fill="auto"/>
            <w:vAlign w:val="center"/>
          </w:tcPr>
          <w:p w14:paraId="1EE91504" w14:textId="77777777" w:rsidR="00561045" w:rsidRPr="009E4337" w:rsidRDefault="00561045" w:rsidP="001A6CF3">
            <w:pPr>
              <w:jc w:val="center"/>
              <w:rPr>
                <w:sz w:val="22"/>
              </w:rPr>
            </w:pPr>
            <w:r w:rsidRPr="009E4337">
              <w:rPr>
                <w:sz w:val="22"/>
              </w:rPr>
              <w:t>№ п/п</w:t>
            </w:r>
          </w:p>
        </w:tc>
        <w:tc>
          <w:tcPr>
            <w:tcW w:w="3472" w:type="pct"/>
            <w:tcBorders>
              <w:left w:val="single" w:sz="4" w:space="0" w:color="auto"/>
            </w:tcBorders>
            <w:shd w:val="clear" w:color="auto" w:fill="auto"/>
            <w:vAlign w:val="center"/>
          </w:tcPr>
          <w:p w14:paraId="6ED8090D" w14:textId="77777777" w:rsidR="00561045" w:rsidRPr="009E4337" w:rsidRDefault="00561045" w:rsidP="001A6CF3">
            <w:pPr>
              <w:jc w:val="center"/>
              <w:rPr>
                <w:sz w:val="22"/>
              </w:rPr>
            </w:pPr>
            <w:r w:rsidRPr="009E4337">
              <w:rPr>
                <w:sz w:val="22"/>
              </w:rPr>
              <w:t>Наименование СЦТ</w:t>
            </w:r>
          </w:p>
        </w:tc>
        <w:tc>
          <w:tcPr>
            <w:tcW w:w="1086" w:type="pct"/>
            <w:shd w:val="clear" w:color="auto" w:fill="auto"/>
            <w:vAlign w:val="center"/>
          </w:tcPr>
          <w:p w14:paraId="70E02650" w14:textId="77777777" w:rsidR="00561045" w:rsidRPr="009E4337" w:rsidRDefault="00561045" w:rsidP="001A6CF3">
            <w:pPr>
              <w:jc w:val="center"/>
              <w:rPr>
                <w:sz w:val="22"/>
              </w:rPr>
            </w:pPr>
            <w:r w:rsidRPr="009E4337">
              <w:rPr>
                <w:sz w:val="22"/>
              </w:rPr>
              <w:t>Температурный график</w:t>
            </w:r>
          </w:p>
        </w:tc>
      </w:tr>
      <w:tr w:rsidR="0096256B" w:rsidRPr="009E4337" w14:paraId="4384AC9B" w14:textId="77777777" w:rsidTr="00174486">
        <w:trPr>
          <w:cantSplit/>
        </w:trPr>
        <w:tc>
          <w:tcPr>
            <w:tcW w:w="442" w:type="pct"/>
            <w:tcBorders>
              <w:right w:val="single" w:sz="4" w:space="0" w:color="auto"/>
            </w:tcBorders>
            <w:shd w:val="clear" w:color="auto" w:fill="auto"/>
            <w:vAlign w:val="center"/>
          </w:tcPr>
          <w:p w14:paraId="1F5A3ABA" w14:textId="4A812537" w:rsidR="0096256B" w:rsidRPr="009E4337" w:rsidRDefault="0096256B" w:rsidP="0096256B">
            <w:pPr>
              <w:pStyle w:val="aa"/>
              <w:jc w:val="center"/>
              <w:rPr>
                <w:sz w:val="22"/>
                <w:szCs w:val="22"/>
              </w:rPr>
            </w:pPr>
            <w:r w:rsidRPr="009E4337">
              <w:rPr>
                <w:sz w:val="22"/>
                <w:szCs w:val="22"/>
              </w:rPr>
              <w:t>1</w:t>
            </w:r>
          </w:p>
        </w:tc>
        <w:tc>
          <w:tcPr>
            <w:tcW w:w="3472" w:type="pct"/>
            <w:tcBorders>
              <w:left w:val="single" w:sz="4" w:space="0" w:color="auto"/>
            </w:tcBorders>
            <w:shd w:val="clear" w:color="auto" w:fill="auto"/>
            <w:vAlign w:val="bottom"/>
          </w:tcPr>
          <w:p w14:paraId="638BBB73" w14:textId="0489A264" w:rsidR="0096256B" w:rsidRPr="009E4337" w:rsidRDefault="0096256B" w:rsidP="0096256B">
            <w:pPr>
              <w:jc w:val="center"/>
              <w:rPr>
                <w:sz w:val="22"/>
              </w:rPr>
            </w:pPr>
            <w:r w:rsidRPr="00116845">
              <w:rPr>
                <w:color w:val="000000"/>
                <w:sz w:val="22"/>
                <w:szCs w:val="22"/>
              </w:rPr>
              <w:t>Котель</w:t>
            </w:r>
            <w:r>
              <w:rPr>
                <w:color w:val="000000"/>
                <w:sz w:val="22"/>
                <w:szCs w:val="22"/>
              </w:rPr>
              <w:t>н</w:t>
            </w:r>
            <w:r w:rsidRPr="00116845">
              <w:rPr>
                <w:color w:val="000000"/>
                <w:sz w:val="22"/>
                <w:szCs w:val="22"/>
              </w:rPr>
              <w:t xml:space="preserve">ая </w:t>
            </w:r>
            <w:r>
              <w:rPr>
                <w:color w:val="000000"/>
                <w:sz w:val="22"/>
                <w:szCs w:val="22"/>
              </w:rPr>
              <w:t>«</w:t>
            </w:r>
            <w:r w:rsidRPr="00116845">
              <w:rPr>
                <w:color w:val="000000"/>
                <w:sz w:val="22"/>
                <w:szCs w:val="22"/>
              </w:rPr>
              <w:t>Школа</w:t>
            </w:r>
            <w:r>
              <w:rPr>
                <w:color w:val="000000"/>
                <w:sz w:val="22"/>
                <w:szCs w:val="22"/>
              </w:rPr>
              <w:t>»</w:t>
            </w:r>
            <w:r w:rsidRPr="00116845">
              <w:rPr>
                <w:color w:val="000000"/>
                <w:sz w:val="22"/>
                <w:szCs w:val="22"/>
              </w:rPr>
              <w:t xml:space="preserve"> (с. Дунаево)</w:t>
            </w:r>
          </w:p>
        </w:tc>
        <w:tc>
          <w:tcPr>
            <w:tcW w:w="1086" w:type="pct"/>
            <w:shd w:val="clear" w:color="auto" w:fill="auto"/>
            <w:vAlign w:val="center"/>
          </w:tcPr>
          <w:p w14:paraId="02A3085E" w14:textId="18BF2DF4" w:rsidR="0096256B" w:rsidRPr="009E4337" w:rsidRDefault="0096256B" w:rsidP="0096256B">
            <w:pPr>
              <w:jc w:val="center"/>
              <w:rPr>
                <w:sz w:val="22"/>
              </w:rPr>
            </w:pPr>
            <w:r>
              <w:rPr>
                <w:sz w:val="22"/>
              </w:rPr>
              <w:t>80/65</w:t>
            </w:r>
            <w:r w:rsidRPr="009E4337">
              <w:rPr>
                <w:sz w:val="22"/>
              </w:rPr>
              <w:t>ºС</w:t>
            </w:r>
          </w:p>
        </w:tc>
      </w:tr>
      <w:tr w:rsidR="0096256B" w:rsidRPr="009E4337" w14:paraId="5A23BEC3" w14:textId="77777777" w:rsidTr="00174486">
        <w:trPr>
          <w:cantSplit/>
        </w:trPr>
        <w:tc>
          <w:tcPr>
            <w:tcW w:w="442" w:type="pct"/>
            <w:tcBorders>
              <w:right w:val="single" w:sz="4" w:space="0" w:color="auto"/>
            </w:tcBorders>
            <w:shd w:val="clear" w:color="auto" w:fill="auto"/>
            <w:vAlign w:val="center"/>
          </w:tcPr>
          <w:p w14:paraId="12B14B59" w14:textId="285A12B0" w:rsidR="0096256B" w:rsidRPr="009E4337" w:rsidRDefault="0096256B" w:rsidP="0096256B">
            <w:pPr>
              <w:pStyle w:val="aa"/>
              <w:jc w:val="center"/>
              <w:rPr>
                <w:sz w:val="22"/>
                <w:szCs w:val="22"/>
              </w:rPr>
            </w:pPr>
            <w:r>
              <w:rPr>
                <w:sz w:val="22"/>
                <w:szCs w:val="22"/>
              </w:rPr>
              <w:t>2</w:t>
            </w:r>
          </w:p>
        </w:tc>
        <w:tc>
          <w:tcPr>
            <w:tcW w:w="3472" w:type="pct"/>
            <w:tcBorders>
              <w:left w:val="single" w:sz="4" w:space="0" w:color="auto"/>
            </w:tcBorders>
            <w:shd w:val="clear" w:color="auto" w:fill="auto"/>
            <w:vAlign w:val="bottom"/>
          </w:tcPr>
          <w:p w14:paraId="36A449EF" w14:textId="228BA73B" w:rsidR="0096256B" w:rsidRPr="00116845" w:rsidRDefault="0096256B" w:rsidP="0096256B">
            <w:pPr>
              <w:jc w:val="center"/>
              <w:rPr>
                <w:color w:val="000000"/>
                <w:sz w:val="22"/>
                <w:szCs w:val="22"/>
              </w:rPr>
            </w:pPr>
            <w:r w:rsidRPr="00116845">
              <w:rPr>
                <w:color w:val="000000"/>
                <w:sz w:val="22"/>
                <w:szCs w:val="22"/>
              </w:rPr>
              <w:t>Котель</w:t>
            </w:r>
            <w:r>
              <w:rPr>
                <w:color w:val="000000"/>
                <w:sz w:val="22"/>
                <w:szCs w:val="22"/>
              </w:rPr>
              <w:t>н</w:t>
            </w:r>
            <w:r w:rsidRPr="00116845">
              <w:rPr>
                <w:color w:val="000000"/>
                <w:sz w:val="22"/>
                <w:szCs w:val="22"/>
              </w:rPr>
              <w:t xml:space="preserve">ая </w:t>
            </w:r>
            <w:r>
              <w:rPr>
                <w:color w:val="000000"/>
                <w:sz w:val="22"/>
                <w:szCs w:val="22"/>
              </w:rPr>
              <w:t>«</w:t>
            </w:r>
            <w:r w:rsidRPr="00116845">
              <w:rPr>
                <w:color w:val="000000"/>
                <w:sz w:val="22"/>
                <w:szCs w:val="22"/>
              </w:rPr>
              <w:t>Стройдвор</w:t>
            </w:r>
            <w:r>
              <w:rPr>
                <w:color w:val="000000"/>
                <w:sz w:val="22"/>
                <w:szCs w:val="22"/>
              </w:rPr>
              <w:t>»</w:t>
            </w:r>
            <w:r w:rsidRPr="00116845">
              <w:rPr>
                <w:color w:val="000000"/>
                <w:sz w:val="22"/>
                <w:szCs w:val="22"/>
              </w:rPr>
              <w:t xml:space="preserve"> (с. Дунаево)</w:t>
            </w:r>
          </w:p>
        </w:tc>
        <w:tc>
          <w:tcPr>
            <w:tcW w:w="1086" w:type="pct"/>
            <w:shd w:val="clear" w:color="auto" w:fill="auto"/>
            <w:vAlign w:val="center"/>
          </w:tcPr>
          <w:p w14:paraId="57B51CEE" w14:textId="629B4C3C" w:rsidR="0096256B" w:rsidRDefault="0096256B" w:rsidP="0096256B">
            <w:pPr>
              <w:jc w:val="center"/>
              <w:rPr>
                <w:sz w:val="22"/>
              </w:rPr>
            </w:pPr>
            <w:r>
              <w:rPr>
                <w:sz w:val="22"/>
              </w:rPr>
              <w:t>80/65</w:t>
            </w:r>
            <w:r w:rsidRPr="009E4337">
              <w:rPr>
                <w:sz w:val="22"/>
              </w:rPr>
              <w:t>ºС</w:t>
            </w:r>
          </w:p>
        </w:tc>
      </w:tr>
      <w:tr w:rsidR="0096256B" w:rsidRPr="009E4337" w14:paraId="05FAF32E" w14:textId="77777777" w:rsidTr="00174486">
        <w:trPr>
          <w:cantSplit/>
        </w:trPr>
        <w:tc>
          <w:tcPr>
            <w:tcW w:w="442" w:type="pct"/>
            <w:tcBorders>
              <w:right w:val="single" w:sz="4" w:space="0" w:color="auto"/>
            </w:tcBorders>
            <w:shd w:val="clear" w:color="auto" w:fill="auto"/>
            <w:vAlign w:val="center"/>
          </w:tcPr>
          <w:p w14:paraId="5499A4D3" w14:textId="074FDDFE" w:rsidR="0096256B" w:rsidRDefault="0096256B" w:rsidP="0096256B">
            <w:pPr>
              <w:pStyle w:val="aa"/>
              <w:jc w:val="center"/>
              <w:rPr>
                <w:sz w:val="22"/>
                <w:szCs w:val="22"/>
              </w:rPr>
            </w:pPr>
            <w:r>
              <w:rPr>
                <w:sz w:val="22"/>
                <w:szCs w:val="22"/>
              </w:rPr>
              <w:t>3</w:t>
            </w:r>
          </w:p>
        </w:tc>
        <w:tc>
          <w:tcPr>
            <w:tcW w:w="3472" w:type="pct"/>
            <w:tcBorders>
              <w:left w:val="single" w:sz="4" w:space="0" w:color="auto"/>
            </w:tcBorders>
            <w:shd w:val="clear" w:color="auto" w:fill="auto"/>
            <w:vAlign w:val="bottom"/>
          </w:tcPr>
          <w:p w14:paraId="25552598" w14:textId="1E04082E" w:rsidR="0096256B" w:rsidRPr="00116845" w:rsidRDefault="0096256B" w:rsidP="0096256B">
            <w:pPr>
              <w:jc w:val="center"/>
              <w:rPr>
                <w:color w:val="000000"/>
                <w:sz w:val="22"/>
                <w:szCs w:val="22"/>
              </w:rPr>
            </w:pPr>
            <w:r w:rsidRPr="00116845">
              <w:rPr>
                <w:color w:val="000000"/>
                <w:sz w:val="22"/>
                <w:szCs w:val="22"/>
              </w:rPr>
              <w:t>Котель</w:t>
            </w:r>
            <w:r>
              <w:rPr>
                <w:color w:val="000000"/>
                <w:sz w:val="22"/>
                <w:szCs w:val="22"/>
              </w:rPr>
              <w:t>н</w:t>
            </w:r>
            <w:r w:rsidRPr="00116845">
              <w:rPr>
                <w:color w:val="000000"/>
                <w:sz w:val="22"/>
                <w:szCs w:val="22"/>
              </w:rPr>
              <w:t xml:space="preserve">ая </w:t>
            </w:r>
            <w:r>
              <w:rPr>
                <w:color w:val="000000"/>
                <w:sz w:val="22"/>
                <w:szCs w:val="22"/>
              </w:rPr>
              <w:t>«</w:t>
            </w:r>
            <w:r w:rsidRPr="00116845">
              <w:rPr>
                <w:color w:val="000000"/>
                <w:sz w:val="22"/>
                <w:szCs w:val="22"/>
              </w:rPr>
              <w:t>ДКПС</w:t>
            </w:r>
            <w:r>
              <w:rPr>
                <w:color w:val="000000"/>
                <w:sz w:val="22"/>
                <w:szCs w:val="22"/>
              </w:rPr>
              <w:t>»</w:t>
            </w:r>
            <w:r w:rsidRPr="00116845">
              <w:rPr>
                <w:color w:val="000000"/>
                <w:sz w:val="22"/>
                <w:szCs w:val="22"/>
              </w:rPr>
              <w:t xml:space="preserve"> (с. Дунаево)</w:t>
            </w:r>
          </w:p>
        </w:tc>
        <w:tc>
          <w:tcPr>
            <w:tcW w:w="1086" w:type="pct"/>
            <w:shd w:val="clear" w:color="auto" w:fill="auto"/>
            <w:vAlign w:val="center"/>
          </w:tcPr>
          <w:p w14:paraId="4E90041F" w14:textId="1BBA9B50" w:rsidR="0096256B" w:rsidRDefault="0096256B" w:rsidP="0096256B">
            <w:pPr>
              <w:jc w:val="center"/>
              <w:rPr>
                <w:sz w:val="22"/>
              </w:rPr>
            </w:pPr>
            <w:r>
              <w:rPr>
                <w:sz w:val="22"/>
              </w:rPr>
              <w:t>80/65</w:t>
            </w:r>
            <w:r w:rsidRPr="009E4337">
              <w:rPr>
                <w:sz w:val="22"/>
              </w:rPr>
              <w:t>ºС</w:t>
            </w:r>
          </w:p>
        </w:tc>
      </w:tr>
    </w:tbl>
    <w:p w14:paraId="18D16C00" w14:textId="77777777" w:rsidR="00D54530" w:rsidRPr="009E4337" w:rsidRDefault="00D54530" w:rsidP="0006129B">
      <w:pPr>
        <w:ind w:firstLine="567"/>
      </w:pPr>
    </w:p>
    <w:p w14:paraId="288C39F0" w14:textId="77777777" w:rsidR="009A06A9" w:rsidRPr="009E4337" w:rsidRDefault="00997C9E" w:rsidP="0006129B">
      <w:pPr>
        <w:pStyle w:val="30"/>
        <w:spacing w:line="240" w:lineRule="auto"/>
      </w:pPr>
      <w:bookmarkStart w:id="87" w:name="_Toc158278629"/>
      <w:bookmarkStart w:id="88" w:name="_Toc183331735"/>
      <w:r w:rsidRPr="009E4337">
        <w:t>3.7</w:t>
      </w:r>
      <w:r w:rsidR="009A06A9" w:rsidRPr="009E4337">
        <w:t xml:space="preserve"> </w:t>
      </w:r>
      <w:r w:rsidRPr="009E4337">
        <w:t>Ф</w:t>
      </w:r>
      <w:r w:rsidR="00E800F8" w:rsidRPr="009E4337">
        <w:t>актические температурные режимы отпуска тепла в тепловые сети и их соответствие утвержденным графикам регулирования отпуска тепла в тепловые сети</w:t>
      </w:r>
      <w:bookmarkEnd w:id="87"/>
      <w:bookmarkEnd w:id="88"/>
    </w:p>
    <w:p w14:paraId="269774A5" w14:textId="77777777" w:rsidR="00D7005E" w:rsidRPr="009E4337" w:rsidRDefault="0071506E" w:rsidP="00561045">
      <w:pPr>
        <w:pStyle w:val="Affa"/>
      </w:pPr>
      <w:r w:rsidRPr="009E4337">
        <w:t xml:space="preserve">Фактический температурный режим отпуска тепла в тепловые сети соответствует утвержденным графикам отпуска тепловой энергии. </w:t>
      </w:r>
    </w:p>
    <w:p w14:paraId="1B62AA39" w14:textId="7BAC9856" w:rsidR="000A5247" w:rsidRPr="009E4337" w:rsidRDefault="000A5247" w:rsidP="00561045">
      <w:pPr>
        <w:pStyle w:val="Affa"/>
      </w:pPr>
      <w:r w:rsidRPr="009E4337">
        <w:t>В соответствии с пункт 6.2.59 Правил технической эксплуатации тепловых энергоустановок, утверждённы</w:t>
      </w:r>
      <w:r w:rsidR="007858F4" w:rsidRPr="009E4337">
        <w:t>ми Приказом Минэнерго РФ от 24.03.</w:t>
      </w:r>
      <w:r w:rsidRPr="009E4337">
        <w:t xml:space="preserve"> 2003 </w:t>
      </w:r>
      <w:r w:rsidR="007858F4" w:rsidRPr="009E4337">
        <w:t xml:space="preserve">№ </w:t>
      </w:r>
      <w:r w:rsidRPr="009E4337">
        <w:t>115</w:t>
      </w:r>
      <w:r w:rsidR="007858F4" w:rsidRPr="009E4337">
        <w:t xml:space="preserve"> </w:t>
      </w:r>
      <w:r w:rsidR="0098168B" w:rsidRPr="009E4337">
        <w:t>«</w:t>
      </w:r>
      <w:r w:rsidR="007858F4" w:rsidRPr="009E4337">
        <w:t>Об утверждении Правил технической эксплуатации тепловых энергоустановок</w:t>
      </w:r>
      <w:r w:rsidR="0098168B" w:rsidRPr="009E4337">
        <w:t>»</w:t>
      </w:r>
      <w:r w:rsidRPr="009E4337">
        <w:t xml:space="preserve">, отклонения от заданного теплового режима за головными задвижками котельной, при условии работы в расчетных гидравлических и тепловых режимах, должны быть не более: </w:t>
      </w:r>
    </w:p>
    <w:p w14:paraId="3328FCBD" w14:textId="77777777" w:rsidR="000A5247" w:rsidRPr="009E4337" w:rsidRDefault="00F32E4E" w:rsidP="00561045">
      <w:pPr>
        <w:pStyle w:val="Affa"/>
      </w:pPr>
      <w:r w:rsidRPr="009E4337">
        <w:t>1)</w:t>
      </w:r>
      <w:r w:rsidR="000A5247" w:rsidRPr="009E4337">
        <w:t xml:space="preserve"> температура воды, поступающей в тепловую сеть - ±3 %; </w:t>
      </w:r>
    </w:p>
    <w:p w14:paraId="4674A2B2" w14:textId="77777777" w:rsidR="000A5247" w:rsidRPr="009E4337" w:rsidRDefault="00F32E4E" w:rsidP="00561045">
      <w:pPr>
        <w:pStyle w:val="Affa"/>
      </w:pPr>
      <w:r w:rsidRPr="009E4337">
        <w:t>2)</w:t>
      </w:r>
      <w:r w:rsidR="000A5247" w:rsidRPr="009E4337">
        <w:t xml:space="preserve"> по давлению в подающих трубопроводах - ±5 %; </w:t>
      </w:r>
    </w:p>
    <w:p w14:paraId="03925DCF" w14:textId="04ABCE1E" w:rsidR="000A5247" w:rsidRPr="009E4337" w:rsidRDefault="00F32E4E" w:rsidP="00561045">
      <w:pPr>
        <w:pStyle w:val="Affa"/>
      </w:pPr>
      <w:r w:rsidRPr="009E4337">
        <w:t>3)</w:t>
      </w:r>
      <w:r w:rsidR="000A5247" w:rsidRPr="009E4337">
        <w:t xml:space="preserve"> по давлению в обратных трубопроводах - ±0,2 кгс/см 2; </w:t>
      </w:r>
    </w:p>
    <w:p w14:paraId="21258B31" w14:textId="77777777" w:rsidR="000A5247" w:rsidRPr="009E4337" w:rsidRDefault="00F32E4E" w:rsidP="00561045">
      <w:pPr>
        <w:pStyle w:val="Affa"/>
      </w:pPr>
      <w:r w:rsidRPr="009E4337">
        <w:t>4)</w:t>
      </w:r>
      <w:r w:rsidR="000A5247" w:rsidRPr="009E4337">
        <w:t xml:space="preserve"> среднесуточная температура сетевой воды в обратных трубопроводах не может превышать заданную графиком более чем на 5 %. </w:t>
      </w:r>
    </w:p>
    <w:p w14:paraId="3859AB19" w14:textId="77777777" w:rsidR="007210B9" w:rsidRPr="009E4337" w:rsidRDefault="007210B9" w:rsidP="0006129B">
      <w:pPr>
        <w:pStyle w:val="Affa"/>
      </w:pPr>
    </w:p>
    <w:p w14:paraId="63059ED1" w14:textId="77777777" w:rsidR="009A06A9" w:rsidRPr="009E4337" w:rsidRDefault="00F0314C" w:rsidP="0006129B">
      <w:pPr>
        <w:pStyle w:val="30"/>
        <w:spacing w:line="240" w:lineRule="auto"/>
      </w:pPr>
      <w:bookmarkStart w:id="89" w:name="_Toc158278630"/>
      <w:bookmarkStart w:id="90" w:name="_Toc183331736"/>
      <w:r w:rsidRPr="009E4337">
        <w:t>3.</w:t>
      </w:r>
      <w:r w:rsidR="00997C9E" w:rsidRPr="009E4337">
        <w:t>8</w:t>
      </w:r>
      <w:r w:rsidR="009A06A9" w:rsidRPr="009E4337">
        <w:t xml:space="preserve"> </w:t>
      </w:r>
      <w:r w:rsidRPr="009E4337">
        <w:t>Г</w:t>
      </w:r>
      <w:r w:rsidR="005E5DE4" w:rsidRPr="009E4337">
        <w:t>идравлические режимы и пьезометрические графики тепловых сетей</w:t>
      </w:r>
      <w:bookmarkEnd w:id="89"/>
      <w:bookmarkEnd w:id="90"/>
    </w:p>
    <w:p w14:paraId="69AAB5BA" w14:textId="77777777" w:rsidR="00443E9D" w:rsidRPr="009E4337" w:rsidRDefault="00443E9D" w:rsidP="00561045">
      <w:pPr>
        <w:pStyle w:val="Affa"/>
      </w:pPr>
      <w:r w:rsidRPr="009E4337">
        <w:t>Гидравлический режим тепловой сети - режим, определяющий давления в теплопроводах при движении теплоносителя (гидродинамического) и при неподвижной воде (гидростатического).</w:t>
      </w:r>
    </w:p>
    <w:p w14:paraId="550A9FCC" w14:textId="3D03064D" w:rsidR="00443E9D" w:rsidRPr="009E4337" w:rsidRDefault="00CE7E2E" w:rsidP="00561045">
      <w:pPr>
        <w:pStyle w:val="Affa"/>
      </w:pPr>
      <w:r w:rsidRPr="009E4337">
        <w:t xml:space="preserve">На котельных предусмотрен </w:t>
      </w:r>
      <w:r w:rsidR="009277B4" w:rsidRPr="009E4337">
        <w:t>качественный метод регулирования отпуска тепловой энергии, который</w:t>
      </w:r>
      <w:r w:rsidR="00B95373" w:rsidRPr="009E4337">
        <w:t xml:space="preserve"> </w:t>
      </w:r>
      <w:r w:rsidR="00443E9D" w:rsidRPr="009E4337">
        <w:t>заключается в изменении температуры сетевой воды в подающем трубопроводе в зависимости от темпера</w:t>
      </w:r>
      <w:r w:rsidR="009277B4" w:rsidRPr="009E4337">
        <w:t>туры наружного воздуха,</w:t>
      </w:r>
      <w:r w:rsidR="00443E9D" w:rsidRPr="009E4337">
        <w:t xml:space="preserve"> при этом гидравлический режим работы системы теплоснабжения остается неизменным, т.е. он не </w:t>
      </w:r>
      <w:r w:rsidR="00B71046" w:rsidRPr="009E4337">
        <w:t>претерпевает</w:t>
      </w:r>
      <w:r w:rsidR="00443E9D" w:rsidRPr="009E4337">
        <w:t xml:space="preserve"> изменений в течение всего отопительного периода. Правилами технической эксплуатации тепловых электрических станций и тепловых сетей</w:t>
      </w:r>
      <w:r w:rsidR="000E2449" w:rsidRPr="009E4337">
        <w:t>,</w:t>
      </w:r>
      <w:r w:rsidR="00443E9D" w:rsidRPr="009E4337">
        <w:t xml:space="preserve"> предусматривается ежегодная разработка гидравлических режимов тепловых сетей для отопительного и летнего периодов, а также разработка гидравлических режимов системы теплоснабжения</w:t>
      </w:r>
      <w:r w:rsidR="000E2449" w:rsidRPr="009E4337">
        <w:t xml:space="preserve"> на ближайшие 3-5 лет.</w:t>
      </w:r>
    </w:p>
    <w:p w14:paraId="13A13F49" w14:textId="77777777" w:rsidR="000A5247" w:rsidRPr="009E4337" w:rsidRDefault="00443E9D" w:rsidP="00561045">
      <w:pPr>
        <w:pStyle w:val="Affa"/>
      </w:pPr>
      <w:r w:rsidRPr="009E4337">
        <w:t>Транспортировка тепла от источников до потребителей осуществляется по распределительным тепловым сетям.</w:t>
      </w:r>
      <w:r w:rsidR="00D128CC" w:rsidRPr="009E4337">
        <w:t xml:space="preserve"> </w:t>
      </w:r>
      <w:r w:rsidRPr="009E4337">
        <w:t>Для обес</w:t>
      </w:r>
      <w:r w:rsidR="00D128CC" w:rsidRPr="009E4337">
        <w:t>печения транспортировки и созда</w:t>
      </w:r>
      <w:r w:rsidRPr="009E4337">
        <w:t>ния необходимых гидравлических режимов на территориях с равнинным рельефом местности обеспечивается насосным оборудованием источников.</w:t>
      </w:r>
    </w:p>
    <w:p w14:paraId="2C0595C2" w14:textId="77777777" w:rsidR="000E2449" w:rsidRPr="009E4337" w:rsidRDefault="000E2449" w:rsidP="0006129B">
      <w:pPr>
        <w:ind w:firstLine="567"/>
        <w:rPr>
          <w:b/>
        </w:rPr>
      </w:pPr>
    </w:p>
    <w:p w14:paraId="6D4EFCD4" w14:textId="77777777" w:rsidR="009A06A9" w:rsidRPr="009E4337" w:rsidRDefault="00F0314C" w:rsidP="0006129B">
      <w:pPr>
        <w:pStyle w:val="30"/>
        <w:spacing w:line="240" w:lineRule="auto"/>
      </w:pPr>
      <w:bookmarkStart w:id="91" w:name="_Toc158278631"/>
      <w:bookmarkStart w:id="92" w:name="_Toc183331737"/>
      <w:r w:rsidRPr="009E4337">
        <w:t>3.</w:t>
      </w:r>
      <w:r w:rsidR="00997C9E" w:rsidRPr="009E4337">
        <w:t>9</w:t>
      </w:r>
      <w:r w:rsidR="009A06A9" w:rsidRPr="009E4337">
        <w:t xml:space="preserve"> </w:t>
      </w:r>
      <w:r w:rsidRPr="009E4337">
        <w:t>С</w:t>
      </w:r>
      <w:r w:rsidR="005E5DE4" w:rsidRPr="009E4337">
        <w:t>татистик</w:t>
      </w:r>
      <w:r w:rsidR="00997C9E" w:rsidRPr="009E4337">
        <w:t>а</w:t>
      </w:r>
      <w:r w:rsidR="005E5DE4" w:rsidRPr="009E4337">
        <w:t xml:space="preserve"> отказов тепловых сетей (аварийных ситуаций) за последние 5 лет</w:t>
      </w:r>
      <w:bookmarkEnd w:id="91"/>
      <w:bookmarkEnd w:id="92"/>
    </w:p>
    <w:p w14:paraId="0A464A8E" w14:textId="77777777" w:rsidR="000A5247" w:rsidRPr="009E4337" w:rsidRDefault="0081681A" w:rsidP="00561045">
      <w:pPr>
        <w:pStyle w:val="Affa"/>
      </w:pPr>
      <w:r w:rsidRPr="009E4337">
        <w:t xml:space="preserve"> </w:t>
      </w:r>
      <w:r w:rsidR="000A5247" w:rsidRPr="009E4337">
        <w:t xml:space="preserve">На основании </w:t>
      </w:r>
      <w:r w:rsidR="00D128CC" w:rsidRPr="009E4337">
        <w:t>о</w:t>
      </w:r>
      <w:r w:rsidR="000A5247" w:rsidRPr="009E4337">
        <w:t>тч</w:t>
      </w:r>
      <w:r w:rsidR="00B518E3" w:rsidRPr="009E4337">
        <w:t>е</w:t>
      </w:r>
      <w:r w:rsidR="000A5247" w:rsidRPr="009E4337">
        <w:t>тны</w:t>
      </w:r>
      <w:r w:rsidR="00D128CC" w:rsidRPr="009E4337">
        <w:t>х</w:t>
      </w:r>
      <w:r w:rsidR="000A5247" w:rsidRPr="009E4337">
        <w:t xml:space="preserve"> данны</w:t>
      </w:r>
      <w:r w:rsidR="00D128CC" w:rsidRPr="009E4337">
        <w:t>х</w:t>
      </w:r>
      <w:r w:rsidR="009277B4" w:rsidRPr="009E4337">
        <w:t>,</w:t>
      </w:r>
      <w:r w:rsidR="000A5247" w:rsidRPr="009E4337">
        <w:t xml:space="preserve"> публикуемы</w:t>
      </w:r>
      <w:r w:rsidR="000E2449" w:rsidRPr="009E4337">
        <w:t>х</w:t>
      </w:r>
      <w:r w:rsidR="000A5247" w:rsidRPr="009E4337">
        <w:t xml:space="preserve"> в соответствии со стандартами раскрытия информации ТСО</w:t>
      </w:r>
      <w:r w:rsidR="00250686" w:rsidRPr="009E4337">
        <w:t>,</w:t>
      </w:r>
      <w:r w:rsidR="000A5247" w:rsidRPr="009E4337">
        <w:t xml:space="preserve"> отказов тепловых сетей не зафиксировано.</w:t>
      </w:r>
    </w:p>
    <w:p w14:paraId="5DE68041" w14:textId="77777777" w:rsidR="003B2BA9" w:rsidRPr="009E4337" w:rsidRDefault="003B2BA9" w:rsidP="00561045">
      <w:pPr>
        <w:pStyle w:val="Affa"/>
      </w:pPr>
    </w:p>
    <w:p w14:paraId="0B4146E8" w14:textId="77777777" w:rsidR="009A06A9" w:rsidRPr="009E4337" w:rsidRDefault="00F0314C" w:rsidP="0006129B">
      <w:pPr>
        <w:pStyle w:val="30"/>
        <w:spacing w:line="240" w:lineRule="auto"/>
      </w:pPr>
      <w:bookmarkStart w:id="93" w:name="_Toc158278632"/>
      <w:bookmarkStart w:id="94" w:name="_Toc183331738"/>
      <w:r w:rsidRPr="009E4337">
        <w:t>3.</w:t>
      </w:r>
      <w:r w:rsidR="00997C9E" w:rsidRPr="009E4337">
        <w:t>10</w:t>
      </w:r>
      <w:r w:rsidR="009A06A9" w:rsidRPr="009E4337">
        <w:t xml:space="preserve"> </w:t>
      </w:r>
      <w:r w:rsidRPr="009E4337">
        <w:t>С</w:t>
      </w:r>
      <w:r w:rsidR="005E5DE4" w:rsidRPr="009E4337">
        <w:t>татистик</w:t>
      </w:r>
      <w:r w:rsidR="00997C9E" w:rsidRPr="009E4337">
        <w:t>а</w:t>
      </w:r>
      <w:r w:rsidR="005E5DE4" w:rsidRPr="009E4337">
        <w:t xml:space="preserve">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bookmarkEnd w:id="93"/>
      <w:bookmarkEnd w:id="94"/>
    </w:p>
    <w:p w14:paraId="6249E7C7" w14:textId="05019277" w:rsidR="00D1098C" w:rsidRPr="009E4337" w:rsidRDefault="00DB2537" w:rsidP="00561045">
      <w:pPr>
        <w:pStyle w:val="Affa"/>
      </w:pPr>
      <w:r w:rsidRPr="009E4337">
        <w:t>Накопления</w:t>
      </w:r>
      <w:r w:rsidR="00851204" w:rsidRPr="009E4337">
        <w:t xml:space="preserve"> </w:t>
      </w:r>
      <w:r w:rsidRPr="009E4337">
        <w:t>статистических</w:t>
      </w:r>
      <w:r w:rsidR="00851204" w:rsidRPr="009E4337">
        <w:t xml:space="preserve"> </w:t>
      </w:r>
      <w:r w:rsidRPr="009E4337">
        <w:t>данных по</w:t>
      </w:r>
      <w:r w:rsidR="00851204" w:rsidRPr="009E4337">
        <w:t xml:space="preserve"> </w:t>
      </w:r>
      <w:r w:rsidRPr="009E4337">
        <w:t>авариям</w:t>
      </w:r>
      <w:r w:rsidR="00851204" w:rsidRPr="009E4337">
        <w:t xml:space="preserve"> </w:t>
      </w:r>
      <w:r w:rsidRPr="009E4337">
        <w:t>и отказам</w:t>
      </w:r>
      <w:r w:rsidR="00851204" w:rsidRPr="009E4337">
        <w:t xml:space="preserve"> </w:t>
      </w:r>
      <w:r w:rsidRPr="009E4337">
        <w:t>элементов схемы теплоснабжения не предоставлены.</w:t>
      </w:r>
      <w:r w:rsidR="003A6DC8" w:rsidRPr="009E4337">
        <w:t xml:space="preserve"> </w:t>
      </w:r>
      <w:r w:rsidR="00D1098C" w:rsidRPr="009E4337">
        <w:t xml:space="preserve">Нормативное время восстановления тепловых сетей в зависимости от диаметра приведено в таблице </w:t>
      </w:r>
      <w:r w:rsidR="002E22BC" w:rsidRPr="009E4337">
        <w:t>1</w:t>
      </w:r>
      <w:r w:rsidR="00421AC7">
        <w:t>2</w:t>
      </w:r>
      <w:r w:rsidR="00D1098C" w:rsidRPr="009E4337">
        <w:t>.</w:t>
      </w:r>
    </w:p>
    <w:p w14:paraId="484DB1A8" w14:textId="77777777" w:rsidR="00D1098C" w:rsidRPr="009E4337" w:rsidRDefault="00D1098C" w:rsidP="0006129B">
      <w:pPr>
        <w:ind w:firstLine="567"/>
      </w:pPr>
    </w:p>
    <w:p w14:paraId="67A5573D" w14:textId="7C5FE2C6" w:rsidR="00D1098C" w:rsidRPr="009E4337" w:rsidRDefault="00D1098C" w:rsidP="0006129B">
      <w:pPr>
        <w:widowControl w:val="0"/>
        <w:adjustRightInd w:val="0"/>
        <w:textAlignment w:val="baseline"/>
        <w:rPr>
          <w:rFonts w:eastAsia="Microsoft YaHei"/>
          <w:bCs/>
        </w:rPr>
      </w:pPr>
      <w:r w:rsidRPr="009E4337">
        <w:rPr>
          <w:rFonts w:eastAsia="Microsoft YaHei"/>
          <w:bCs/>
          <w:spacing w:val="-5"/>
          <w:szCs w:val="18"/>
        </w:rPr>
        <w:t xml:space="preserve">Таблица </w:t>
      </w:r>
      <w:r w:rsidR="008A3CE6" w:rsidRPr="009E4337">
        <w:rPr>
          <w:rFonts w:eastAsia="Microsoft YaHei"/>
          <w:bCs/>
          <w:spacing w:val="-5"/>
          <w:szCs w:val="18"/>
        </w:rPr>
        <w:fldChar w:fldCharType="begin"/>
      </w:r>
      <w:r w:rsidRPr="009E4337">
        <w:rPr>
          <w:rFonts w:eastAsia="Microsoft YaHei"/>
          <w:bCs/>
          <w:spacing w:val="-5"/>
          <w:szCs w:val="18"/>
        </w:rPr>
        <w:instrText xml:space="preserve"> SEQ Таблица \* ARABIC </w:instrText>
      </w:r>
      <w:r w:rsidR="008A3CE6" w:rsidRPr="009E4337">
        <w:rPr>
          <w:rFonts w:eastAsia="Microsoft YaHei"/>
          <w:bCs/>
          <w:spacing w:val="-5"/>
          <w:szCs w:val="18"/>
        </w:rPr>
        <w:fldChar w:fldCharType="separate"/>
      </w:r>
      <w:r w:rsidR="00421AC7">
        <w:rPr>
          <w:rFonts w:eastAsia="Microsoft YaHei"/>
          <w:bCs/>
          <w:noProof/>
          <w:spacing w:val="-5"/>
          <w:szCs w:val="18"/>
        </w:rPr>
        <w:t>12</w:t>
      </w:r>
      <w:r w:rsidR="008A3CE6" w:rsidRPr="009E4337">
        <w:rPr>
          <w:rFonts w:eastAsia="Microsoft YaHei"/>
          <w:bCs/>
          <w:noProof/>
          <w:spacing w:val="-5"/>
          <w:szCs w:val="18"/>
        </w:rPr>
        <w:fldChar w:fldCharType="end"/>
      </w:r>
      <w:r w:rsidRPr="009E4337">
        <w:rPr>
          <w:rFonts w:eastAsia="Microsoft YaHei"/>
          <w:bCs/>
          <w:szCs w:val="18"/>
        </w:rPr>
        <w:t xml:space="preserve"> </w:t>
      </w:r>
      <w:r w:rsidRPr="009E4337">
        <w:rPr>
          <w:rFonts w:eastAsia="Microsoft YaHei"/>
          <w:bCs/>
        </w:rPr>
        <w:t>– Нормативное время восстановления тепловых сетей в зависимости от диаметра (</w:t>
      </w:r>
      <w:r w:rsidR="00DC08CB" w:rsidRPr="009E4337">
        <w:rPr>
          <w:rFonts w:eastAsia="Microsoft YaHei"/>
          <w:bCs/>
        </w:rPr>
        <w:t>СП 124.13330.2012</w:t>
      </w:r>
      <w:r w:rsidR="007858F4" w:rsidRPr="009E4337">
        <w:rPr>
          <w:rFonts w:eastAsia="Microsoft YaHei"/>
          <w:bCs/>
        </w:rPr>
        <w:t xml:space="preserve"> </w:t>
      </w:r>
      <w:r w:rsidR="0098168B" w:rsidRPr="009E4337">
        <w:rPr>
          <w:rFonts w:eastAsia="Microsoft YaHei"/>
          <w:bCs/>
        </w:rPr>
        <w:t>«</w:t>
      </w:r>
      <w:r w:rsidR="007858F4" w:rsidRPr="009E4337">
        <w:rPr>
          <w:rFonts w:eastAsia="Microsoft YaHei"/>
          <w:bCs/>
        </w:rPr>
        <w:t>Свод правил. Тепловые сети. Актуализированная редакция СНиП 41-02-2003</w:t>
      </w:r>
      <w:r w:rsidR="0098168B" w:rsidRPr="009E4337">
        <w:rPr>
          <w:rFonts w:eastAsia="Microsoft YaHei"/>
          <w:bCs/>
        </w:rPr>
        <w:t>»</w:t>
      </w:r>
      <w:r w:rsidR="00DC08CB" w:rsidRPr="009E4337">
        <w:rPr>
          <w:rFonts w:eastAsia="Microsoft YaHei"/>
          <w:bCs/>
        </w:rPr>
        <w:t xml:space="preserve">, </w:t>
      </w:r>
      <w:r w:rsidRPr="009E4337">
        <w:rPr>
          <w:rFonts w:eastAsia="Microsoft YaHei"/>
          <w:bCs/>
        </w:rPr>
        <w:t>таблица 2)</w:t>
      </w:r>
    </w:p>
    <w:tbl>
      <w:tblPr>
        <w:tblW w:w="5000" w:type="pct"/>
        <w:jc w:val="center"/>
        <w:tblLook w:val="0000" w:firstRow="0" w:lastRow="0" w:firstColumn="0" w:lastColumn="0" w:noHBand="0" w:noVBand="0"/>
      </w:tblPr>
      <w:tblGrid>
        <w:gridCol w:w="1388"/>
        <w:gridCol w:w="4493"/>
        <w:gridCol w:w="3973"/>
      </w:tblGrid>
      <w:tr w:rsidR="009E4337" w:rsidRPr="009E4337" w14:paraId="40B25C5D" w14:textId="77777777" w:rsidTr="00FC31BF">
        <w:trPr>
          <w:jc w:val="center"/>
        </w:trPr>
        <w:tc>
          <w:tcPr>
            <w:tcW w:w="704" w:type="pct"/>
            <w:tcBorders>
              <w:top w:val="single" w:sz="4" w:space="0" w:color="auto"/>
              <w:left w:val="single" w:sz="4" w:space="0" w:color="auto"/>
              <w:bottom w:val="single" w:sz="4" w:space="0" w:color="auto"/>
              <w:right w:val="single" w:sz="4" w:space="0" w:color="auto"/>
            </w:tcBorders>
            <w:shd w:val="clear" w:color="auto" w:fill="FFFFFF"/>
          </w:tcPr>
          <w:p w14:paraId="4D10BDDD" w14:textId="77777777" w:rsidR="00FC31BF" w:rsidRPr="009E4337" w:rsidRDefault="00FC31BF" w:rsidP="0006129B">
            <w:pPr>
              <w:jc w:val="center"/>
            </w:pPr>
            <w:r w:rsidRPr="009E4337">
              <w:t>№ п/п</w:t>
            </w:r>
          </w:p>
        </w:t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1650A70C" w14:textId="77777777" w:rsidR="00FC31BF" w:rsidRPr="009E4337" w:rsidRDefault="00FC31BF" w:rsidP="0006129B">
            <w:pPr>
              <w:jc w:val="center"/>
            </w:pPr>
            <w:r w:rsidRPr="009E4337">
              <w:t>Диаметр трубопровода</w:t>
            </w:r>
          </w:p>
        </w:tc>
        <w:tc>
          <w:tcPr>
            <w:tcW w:w="2016" w:type="pct"/>
            <w:tcBorders>
              <w:top w:val="single" w:sz="4" w:space="0" w:color="auto"/>
              <w:left w:val="nil"/>
              <w:bottom w:val="single" w:sz="4" w:space="0" w:color="auto"/>
              <w:right w:val="single" w:sz="4" w:space="0" w:color="auto"/>
            </w:tcBorders>
            <w:shd w:val="clear" w:color="auto" w:fill="FFFFFF"/>
            <w:vAlign w:val="center"/>
          </w:tcPr>
          <w:p w14:paraId="2F253015" w14:textId="77777777" w:rsidR="00FC31BF" w:rsidRPr="009E4337" w:rsidRDefault="00FC31BF" w:rsidP="0006129B">
            <w:pPr>
              <w:jc w:val="center"/>
              <w:rPr>
                <w:sz w:val="22"/>
              </w:rPr>
            </w:pPr>
            <w:r w:rsidRPr="009E4337">
              <w:rPr>
                <w:sz w:val="22"/>
              </w:rPr>
              <w:t>Время восстановления, ч</w:t>
            </w:r>
          </w:p>
        </w:tc>
      </w:tr>
      <w:tr w:rsidR="009E4337" w:rsidRPr="009E4337" w14:paraId="0DA41093" w14:textId="77777777" w:rsidTr="00FC31BF">
        <w:trPr>
          <w:jc w:val="center"/>
        </w:trPr>
        <w:tc>
          <w:tcPr>
            <w:tcW w:w="704" w:type="pct"/>
            <w:tcBorders>
              <w:top w:val="single" w:sz="4" w:space="0" w:color="auto"/>
              <w:left w:val="single" w:sz="4" w:space="0" w:color="auto"/>
              <w:bottom w:val="single" w:sz="4" w:space="0" w:color="auto"/>
              <w:right w:val="single" w:sz="4" w:space="0" w:color="auto"/>
            </w:tcBorders>
            <w:shd w:val="clear" w:color="auto" w:fill="FFFFFF"/>
          </w:tcPr>
          <w:p w14:paraId="158E213F" w14:textId="77777777" w:rsidR="00FC31BF" w:rsidRPr="009E4337" w:rsidRDefault="00FC31BF" w:rsidP="0006129B">
            <w:pPr>
              <w:jc w:val="center"/>
            </w:pPr>
            <w:r w:rsidRPr="009E4337">
              <w:t>1</w:t>
            </w:r>
          </w:p>
        </w:t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089E2FFA" w14:textId="77777777" w:rsidR="00FC31BF" w:rsidRPr="009E4337" w:rsidRDefault="00FC31BF" w:rsidP="0006129B">
            <w:pPr>
              <w:jc w:val="center"/>
            </w:pPr>
            <w:r w:rsidRPr="009E4337">
              <w:t>До 300 мм</w:t>
            </w:r>
          </w:p>
        </w:tc>
        <w:tc>
          <w:tcPr>
            <w:tcW w:w="2016" w:type="pct"/>
            <w:tcBorders>
              <w:top w:val="single" w:sz="4" w:space="0" w:color="auto"/>
              <w:left w:val="nil"/>
              <w:bottom w:val="single" w:sz="4" w:space="0" w:color="auto"/>
              <w:right w:val="single" w:sz="4" w:space="0" w:color="auto"/>
            </w:tcBorders>
            <w:shd w:val="clear" w:color="auto" w:fill="FFFFFF"/>
            <w:vAlign w:val="center"/>
          </w:tcPr>
          <w:p w14:paraId="37A3453D" w14:textId="77777777" w:rsidR="00FC31BF" w:rsidRPr="009E4337" w:rsidRDefault="00FC31BF" w:rsidP="0006129B">
            <w:pPr>
              <w:jc w:val="center"/>
            </w:pPr>
            <w:r w:rsidRPr="009E4337">
              <w:t>15</w:t>
            </w:r>
          </w:p>
        </w:tc>
      </w:tr>
      <w:tr w:rsidR="009E4337" w:rsidRPr="009E4337" w14:paraId="307F3873" w14:textId="77777777" w:rsidTr="00FC31BF">
        <w:trPr>
          <w:jc w:val="center"/>
        </w:trPr>
        <w:tc>
          <w:tcPr>
            <w:tcW w:w="704" w:type="pct"/>
            <w:tcBorders>
              <w:top w:val="single" w:sz="4" w:space="0" w:color="auto"/>
              <w:left w:val="single" w:sz="4" w:space="0" w:color="auto"/>
              <w:bottom w:val="single" w:sz="4" w:space="0" w:color="auto"/>
              <w:right w:val="single" w:sz="4" w:space="0" w:color="auto"/>
            </w:tcBorders>
            <w:shd w:val="clear" w:color="auto" w:fill="FFFFFF"/>
          </w:tcPr>
          <w:p w14:paraId="6A1CA1F4" w14:textId="77777777" w:rsidR="00FC31BF" w:rsidRPr="009E4337" w:rsidRDefault="00FC31BF" w:rsidP="0006129B">
            <w:pPr>
              <w:jc w:val="center"/>
            </w:pPr>
            <w:r w:rsidRPr="009E4337">
              <w:t>2</w:t>
            </w:r>
          </w:p>
        </w:t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677E0393" w14:textId="77777777" w:rsidR="00FC31BF" w:rsidRPr="009E4337" w:rsidRDefault="00FC31BF" w:rsidP="0006129B">
            <w:pPr>
              <w:jc w:val="center"/>
            </w:pPr>
            <w:r w:rsidRPr="009E4337">
              <w:t>400 мм</w:t>
            </w:r>
          </w:p>
        </w:tc>
        <w:tc>
          <w:tcPr>
            <w:tcW w:w="2016" w:type="pct"/>
            <w:tcBorders>
              <w:top w:val="single" w:sz="4" w:space="0" w:color="auto"/>
              <w:left w:val="nil"/>
              <w:bottom w:val="single" w:sz="4" w:space="0" w:color="auto"/>
              <w:right w:val="single" w:sz="4" w:space="0" w:color="auto"/>
            </w:tcBorders>
            <w:shd w:val="clear" w:color="auto" w:fill="FFFFFF"/>
            <w:vAlign w:val="center"/>
          </w:tcPr>
          <w:p w14:paraId="685C1ADB" w14:textId="77777777" w:rsidR="00FC31BF" w:rsidRPr="009E4337" w:rsidRDefault="00FC31BF" w:rsidP="0006129B">
            <w:pPr>
              <w:jc w:val="center"/>
            </w:pPr>
            <w:r w:rsidRPr="009E4337">
              <w:t>18</w:t>
            </w:r>
          </w:p>
        </w:tc>
      </w:tr>
      <w:tr w:rsidR="009E4337" w:rsidRPr="009E4337" w14:paraId="257F0D2E" w14:textId="77777777" w:rsidTr="00FC31BF">
        <w:trPr>
          <w:jc w:val="center"/>
        </w:trPr>
        <w:tc>
          <w:tcPr>
            <w:tcW w:w="704" w:type="pct"/>
            <w:tcBorders>
              <w:top w:val="single" w:sz="4" w:space="0" w:color="auto"/>
              <w:left w:val="single" w:sz="4" w:space="0" w:color="auto"/>
              <w:bottom w:val="single" w:sz="4" w:space="0" w:color="auto"/>
              <w:right w:val="single" w:sz="4" w:space="0" w:color="auto"/>
            </w:tcBorders>
            <w:shd w:val="clear" w:color="auto" w:fill="FFFFFF"/>
          </w:tcPr>
          <w:p w14:paraId="1BA5550B" w14:textId="77777777" w:rsidR="00FC31BF" w:rsidRPr="009E4337" w:rsidRDefault="00FC31BF" w:rsidP="0006129B">
            <w:pPr>
              <w:jc w:val="center"/>
            </w:pPr>
            <w:r w:rsidRPr="009E4337">
              <w:t>3</w:t>
            </w:r>
          </w:p>
        </w:t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30BC427E" w14:textId="77777777" w:rsidR="00FC31BF" w:rsidRPr="009E4337" w:rsidRDefault="00FC31BF" w:rsidP="0006129B">
            <w:pPr>
              <w:jc w:val="center"/>
            </w:pPr>
            <w:r w:rsidRPr="009E4337">
              <w:t>500 мм</w:t>
            </w:r>
          </w:p>
        </w:tc>
        <w:tc>
          <w:tcPr>
            <w:tcW w:w="2016" w:type="pct"/>
            <w:tcBorders>
              <w:top w:val="single" w:sz="4" w:space="0" w:color="auto"/>
              <w:left w:val="nil"/>
              <w:bottom w:val="single" w:sz="4" w:space="0" w:color="auto"/>
              <w:right w:val="single" w:sz="4" w:space="0" w:color="auto"/>
            </w:tcBorders>
            <w:shd w:val="clear" w:color="auto" w:fill="FFFFFF"/>
            <w:vAlign w:val="center"/>
          </w:tcPr>
          <w:p w14:paraId="414F97CB" w14:textId="77777777" w:rsidR="00FC31BF" w:rsidRPr="009E4337" w:rsidRDefault="00FC31BF" w:rsidP="0006129B">
            <w:pPr>
              <w:jc w:val="center"/>
            </w:pPr>
            <w:r w:rsidRPr="009E4337">
              <w:t>22</w:t>
            </w:r>
          </w:p>
        </w:tc>
      </w:tr>
    </w:tbl>
    <w:p w14:paraId="16296DAA" w14:textId="77777777" w:rsidR="00D1098C" w:rsidRPr="009E4337" w:rsidRDefault="00D1098C" w:rsidP="0006129B"/>
    <w:p w14:paraId="4E60BEF7" w14:textId="77777777" w:rsidR="009A06A9" w:rsidRPr="009E4337" w:rsidRDefault="00F0314C" w:rsidP="0006129B">
      <w:pPr>
        <w:pStyle w:val="30"/>
        <w:spacing w:line="240" w:lineRule="auto"/>
      </w:pPr>
      <w:bookmarkStart w:id="95" w:name="_Toc158278633"/>
      <w:bookmarkStart w:id="96" w:name="_Toc183331739"/>
      <w:r w:rsidRPr="009E4337">
        <w:lastRenderedPageBreak/>
        <w:t>3.1</w:t>
      </w:r>
      <w:r w:rsidR="00997C9E" w:rsidRPr="009E4337">
        <w:t>1</w:t>
      </w:r>
      <w:r w:rsidR="009A06A9" w:rsidRPr="009E4337">
        <w:t xml:space="preserve"> </w:t>
      </w:r>
      <w:r w:rsidRPr="009E4337">
        <w:t>О</w:t>
      </w:r>
      <w:r w:rsidR="005E5DE4" w:rsidRPr="009E4337">
        <w:t>писание процедур диагностики состояния тепловых сетей и планирования капитальных (текущих) ремонтов</w:t>
      </w:r>
      <w:bookmarkEnd w:id="95"/>
      <w:bookmarkEnd w:id="96"/>
    </w:p>
    <w:p w14:paraId="708AEA03" w14:textId="77777777" w:rsidR="00DC08CB" w:rsidRPr="009E4337" w:rsidRDefault="00DC08CB" w:rsidP="00561045">
      <w:pPr>
        <w:pStyle w:val="Affa"/>
      </w:pPr>
      <w:r w:rsidRPr="009E4337">
        <w:t>В целях организации мониторинга за состоянием оборудования тепловых сетей применя</w:t>
      </w:r>
      <w:r w:rsidR="005148DF" w:rsidRPr="009E4337">
        <w:t>ются следующие виды диагностики: эксплуатационные испытания и регламентные работы.</w:t>
      </w:r>
    </w:p>
    <w:p w14:paraId="1C405E97" w14:textId="77777777" w:rsidR="00DC08CB" w:rsidRPr="009E4337" w:rsidRDefault="005148DF" w:rsidP="00561045">
      <w:pPr>
        <w:pStyle w:val="Affa"/>
      </w:pPr>
      <w:r w:rsidRPr="009E4337">
        <w:t>К</w:t>
      </w:r>
      <w:r w:rsidR="004B5490" w:rsidRPr="009E4337">
        <w:t xml:space="preserve"> э</w:t>
      </w:r>
      <w:r w:rsidR="00DC08CB" w:rsidRPr="009E4337">
        <w:t>кс</w:t>
      </w:r>
      <w:r w:rsidRPr="009E4337">
        <w:t>плуатационным</w:t>
      </w:r>
      <w:r w:rsidR="00DC08CB" w:rsidRPr="009E4337">
        <w:t xml:space="preserve"> испытания</w:t>
      </w:r>
      <w:r w:rsidRPr="009E4337">
        <w:t>м относятся</w:t>
      </w:r>
      <w:r w:rsidR="00DC08CB" w:rsidRPr="009E4337">
        <w:t>:</w:t>
      </w:r>
    </w:p>
    <w:p w14:paraId="6C79971A" w14:textId="4E0F090C" w:rsidR="00DC08CB" w:rsidRPr="009E4337" w:rsidRDefault="004B5490" w:rsidP="00561045">
      <w:pPr>
        <w:pStyle w:val="Affa"/>
        <w:rPr>
          <w:szCs w:val="24"/>
        </w:rPr>
      </w:pPr>
      <w:r w:rsidRPr="009E4337">
        <w:rPr>
          <w:szCs w:val="24"/>
        </w:rPr>
        <w:t>1) г</w:t>
      </w:r>
      <w:r w:rsidR="00DC08CB" w:rsidRPr="009E4337">
        <w:rPr>
          <w:szCs w:val="24"/>
        </w:rPr>
        <w:t>идравлические испытания на плотность и механическую прочность проводятся ежегодно после отопительного сезона и после проведения ремонтов. По результатам испытаний выявляются дефектные участки, не выдержавшие испытания пробным давлением, формируется график ремонтных работ по устранению дефектов. Пере</w:t>
      </w:r>
      <w:r w:rsidR="00787B99" w:rsidRPr="009E4337">
        <w:rPr>
          <w:szCs w:val="24"/>
        </w:rPr>
        <w:t xml:space="preserve">д </w:t>
      </w:r>
      <w:r w:rsidR="00DC08CB" w:rsidRPr="009E4337">
        <w:rPr>
          <w:szCs w:val="24"/>
        </w:rPr>
        <w:t>выполнением ремонта производится дефектация поврежденного участка с вырезкой образцов для анализа состояния трубопроводов и характера по</w:t>
      </w:r>
      <w:r w:rsidR="004B13F9" w:rsidRPr="009E4337">
        <w:rPr>
          <w:szCs w:val="24"/>
        </w:rPr>
        <w:t>вреждения, п</w:t>
      </w:r>
      <w:r w:rsidR="00DC08CB" w:rsidRPr="009E4337">
        <w:rPr>
          <w:szCs w:val="24"/>
        </w:rPr>
        <w:t>о результатам дефектации оп</w:t>
      </w:r>
      <w:r w:rsidR="00FC31BF" w:rsidRPr="009E4337">
        <w:rPr>
          <w:szCs w:val="24"/>
        </w:rPr>
        <w:t>ределяется объем ремонта;</w:t>
      </w:r>
    </w:p>
    <w:p w14:paraId="0FA6AEE5" w14:textId="0A4A03ED" w:rsidR="00DC08CB" w:rsidRPr="009E4337" w:rsidRDefault="004B5490" w:rsidP="00561045">
      <w:pPr>
        <w:pStyle w:val="Affa"/>
        <w:rPr>
          <w:szCs w:val="24"/>
        </w:rPr>
      </w:pPr>
      <w:r w:rsidRPr="009E4337">
        <w:rPr>
          <w:szCs w:val="24"/>
        </w:rPr>
        <w:t>2) и</w:t>
      </w:r>
      <w:r w:rsidR="00DC08CB" w:rsidRPr="009E4337">
        <w:rPr>
          <w:szCs w:val="24"/>
        </w:rPr>
        <w:t>спытания водяных тепловых сетей на максималь</w:t>
      </w:r>
      <w:r w:rsidR="004B13F9" w:rsidRPr="009E4337">
        <w:rPr>
          <w:szCs w:val="24"/>
        </w:rPr>
        <w:t xml:space="preserve">ную температуру теплоносителя </w:t>
      </w:r>
      <w:r w:rsidR="00DC08CB" w:rsidRPr="009E4337">
        <w:rPr>
          <w:szCs w:val="24"/>
        </w:rPr>
        <w:t>проводятся с периодичностью</w:t>
      </w:r>
      <w:r w:rsidR="004B13F9" w:rsidRPr="009E4337">
        <w:rPr>
          <w:szCs w:val="24"/>
        </w:rPr>
        <w:t>,</w:t>
      </w:r>
      <w:r w:rsidR="00DC08CB" w:rsidRPr="009E4337">
        <w:rPr>
          <w:szCs w:val="24"/>
        </w:rPr>
        <w:t xml:space="preserve"> установленной главным инженером тепловых сетей с целью выявления дефектов трубопроводов</w:t>
      </w:r>
      <w:r w:rsidR="004B13F9" w:rsidRPr="009E4337">
        <w:rPr>
          <w:szCs w:val="24"/>
        </w:rPr>
        <w:t>,</w:t>
      </w:r>
      <w:r w:rsidR="00DC08CB" w:rsidRPr="009E4337">
        <w:rPr>
          <w:szCs w:val="24"/>
        </w:rPr>
        <w:t xml:space="preserve"> компенсаторов</w:t>
      </w:r>
      <w:r w:rsidR="004B13F9" w:rsidRPr="009E4337">
        <w:rPr>
          <w:szCs w:val="24"/>
        </w:rPr>
        <w:t>,</w:t>
      </w:r>
      <w:r w:rsidR="00DC08CB" w:rsidRPr="009E4337">
        <w:rPr>
          <w:szCs w:val="24"/>
        </w:rPr>
        <w:t xml:space="preserve"> опор</w:t>
      </w:r>
      <w:r w:rsidR="004B13F9" w:rsidRPr="009E4337">
        <w:rPr>
          <w:szCs w:val="24"/>
        </w:rPr>
        <w:t>,</w:t>
      </w:r>
      <w:r w:rsidR="00DC08CB" w:rsidRPr="009E4337">
        <w:rPr>
          <w:szCs w:val="24"/>
        </w:rPr>
        <w:t xml:space="preserve"> а также проверки компенсирующей способности тепловых сетей в условиях температурных деформаций</w:t>
      </w:r>
      <w:r w:rsidR="004B13F9" w:rsidRPr="009E4337">
        <w:rPr>
          <w:szCs w:val="24"/>
        </w:rPr>
        <w:t>,</w:t>
      </w:r>
      <w:r w:rsidR="00DC08CB" w:rsidRPr="009E4337">
        <w:rPr>
          <w:szCs w:val="24"/>
        </w:rPr>
        <w:t xml:space="preserve"> возникающих при повышении температуры теплоносителя до максимального значения. Испытания проводят</w:t>
      </w:r>
      <w:r w:rsidR="00A72416" w:rsidRPr="009E4337">
        <w:rPr>
          <w:szCs w:val="24"/>
        </w:rPr>
        <w:t>ся в соответ</w:t>
      </w:r>
      <w:r w:rsidR="009176E5" w:rsidRPr="009E4337">
        <w:rPr>
          <w:szCs w:val="24"/>
        </w:rPr>
        <w:t>ствии с РД 153-34.1-20.329-2001</w:t>
      </w:r>
      <w:r w:rsidR="00A72416" w:rsidRPr="009E4337">
        <w:rPr>
          <w:szCs w:val="24"/>
        </w:rPr>
        <w:t xml:space="preserve"> </w:t>
      </w:r>
      <w:r w:rsidR="0098168B" w:rsidRPr="009E4337">
        <w:rPr>
          <w:szCs w:val="24"/>
        </w:rPr>
        <w:t>«</w:t>
      </w:r>
      <w:r w:rsidR="00A72416" w:rsidRPr="009E4337">
        <w:rPr>
          <w:szCs w:val="24"/>
        </w:rPr>
        <w:t>Методические указания по испытанию водяных тепловых сетей на максимальную температуру теплоносителя</w:t>
      </w:r>
      <w:r w:rsidR="0098168B" w:rsidRPr="009E4337">
        <w:rPr>
          <w:szCs w:val="24"/>
        </w:rPr>
        <w:t>»</w:t>
      </w:r>
      <w:r w:rsidR="00A72416" w:rsidRPr="009E4337">
        <w:rPr>
          <w:szCs w:val="24"/>
        </w:rPr>
        <w:t>,</w:t>
      </w:r>
      <w:r w:rsidR="00BC10F6" w:rsidRPr="009E4337">
        <w:rPr>
          <w:szCs w:val="24"/>
        </w:rPr>
        <w:t xml:space="preserve"> </w:t>
      </w:r>
      <w:r w:rsidR="00A72416" w:rsidRPr="009E4337">
        <w:rPr>
          <w:szCs w:val="24"/>
        </w:rPr>
        <w:t>утвержденны</w:t>
      </w:r>
      <w:r w:rsidR="009176E5" w:rsidRPr="009E4337">
        <w:rPr>
          <w:szCs w:val="24"/>
        </w:rPr>
        <w:t>ми</w:t>
      </w:r>
      <w:r w:rsidR="00A72416" w:rsidRPr="009E4337">
        <w:rPr>
          <w:szCs w:val="24"/>
        </w:rPr>
        <w:t xml:space="preserve"> РАО </w:t>
      </w:r>
      <w:r w:rsidR="0098168B" w:rsidRPr="009E4337">
        <w:rPr>
          <w:szCs w:val="24"/>
        </w:rPr>
        <w:t>«</w:t>
      </w:r>
      <w:r w:rsidR="00A72416" w:rsidRPr="009E4337">
        <w:rPr>
          <w:szCs w:val="24"/>
        </w:rPr>
        <w:t>ЕЭС России</w:t>
      </w:r>
      <w:r w:rsidR="0098168B" w:rsidRPr="009E4337">
        <w:rPr>
          <w:szCs w:val="24"/>
        </w:rPr>
        <w:t>»</w:t>
      </w:r>
      <w:r w:rsidR="00A72416" w:rsidRPr="009E4337">
        <w:rPr>
          <w:szCs w:val="24"/>
        </w:rPr>
        <w:t xml:space="preserve"> 21.03.2001</w:t>
      </w:r>
      <w:r w:rsidR="00DC08CB" w:rsidRPr="009E4337">
        <w:rPr>
          <w:szCs w:val="24"/>
        </w:rPr>
        <w:t>. Результаты испытаний обрабатываются и оформляются актом, в котором указываются необходимые мероприятия по устранению выявленных нарушений в работе оборудования. Нарушения, которые возможно устранить в процессе эксплуатации устраняются в оперативном порядке. Остальные нарушения в работе оборудования тепловых сетей включаются в план ре</w:t>
      </w:r>
      <w:r w:rsidR="00FC31BF" w:rsidRPr="009E4337">
        <w:rPr>
          <w:szCs w:val="24"/>
        </w:rPr>
        <w:t>монта на текущий год;</w:t>
      </w:r>
    </w:p>
    <w:p w14:paraId="089030C8" w14:textId="0EA19468" w:rsidR="00DC08CB" w:rsidRPr="009E4337" w:rsidRDefault="004B5490" w:rsidP="00561045">
      <w:pPr>
        <w:pStyle w:val="Affa"/>
        <w:rPr>
          <w:szCs w:val="24"/>
        </w:rPr>
      </w:pPr>
      <w:r w:rsidRPr="009E4337">
        <w:rPr>
          <w:szCs w:val="24"/>
        </w:rPr>
        <w:t>3) и</w:t>
      </w:r>
      <w:r w:rsidR="00DC08CB" w:rsidRPr="009E4337">
        <w:rPr>
          <w:szCs w:val="24"/>
        </w:rPr>
        <w:t xml:space="preserve">спытания водяных тепловых сетей на гидравлические потери проводятся с периодичностью 1 раз в 5 лет с целью определения эксплуатационных гидравлических характеристик трубопроводов, состояния их внутренней поверхности и фактической пропускной способности. Испытания проводятся в соответствии с </w:t>
      </w:r>
      <w:r w:rsidR="00A72416" w:rsidRPr="009E4337">
        <w:rPr>
          <w:szCs w:val="24"/>
        </w:rPr>
        <w:t xml:space="preserve">РД 153-34.1-20.526-00 </w:t>
      </w:r>
      <w:r w:rsidR="0098168B" w:rsidRPr="009E4337">
        <w:rPr>
          <w:szCs w:val="24"/>
        </w:rPr>
        <w:t>«</w:t>
      </w:r>
      <w:r w:rsidR="00A72416" w:rsidRPr="009E4337">
        <w:rPr>
          <w:szCs w:val="24"/>
        </w:rPr>
        <w:t>Методические указания по испытанию водяных тепловых сетей на гидравлические потери без нарушения режимов эксплуатации</w:t>
      </w:r>
      <w:r w:rsidR="0098168B" w:rsidRPr="009E4337">
        <w:rPr>
          <w:szCs w:val="24"/>
        </w:rPr>
        <w:t>»</w:t>
      </w:r>
      <w:r w:rsidR="00A72416" w:rsidRPr="009E4337">
        <w:rPr>
          <w:szCs w:val="24"/>
        </w:rPr>
        <w:t>, утвержденны</w:t>
      </w:r>
      <w:r w:rsidR="009176E5" w:rsidRPr="009E4337">
        <w:rPr>
          <w:szCs w:val="24"/>
        </w:rPr>
        <w:t>ми</w:t>
      </w:r>
      <w:r w:rsidR="00A72416" w:rsidRPr="009E4337">
        <w:rPr>
          <w:szCs w:val="24"/>
        </w:rPr>
        <w:t xml:space="preserve"> РАО </w:t>
      </w:r>
      <w:r w:rsidR="0098168B" w:rsidRPr="009E4337">
        <w:rPr>
          <w:szCs w:val="24"/>
        </w:rPr>
        <w:t>«</w:t>
      </w:r>
      <w:r w:rsidR="00A72416" w:rsidRPr="009E4337">
        <w:rPr>
          <w:szCs w:val="24"/>
        </w:rPr>
        <w:t>ЕЭС России</w:t>
      </w:r>
      <w:r w:rsidR="0098168B" w:rsidRPr="009E4337">
        <w:rPr>
          <w:szCs w:val="24"/>
        </w:rPr>
        <w:t>»</w:t>
      </w:r>
      <w:r w:rsidR="00A72416" w:rsidRPr="009E4337">
        <w:rPr>
          <w:szCs w:val="24"/>
        </w:rPr>
        <w:t>, 04.05.2000</w:t>
      </w:r>
      <w:r w:rsidR="00DC08CB" w:rsidRPr="009E4337">
        <w:rPr>
          <w:szCs w:val="24"/>
        </w:rPr>
        <w:t xml:space="preserve">. Результаты испытаний обрабатываются и оформляются техническим отчетом, в котором отражаются фактические эксплуатационные гидравлические характеристики. На основании результатов испытаний производится корректировка гидравлических режимов работы тепловых </w:t>
      </w:r>
      <w:r w:rsidR="00FC31BF" w:rsidRPr="009E4337">
        <w:rPr>
          <w:szCs w:val="24"/>
        </w:rPr>
        <w:t>сетей и систем теплопотребления;</w:t>
      </w:r>
    </w:p>
    <w:p w14:paraId="1EAC14DE" w14:textId="76229D84" w:rsidR="00DC08CB" w:rsidRPr="009E4337" w:rsidRDefault="004B5490" w:rsidP="00561045">
      <w:pPr>
        <w:pStyle w:val="Affa"/>
        <w:rPr>
          <w:szCs w:val="24"/>
        </w:rPr>
      </w:pPr>
      <w:r w:rsidRPr="009E4337">
        <w:rPr>
          <w:szCs w:val="24"/>
        </w:rPr>
        <w:t>4) и</w:t>
      </w:r>
      <w:r w:rsidR="00DC08CB" w:rsidRPr="009E4337">
        <w:rPr>
          <w:szCs w:val="24"/>
        </w:rPr>
        <w:t xml:space="preserve">спытания по определению тепловых потерь в водяных тепловых сетях проводятся 1 раз в 5 лет с целью определения фактических эксплуатационных тепловых потерь через тепловую изоляцию. Испытания проводятся в соответствии с </w:t>
      </w:r>
      <w:r w:rsidR="00A72416" w:rsidRPr="009E4337">
        <w:rPr>
          <w:szCs w:val="24"/>
        </w:rPr>
        <w:t xml:space="preserve">РД 34.09.255-97 </w:t>
      </w:r>
      <w:r w:rsidR="0098168B" w:rsidRPr="009E4337">
        <w:rPr>
          <w:szCs w:val="24"/>
        </w:rPr>
        <w:t>«</w:t>
      </w:r>
      <w:r w:rsidR="00A72416" w:rsidRPr="009E4337">
        <w:rPr>
          <w:szCs w:val="24"/>
        </w:rPr>
        <w:t>Методические указания по определению тепловых потерь в водяных тепловых сетях</w:t>
      </w:r>
      <w:r w:rsidR="0098168B" w:rsidRPr="009E4337">
        <w:rPr>
          <w:szCs w:val="24"/>
        </w:rPr>
        <w:t>»</w:t>
      </w:r>
      <w:r w:rsidR="00A72416" w:rsidRPr="009E4337">
        <w:rPr>
          <w:szCs w:val="24"/>
        </w:rPr>
        <w:t>, утвержденны</w:t>
      </w:r>
      <w:r w:rsidR="009176E5" w:rsidRPr="009E4337">
        <w:rPr>
          <w:szCs w:val="24"/>
        </w:rPr>
        <w:t>ми</w:t>
      </w:r>
      <w:r w:rsidR="00A72416" w:rsidRPr="009E4337">
        <w:rPr>
          <w:szCs w:val="24"/>
        </w:rPr>
        <w:t xml:space="preserve"> РАО </w:t>
      </w:r>
      <w:r w:rsidR="0098168B" w:rsidRPr="009E4337">
        <w:rPr>
          <w:szCs w:val="24"/>
        </w:rPr>
        <w:t>«</w:t>
      </w:r>
      <w:r w:rsidR="00A72416" w:rsidRPr="009E4337">
        <w:rPr>
          <w:szCs w:val="24"/>
        </w:rPr>
        <w:t>ЕЭС России</w:t>
      </w:r>
      <w:r w:rsidR="0098168B" w:rsidRPr="009E4337">
        <w:rPr>
          <w:szCs w:val="24"/>
        </w:rPr>
        <w:t>»</w:t>
      </w:r>
      <w:r w:rsidR="00A72416" w:rsidRPr="009E4337">
        <w:rPr>
          <w:szCs w:val="24"/>
        </w:rPr>
        <w:t>,</w:t>
      </w:r>
      <w:r w:rsidR="00B95373" w:rsidRPr="009E4337">
        <w:rPr>
          <w:szCs w:val="24"/>
        </w:rPr>
        <w:t xml:space="preserve"> </w:t>
      </w:r>
      <w:r w:rsidR="00A72416" w:rsidRPr="009E4337">
        <w:rPr>
          <w:szCs w:val="24"/>
        </w:rPr>
        <w:t>25.04.1997</w:t>
      </w:r>
      <w:r w:rsidR="00DC08CB" w:rsidRPr="009E4337">
        <w:rPr>
          <w:szCs w:val="24"/>
        </w:rPr>
        <w:t>. Результаты испытаний обрабатываются и оформляются техническим отчетом, в котором отражаются фактические эксплуатационные среднегодовые тепловые потери через тепловую изоляцию. На основании результатов испытаний формируется перечень мероприятий</w:t>
      </w:r>
      <w:r w:rsidR="004B13F9" w:rsidRPr="009E4337">
        <w:rPr>
          <w:szCs w:val="24"/>
        </w:rPr>
        <w:t>,</w:t>
      </w:r>
      <w:r w:rsidR="00DC08CB" w:rsidRPr="009E4337">
        <w:rPr>
          <w:szCs w:val="24"/>
        </w:rPr>
        <w:t xml:space="preserve"> график их выполнения по приведению тепловых потерь к нормативному значению</w:t>
      </w:r>
      <w:r w:rsidR="004B13F9" w:rsidRPr="009E4337">
        <w:rPr>
          <w:szCs w:val="24"/>
        </w:rPr>
        <w:t xml:space="preserve">. </w:t>
      </w:r>
      <w:r w:rsidR="0080453F" w:rsidRPr="009E4337">
        <w:rPr>
          <w:szCs w:val="24"/>
        </w:rPr>
        <w:t>С</w:t>
      </w:r>
      <w:r w:rsidR="00DC08CB" w:rsidRPr="009E4337">
        <w:rPr>
          <w:szCs w:val="24"/>
        </w:rPr>
        <w:t>вязанны</w:t>
      </w:r>
      <w:r w:rsidR="008E4EBE" w:rsidRPr="009E4337">
        <w:rPr>
          <w:szCs w:val="24"/>
        </w:rPr>
        <w:t>е</w:t>
      </w:r>
      <w:r w:rsidR="00DC08CB" w:rsidRPr="009E4337">
        <w:rPr>
          <w:szCs w:val="24"/>
        </w:rPr>
        <w:t xml:space="preserve"> с восстановлением и реконструкцией тепловой изоляции на участках с повышенными тепловыми потерями, заменой трубопроводов с изоляцией заводского изготовления, имеющей наименьший коэффициент теплопроводности, монтажу систем попутного дренажа на участках подверженных затоплению и т.д.</w:t>
      </w:r>
    </w:p>
    <w:p w14:paraId="4AA94291" w14:textId="77777777" w:rsidR="001B70BE" w:rsidRPr="009E4337" w:rsidRDefault="001B70BE" w:rsidP="00561045">
      <w:pPr>
        <w:pStyle w:val="Affa"/>
        <w:rPr>
          <w:szCs w:val="24"/>
        </w:rPr>
      </w:pPr>
    </w:p>
    <w:p w14:paraId="5A6B9E2C" w14:textId="77777777" w:rsidR="00DC08CB" w:rsidRPr="009E4337" w:rsidRDefault="005148DF" w:rsidP="00561045">
      <w:pPr>
        <w:pStyle w:val="Affa"/>
        <w:rPr>
          <w:szCs w:val="24"/>
        </w:rPr>
      </w:pPr>
      <w:r w:rsidRPr="009E4337">
        <w:rPr>
          <w:szCs w:val="24"/>
        </w:rPr>
        <w:t>К</w:t>
      </w:r>
      <w:r w:rsidR="004B5490" w:rsidRPr="009E4337">
        <w:rPr>
          <w:szCs w:val="24"/>
        </w:rPr>
        <w:t xml:space="preserve"> р</w:t>
      </w:r>
      <w:r w:rsidRPr="009E4337">
        <w:rPr>
          <w:szCs w:val="24"/>
        </w:rPr>
        <w:t>егламентным работам относятся</w:t>
      </w:r>
      <w:r w:rsidR="00DC08CB" w:rsidRPr="009E4337">
        <w:rPr>
          <w:szCs w:val="24"/>
        </w:rPr>
        <w:t>:</w:t>
      </w:r>
    </w:p>
    <w:p w14:paraId="6D9FF498" w14:textId="77777777" w:rsidR="00DC08CB" w:rsidRPr="009E4337" w:rsidRDefault="004B5490" w:rsidP="00561045">
      <w:pPr>
        <w:pStyle w:val="Affa"/>
        <w:rPr>
          <w:szCs w:val="24"/>
        </w:rPr>
      </w:pPr>
      <w:r w:rsidRPr="009E4337">
        <w:rPr>
          <w:szCs w:val="24"/>
        </w:rPr>
        <w:t>1) к</w:t>
      </w:r>
      <w:r w:rsidR="00DC08CB" w:rsidRPr="009E4337">
        <w:rPr>
          <w:szCs w:val="24"/>
        </w:rPr>
        <w:t xml:space="preserve">онтрольные шурфовки проводятся ежегодно по графику в межотопительный </w:t>
      </w:r>
      <w:r w:rsidR="009C38E7" w:rsidRPr="009E4337">
        <w:rPr>
          <w:szCs w:val="24"/>
        </w:rPr>
        <w:t xml:space="preserve">период </w:t>
      </w:r>
      <w:r w:rsidR="00DC08CB" w:rsidRPr="009E4337">
        <w:rPr>
          <w:szCs w:val="24"/>
        </w:rPr>
        <w:t>с целью оценки состояния трубопроводов тепловых сетей, тепловой изоля</w:t>
      </w:r>
      <w:r w:rsidR="00A72416" w:rsidRPr="009E4337">
        <w:rPr>
          <w:szCs w:val="24"/>
        </w:rPr>
        <w:t>ции и строительных конструкций.</w:t>
      </w:r>
      <w:r w:rsidR="00DC08CB" w:rsidRPr="009E4337">
        <w:rPr>
          <w:szCs w:val="24"/>
        </w:rPr>
        <w:t xml:space="preserve"> В контрольных шурфах производится внешний осмотр оборудования тепловых сетей, оценивается наружное состояние трубопроводов на нали</w:t>
      </w:r>
      <w:r w:rsidR="0080453F" w:rsidRPr="009E4337">
        <w:rPr>
          <w:szCs w:val="24"/>
        </w:rPr>
        <w:t xml:space="preserve">чие признаков </w:t>
      </w:r>
      <w:r w:rsidR="0080453F" w:rsidRPr="009E4337">
        <w:rPr>
          <w:szCs w:val="24"/>
        </w:rPr>
        <w:lastRenderedPageBreak/>
        <w:t>наружной коррозии. П</w:t>
      </w:r>
      <w:r w:rsidR="00DC08CB" w:rsidRPr="009E4337">
        <w:rPr>
          <w:szCs w:val="24"/>
        </w:rPr>
        <w:t>роизводится вырезка образцов для оценки состояния внутренней поверхности трубопроводов, оценивается состояние тепловой изоляции</w:t>
      </w:r>
      <w:r w:rsidR="0080453F" w:rsidRPr="009E4337">
        <w:rPr>
          <w:szCs w:val="24"/>
        </w:rPr>
        <w:t xml:space="preserve"> и </w:t>
      </w:r>
      <w:r w:rsidR="00DC08CB" w:rsidRPr="009E4337">
        <w:rPr>
          <w:szCs w:val="24"/>
        </w:rPr>
        <w:t>строительных конструкций. По результатам осмотра в шурфе составляются акты, в которых отражается фактическое состояние трубопроводов, тепловой изоляции и строительных конструкций. На основании актов разрабатываются мероприятия для включения в пл</w:t>
      </w:r>
      <w:r w:rsidR="00FC31BF" w:rsidRPr="009E4337">
        <w:rPr>
          <w:szCs w:val="24"/>
        </w:rPr>
        <w:t>ан ремонтных работ;</w:t>
      </w:r>
    </w:p>
    <w:p w14:paraId="2C7759AA" w14:textId="1A6D10C3" w:rsidR="00DC08CB" w:rsidRPr="009E4337" w:rsidRDefault="004B5490" w:rsidP="00561045">
      <w:pPr>
        <w:pStyle w:val="Affa"/>
        <w:rPr>
          <w:szCs w:val="24"/>
        </w:rPr>
      </w:pPr>
      <w:r w:rsidRPr="009E4337">
        <w:rPr>
          <w:szCs w:val="24"/>
        </w:rPr>
        <w:t>2) о</w:t>
      </w:r>
      <w:r w:rsidR="00DC08CB" w:rsidRPr="009E4337">
        <w:rPr>
          <w:szCs w:val="24"/>
        </w:rPr>
        <w:t xml:space="preserve">ценка интенсивности процесса внутренней коррозии проводится с целью определения скорости коррозии внутренних поверхностей трубопроводов тепловых сетей с помощью индикаторов коррозии. Оценка интенсивности процесса внутренней коррозии производится в соответствии с </w:t>
      </w:r>
      <w:r w:rsidR="00A72416" w:rsidRPr="009E4337">
        <w:rPr>
          <w:szCs w:val="24"/>
        </w:rPr>
        <w:t xml:space="preserve">РД 153-34.1-17.465-00 </w:t>
      </w:r>
      <w:r w:rsidR="0098168B" w:rsidRPr="009E4337">
        <w:rPr>
          <w:szCs w:val="24"/>
        </w:rPr>
        <w:t>«</w:t>
      </w:r>
      <w:r w:rsidR="00A72416" w:rsidRPr="009E4337">
        <w:rPr>
          <w:szCs w:val="24"/>
        </w:rPr>
        <w:t>Руководящий документ. Методические указания по оценке интенсивности процессов внутренней коррозии в тепловых сетях</w:t>
      </w:r>
      <w:r w:rsidR="0098168B" w:rsidRPr="009E4337">
        <w:rPr>
          <w:szCs w:val="24"/>
        </w:rPr>
        <w:t>»</w:t>
      </w:r>
      <w:r w:rsidR="00A72416" w:rsidRPr="009E4337">
        <w:rPr>
          <w:szCs w:val="24"/>
        </w:rPr>
        <w:t xml:space="preserve">, утвержденный РАО </w:t>
      </w:r>
      <w:r w:rsidR="0098168B" w:rsidRPr="009E4337">
        <w:rPr>
          <w:szCs w:val="24"/>
        </w:rPr>
        <w:t>«</w:t>
      </w:r>
      <w:r w:rsidR="00A72416" w:rsidRPr="009E4337">
        <w:rPr>
          <w:szCs w:val="24"/>
        </w:rPr>
        <w:t>ЕЭС России</w:t>
      </w:r>
      <w:r w:rsidR="0098168B" w:rsidRPr="009E4337">
        <w:rPr>
          <w:szCs w:val="24"/>
        </w:rPr>
        <w:t>»</w:t>
      </w:r>
      <w:r w:rsidR="00A72416" w:rsidRPr="009E4337">
        <w:rPr>
          <w:szCs w:val="24"/>
        </w:rPr>
        <w:t>, 29.09.2000</w:t>
      </w:r>
      <w:r w:rsidR="00DC08CB" w:rsidRPr="009E4337">
        <w:rPr>
          <w:szCs w:val="24"/>
        </w:rPr>
        <w:t>. На основании обработки результатов лабораторных анализов определяется скорость внутренней коррозии мм/</w:t>
      </w:r>
      <w:r w:rsidR="009C38E7" w:rsidRPr="009E4337">
        <w:rPr>
          <w:szCs w:val="24"/>
        </w:rPr>
        <w:t xml:space="preserve">год </w:t>
      </w:r>
      <w:r w:rsidR="00DC08CB" w:rsidRPr="009E4337">
        <w:rPr>
          <w:szCs w:val="24"/>
        </w:rPr>
        <w:t>и делается заключение об агрессивности сетевой воды. На участках тепловых сетей, где выявлена сильная или аварийная коррозия проводится обследование с целью определения мест, вызывающих рост концентрации растворенных в воде газов (подсосы) с последующим устранением. Проводится анализ качес</w:t>
      </w:r>
      <w:r w:rsidR="00FC31BF" w:rsidRPr="009E4337">
        <w:rPr>
          <w:szCs w:val="24"/>
        </w:rPr>
        <w:t>тва подготовки подпиточной воды;</w:t>
      </w:r>
    </w:p>
    <w:p w14:paraId="79B79EB4" w14:textId="77777777" w:rsidR="00DC08CB" w:rsidRPr="009E4337" w:rsidRDefault="004B5490" w:rsidP="00561045">
      <w:pPr>
        <w:pStyle w:val="Affa"/>
        <w:rPr>
          <w:szCs w:val="24"/>
        </w:rPr>
      </w:pPr>
      <w:r w:rsidRPr="009E4337">
        <w:rPr>
          <w:szCs w:val="24"/>
        </w:rPr>
        <w:t xml:space="preserve">3) </w:t>
      </w:r>
      <w:r w:rsidR="00F4199A" w:rsidRPr="009E4337">
        <w:rPr>
          <w:szCs w:val="24"/>
        </w:rPr>
        <w:t>т</w:t>
      </w:r>
      <w:r w:rsidR="00DC08CB" w:rsidRPr="009E4337">
        <w:rPr>
          <w:szCs w:val="24"/>
        </w:rPr>
        <w:t>ехническое освидетельствование</w:t>
      </w:r>
      <w:r w:rsidR="00F4199A" w:rsidRPr="009E4337">
        <w:rPr>
          <w:szCs w:val="24"/>
        </w:rPr>
        <w:t>, которое</w:t>
      </w:r>
      <w:r w:rsidR="00DC08CB" w:rsidRPr="009E4337">
        <w:rPr>
          <w:szCs w:val="24"/>
        </w:rPr>
        <w:t xml:space="preserve"> проводится в части наружного осмотра, гидравлических испытаний </w:t>
      </w:r>
      <w:r w:rsidRPr="009E4337">
        <w:rPr>
          <w:szCs w:val="24"/>
        </w:rPr>
        <w:t>и технического диагностирования</w:t>
      </w:r>
      <w:r w:rsidR="005148DF" w:rsidRPr="009E4337">
        <w:rPr>
          <w:szCs w:val="24"/>
        </w:rPr>
        <w:t>:</w:t>
      </w:r>
    </w:p>
    <w:p w14:paraId="14505854" w14:textId="77777777" w:rsidR="00DC08CB" w:rsidRPr="009E4337" w:rsidRDefault="004B5490" w:rsidP="00561045">
      <w:pPr>
        <w:pStyle w:val="Affa"/>
      </w:pPr>
      <w:r w:rsidRPr="009E4337">
        <w:t xml:space="preserve">3.1) </w:t>
      </w:r>
      <w:r w:rsidR="00DC08CB" w:rsidRPr="009E4337">
        <w:t>наружный осмотр - ежегодно;</w:t>
      </w:r>
    </w:p>
    <w:p w14:paraId="69594895" w14:textId="77777777" w:rsidR="00DC08CB" w:rsidRPr="009E4337" w:rsidRDefault="004B5490" w:rsidP="00561045">
      <w:pPr>
        <w:pStyle w:val="Affa"/>
        <w:rPr>
          <w:szCs w:val="24"/>
        </w:rPr>
      </w:pPr>
      <w:r w:rsidRPr="009E4337">
        <w:rPr>
          <w:szCs w:val="24"/>
        </w:rPr>
        <w:t xml:space="preserve">3.2) </w:t>
      </w:r>
      <w:r w:rsidR="00DC08CB" w:rsidRPr="009E4337">
        <w:rPr>
          <w:szCs w:val="24"/>
        </w:rPr>
        <w:t>гидравлические испытания – ежегодно, а также пере</w:t>
      </w:r>
      <w:r w:rsidR="00787B99" w:rsidRPr="009E4337">
        <w:rPr>
          <w:szCs w:val="24"/>
        </w:rPr>
        <w:t xml:space="preserve">д </w:t>
      </w:r>
      <w:r w:rsidR="00DC08CB" w:rsidRPr="009E4337">
        <w:rPr>
          <w:szCs w:val="24"/>
        </w:rPr>
        <w:t>пуском в эксплуатацию после монтажа или ремонта связанного со сваркой;</w:t>
      </w:r>
    </w:p>
    <w:p w14:paraId="21427391" w14:textId="77777777" w:rsidR="00DC08CB" w:rsidRPr="009E4337" w:rsidRDefault="004B5490" w:rsidP="00561045">
      <w:pPr>
        <w:pStyle w:val="Affa"/>
        <w:rPr>
          <w:szCs w:val="24"/>
        </w:rPr>
      </w:pPr>
      <w:r w:rsidRPr="009E4337">
        <w:rPr>
          <w:szCs w:val="24"/>
        </w:rPr>
        <w:t xml:space="preserve">3.3) </w:t>
      </w:r>
      <w:r w:rsidR="00DC08CB" w:rsidRPr="009E4337">
        <w:rPr>
          <w:szCs w:val="24"/>
        </w:rPr>
        <w:t>техническое диагностирование - по истечении назначенного срока службы (визуальный и измерительный контроль, ультразвуковой контроль, ультразвуковая толщинометрия, механические испытания).</w:t>
      </w:r>
    </w:p>
    <w:p w14:paraId="0D5849AF" w14:textId="3FBE0E50" w:rsidR="00DC08CB" w:rsidRPr="009E4337" w:rsidRDefault="00DC08CB" w:rsidP="00561045">
      <w:pPr>
        <w:pStyle w:val="Affa"/>
      </w:pPr>
      <w:r w:rsidRPr="009E4337">
        <w:t xml:space="preserve">Техническое освидетельствование проводится в соответствии с </w:t>
      </w:r>
      <w:r w:rsidR="00A72416" w:rsidRPr="009E4337">
        <w:t xml:space="preserve">РД 153-34.0-20.522-99 </w:t>
      </w:r>
      <w:r w:rsidR="0098168B" w:rsidRPr="009E4337">
        <w:t>«</w:t>
      </w:r>
      <w:r w:rsidR="00A72416" w:rsidRPr="009E4337">
        <w:t>Типовая инструкция по периодическому техническому освидетельствованию трубопроводов тепловых сетей в процессе эксплуатации</w:t>
      </w:r>
      <w:r w:rsidR="0098168B" w:rsidRPr="009E4337">
        <w:t>»</w:t>
      </w:r>
      <w:r w:rsidR="00A72416" w:rsidRPr="009E4337">
        <w:t>, утвержденн</w:t>
      </w:r>
      <w:r w:rsidR="009176E5" w:rsidRPr="009E4337">
        <w:t>ой</w:t>
      </w:r>
      <w:r w:rsidR="00A72416" w:rsidRPr="009E4337">
        <w:t xml:space="preserve"> РАО </w:t>
      </w:r>
      <w:r w:rsidR="0098168B" w:rsidRPr="009E4337">
        <w:t>«</w:t>
      </w:r>
      <w:r w:rsidR="00A72416" w:rsidRPr="009E4337">
        <w:t>ЕЭС России</w:t>
      </w:r>
      <w:r w:rsidR="0098168B" w:rsidRPr="009E4337">
        <w:t>»</w:t>
      </w:r>
      <w:r w:rsidR="00A72416" w:rsidRPr="009E4337">
        <w:t>, 09.12.1999</w:t>
      </w:r>
      <w:r w:rsidRPr="009E4337">
        <w:t>. Результаты технического освидетельствования заносятся в паспорт тепловой сети. На основании результатов технического освидетельствования разрабатывается план мероприятий по приведению оборудования тепловых сетей в нормативное состоя</w:t>
      </w:r>
      <w:r w:rsidR="005148DF" w:rsidRPr="009E4337">
        <w:t>ние.</w:t>
      </w:r>
    </w:p>
    <w:p w14:paraId="0F0F8768" w14:textId="77777777" w:rsidR="001B70BE" w:rsidRPr="009E4337" w:rsidRDefault="001B70BE" w:rsidP="00561045">
      <w:pPr>
        <w:pStyle w:val="Affa"/>
        <w:rPr>
          <w:szCs w:val="24"/>
        </w:rPr>
      </w:pPr>
    </w:p>
    <w:p w14:paraId="61CA6989" w14:textId="77777777" w:rsidR="00DC08CB" w:rsidRPr="009E4337" w:rsidRDefault="005148DF" w:rsidP="00561045">
      <w:pPr>
        <w:pStyle w:val="Affa"/>
        <w:rPr>
          <w:szCs w:val="24"/>
        </w:rPr>
      </w:pPr>
      <w:r w:rsidRPr="009E4337">
        <w:rPr>
          <w:szCs w:val="24"/>
        </w:rPr>
        <w:t>П</w:t>
      </w:r>
      <w:r w:rsidR="00DC08CB" w:rsidRPr="009E4337">
        <w:rPr>
          <w:szCs w:val="24"/>
        </w:rPr>
        <w:t>ланирование капитальных (текущих)</w:t>
      </w:r>
      <w:r w:rsidR="00FC31BF" w:rsidRPr="009E4337">
        <w:rPr>
          <w:szCs w:val="24"/>
        </w:rPr>
        <w:t xml:space="preserve"> ремонтов</w:t>
      </w:r>
      <w:r w:rsidRPr="009E4337">
        <w:rPr>
          <w:szCs w:val="24"/>
        </w:rPr>
        <w:t xml:space="preserve"> осуществляется на основании</w:t>
      </w:r>
      <w:r w:rsidR="00FC31BF" w:rsidRPr="009E4337">
        <w:rPr>
          <w:szCs w:val="24"/>
        </w:rPr>
        <w:t>:</w:t>
      </w:r>
    </w:p>
    <w:p w14:paraId="2D3F94EC" w14:textId="77777777" w:rsidR="00DC08CB" w:rsidRPr="009E4337" w:rsidRDefault="005148DF" w:rsidP="00561045">
      <w:pPr>
        <w:pStyle w:val="Affa"/>
        <w:rPr>
          <w:szCs w:val="24"/>
        </w:rPr>
      </w:pPr>
      <w:r w:rsidRPr="009E4337">
        <w:rPr>
          <w:szCs w:val="24"/>
        </w:rPr>
        <w:t xml:space="preserve">1) </w:t>
      </w:r>
      <w:r w:rsidR="00DC08CB" w:rsidRPr="009E4337">
        <w:rPr>
          <w:szCs w:val="24"/>
        </w:rPr>
        <w:t>результатов испытаний, осмотров и обследования оборудования тепловых сетей проводится анализ его технического состояния и формирование перспективного график ремонта оборудования тепловых сетей на 5 л</w:t>
      </w:r>
      <w:r w:rsidR="00FC31BF" w:rsidRPr="009E4337">
        <w:rPr>
          <w:szCs w:val="24"/>
        </w:rPr>
        <w:t>ет (с ежегодной корректировкой);</w:t>
      </w:r>
    </w:p>
    <w:p w14:paraId="7B40E7A4" w14:textId="77777777" w:rsidR="00DC08CB" w:rsidRPr="009E4337" w:rsidRDefault="005148DF" w:rsidP="00561045">
      <w:pPr>
        <w:pStyle w:val="Affa"/>
        <w:rPr>
          <w:szCs w:val="24"/>
        </w:rPr>
      </w:pPr>
      <w:r w:rsidRPr="009E4337">
        <w:rPr>
          <w:szCs w:val="24"/>
        </w:rPr>
        <w:t xml:space="preserve">2) </w:t>
      </w:r>
      <w:r w:rsidR="00DC08CB" w:rsidRPr="009E4337">
        <w:rPr>
          <w:szCs w:val="24"/>
        </w:rPr>
        <w:t>перспективного графика ремонтов разрабатывается перспективный пла</w:t>
      </w:r>
      <w:r w:rsidR="00FC31BF" w:rsidRPr="009E4337">
        <w:rPr>
          <w:szCs w:val="24"/>
        </w:rPr>
        <w:t>н подготовки к ремонту на 5 лет.</w:t>
      </w:r>
    </w:p>
    <w:p w14:paraId="04036A7B" w14:textId="77777777" w:rsidR="00DC08CB" w:rsidRPr="009E4337" w:rsidRDefault="005148DF" w:rsidP="00561045">
      <w:pPr>
        <w:pStyle w:val="Affa"/>
      </w:pPr>
      <w:r w:rsidRPr="009E4337">
        <w:t>Ф</w:t>
      </w:r>
      <w:r w:rsidR="00DC08CB" w:rsidRPr="009E4337">
        <w:t>ормирование годового графика ремонтов и годового плана подготовки к ремонту производится в соответствии с перспективным графиком ремонта и перспективным планом подготовки к ремонту с учетом корректировки по результатам испытаний, осмотров и обследований.</w:t>
      </w:r>
    </w:p>
    <w:p w14:paraId="12189361" w14:textId="77777777" w:rsidR="00DC08CB" w:rsidRPr="009E4337" w:rsidRDefault="00DC08CB" w:rsidP="0006129B">
      <w:pPr>
        <w:ind w:firstLine="567"/>
      </w:pPr>
    </w:p>
    <w:p w14:paraId="53DAA789" w14:textId="77777777" w:rsidR="009A06A9" w:rsidRPr="009E4337" w:rsidRDefault="005148DF" w:rsidP="0006129B">
      <w:pPr>
        <w:pStyle w:val="30"/>
        <w:spacing w:line="240" w:lineRule="auto"/>
      </w:pPr>
      <w:bookmarkStart w:id="97" w:name="_Toc158278634"/>
      <w:bookmarkStart w:id="98" w:name="_Toc183331740"/>
      <w:r w:rsidRPr="009E4337">
        <w:t>3.1</w:t>
      </w:r>
      <w:r w:rsidR="00997C9E" w:rsidRPr="009E4337">
        <w:t>2</w:t>
      </w:r>
      <w:r w:rsidR="009A06A9" w:rsidRPr="009E4337">
        <w:t xml:space="preserve"> </w:t>
      </w:r>
      <w:r w:rsidRPr="009E4337">
        <w:t>О</w:t>
      </w:r>
      <w:r w:rsidR="005E5DE4" w:rsidRPr="009E4337">
        <w:t>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bookmarkEnd w:id="97"/>
      <w:bookmarkEnd w:id="98"/>
    </w:p>
    <w:p w14:paraId="065A0E8F" w14:textId="2B3F8CB8" w:rsidR="0019311F" w:rsidRPr="009E4337" w:rsidRDefault="0019311F" w:rsidP="00561045">
      <w:pPr>
        <w:pStyle w:val="Affa"/>
      </w:pPr>
      <w:r w:rsidRPr="009E4337">
        <w:t xml:space="preserve">Ремонт оборудования тепловых сетей производится в соответствии с требованиями </w:t>
      </w:r>
      <w:r w:rsidR="001B70BE" w:rsidRPr="009E4337">
        <w:t xml:space="preserve">СО 34.04.181-2003 </w:t>
      </w:r>
      <w:r w:rsidR="0098168B" w:rsidRPr="009E4337">
        <w:t>«</w:t>
      </w:r>
      <w:r w:rsidR="001B70BE" w:rsidRPr="009E4337">
        <w:t>Правила организации технического обслуживания и ремонта оборудования, зданий и сооружений электростанций и сетей</w:t>
      </w:r>
      <w:r w:rsidR="0098168B" w:rsidRPr="009E4337">
        <w:t>»</w:t>
      </w:r>
      <w:r w:rsidR="001B70BE" w:rsidRPr="009E4337">
        <w:t xml:space="preserve">, утвержденными РАО </w:t>
      </w:r>
      <w:r w:rsidR="0098168B" w:rsidRPr="009E4337">
        <w:t>«</w:t>
      </w:r>
      <w:r w:rsidR="001B70BE" w:rsidRPr="009E4337">
        <w:t>ЕЭС России</w:t>
      </w:r>
      <w:r w:rsidR="0098168B" w:rsidRPr="009E4337">
        <w:t>»</w:t>
      </w:r>
      <w:r w:rsidR="001B70BE" w:rsidRPr="009E4337">
        <w:t xml:space="preserve"> 25.12.2003</w:t>
      </w:r>
      <w:r w:rsidRPr="009E4337">
        <w:t xml:space="preserve">. </w:t>
      </w:r>
    </w:p>
    <w:p w14:paraId="47ED4AFB" w14:textId="77777777" w:rsidR="0019311F" w:rsidRPr="009E4337" w:rsidRDefault="0019311F" w:rsidP="00561045">
      <w:pPr>
        <w:pStyle w:val="Affa"/>
      </w:pPr>
      <w:r w:rsidRPr="009E4337">
        <w:t xml:space="preserve">Работы по текущему ремонту проводятся ежегодно по окончанию отопительного сезона, график проведения работ уточняется на основании результатов проведения гидравлических испытаний на плотность и прочность. </w:t>
      </w:r>
    </w:p>
    <w:p w14:paraId="75626083" w14:textId="77777777" w:rsidR="0019311F" w:rsidRPr="009E4337" w:rsidRDefault="0019311F" w:rsidP="00561045">
      <w:pPr>
        <w:pStyle w:val="Affa"/>
      </w:pPr>
      <w:r w:rsidRPr="009E4337">
        <w:lastRenderedPageBreak/>
        <w:t>Капитальный ремонт проводится в соответствии с утвержденным годовым графиком ремонта. Мероприятия по капитальному ремонту планируются исходя из фактического состояния сетей, на основании анализа технического состояния оборудования по актам осмотра трубопроводов в шурфе (контрольные шурфы), аварийных актов и т.п. Учитывая техническое состояние оборудования тепловых сетей, работы по капитальному ремонту планируются ежегодно.</w:t>
      </w:r>
    </w:p>
    <w:p w14:paraId="5A1D7FEB" w14:textId="77777777" w:rsidR="001B70BE" w:rsidRPr="009E4337" w:rsidRDefault="001B70BE" w:rsidP="0006129B">
      <w:pPr>
        <w:ind w:firstLine="567"/>
      </w:pPr>
    </w:p>
    <w:p w14:paraId="38C13DCD" w14:textId="77777777" w:rsidR="009A06A9" w:rsidRPr="009E4337" w:rsidRDefault="005148DF" w:rsidP="0006129B">
      <w:pPr>
        <w:pStyle w:val="30"/>
        <w:spacing w:line="240" w:lineRule="auto"/>
      </w:pPr>
      <w:bookmarkStart w:id="99" w:name="_Toc158278635"/>
      <w:bookmarkStart w:id="100" w:name="_Toc183331741"/>
      <w:r w:rsidRPr="009E4337">
        <w:t>3.1</w:t>
      </w:r>
      <w:r w:rsidR="00997C9E" w:rsidRPr="009E4337">
        <w:t>3</w:t>
      </w:r>
      <w:r w:rsidR="009A06A9" w:rsidRPr="009E4337">
        <w:t xml:space="preserve"> </w:t>
      </w:r>
      <w:r w:rsidRPr="009E4337">
        <w:t>О</w:t>
      </w:r>
      <w:r w:rsidR="005E5DE4" w:rsidRPr="009E4337">
        <w:t>писание нормативов технологических потерь (в ценовых зонах теплоснабжения - плановых потерь, определяемых в соответствии с методическими указаниями по разработке схем теплоснабжения) при передаче тепловой энергии (мощности) и теплоносителя, включаемых в расчет отпущенных тепловой энергии (мощности) и теплоносителя</w:t>
      </w:r>
      <w:bookmarkEnd w:id="99"/>
      <w:bookmarkEnd w:id="100"/>
    </w:p>
    <w:p w14:paraId="686CBCBC" w14:textId="47C952CC" w:rsidR="0019311F" w:rsidRPr="009E4337" w:rsidRDefault="0019311F" w:rsidP="00561045">
      <w:pPr>
        <w:pStyle w:val="Affa"/>
      </w:pPr>
      <w:r w:rsidRPr="009E4337">
        <w:t>Расчет и обоснование нормативов технологических потерь теплоносителя и тепловой энергии в тепловых сетях производится в соответствии с Приказом</w:t>
      </w:r>
      <w:r w:rsidR="00B37A6A" w:rsidRPr="009E4337">
        <w:t xml:space="preserve"> Министерства энергетики Российской Федерации</w:t>
      </w:r>
      <w:r w:rsidRPr="009E4337">
        <w:t xml:space="preserve"> </w:t>
      </w:r>
      <w:r w:rsidR="004F59A8" w:rsidRPr="009E4337">
        <w:t xml:space="preserve">от 30.12.2008 </w:t>
      </w:r>
      <w:r w:rsidRPr="009E4337">
        <w:t xml:space="preserve">№325 </w:t>
      </w:r>
      <w:r w:rsidR="0098168B" w:rsidRPr="009E4337">
        <w:t>«</w:t>
      </w:r>
      <w:r w:rsidR="004F59A8" w:rsidRPr="009E4337">
        <w:t>Об утверждении порядка определения нормативов технологических потерь при передаче тепловой энергии, теплоносителя</w:t>
      </w:r>
      <w:r w:rsidR="0098168B" w:rsidRPr="009E4337">
        <w:t>»</w:t>
      </w:r>
      <w:r w:rsidRPr="009E4337">
        <w:t xml:space="preserve">. </w:t>
      </w:r>
    </w:p>
    <w:p w14:paraId="2E915B47" w14:textId="77777777" w:rsidR="0019311F" w:rsidRPr="009E4337" w:rsidRDefault="0019311F" w:rsidP="00561045">
      <w:pPr>
        <w:pStyle w:val="Affa"/>
      </w:pPr>
      <w:r w:rsidRPr="009E4337">
        <w:t>Цель нормирования потерь тепловой энергии</w:t>
      </w:r>
      <w:r w:rsidR="00E20BDB" w:rsidRPr="009E4337">
        <w:t xml:space="preserve">, </w:t>
      </w:r>
      <w:r w:rsidRPr="009E4337">
        <w:t>снижение или поддержание потерь на обоснованном уровне. Расч</w:t>
      </w:r>
      <w:r w:rsidR="00B518E3" w:rsidRPr="009E4337">
        <w:t>е</w:t>
      </w:r>
      <w:r w:rsidRPr="009E4337">
        <w:t xml:space="preserve">т нормирования потерь тепловой энергии, являясь составной частью стратегической задачи по рациональному использованию природных ресурсов, строго регламентировано и носит обязательный характер. </w:t>
      </w:r>
    </w:p>
    <w:p w14:paraId="19678A9D" w14:textId="77777777" w:rsidR="0019311F" w:rsidRPr="009E4337" w:rsidRDefault="0019311F" w:rsidP="00561045">
      <w:pPr>
        <w:pStyle w:val="Affa"/>
      </w:pPr>
      <w:r w:rsidRPr="009E4337">
        <w:t xml:space="preserve">К нормативам технологических потерь при передаче тепловой энергии относятся потери и затраты энергетических ресурсов, обусловленные техническим состоянием теплопроводов и оборудования и техническими решениями по надежному обеспечению потребителей тепловой энергией и созданию безопасных условий эксплуатации тепловых сетей, а именно: </w:t>
      </w:r>
    </w:p>
    <w:p w14:paraId="343D5804" w14:textId="77777777" w:rsidR="0019311F" w:rsidRPr="009E4337" w:rsidRDefault="005148DF" w:rsidP="00561045">
      <w:pPr>
        <w:pStyle w:val="Affa"/>
      </w:pPr>
      <w:r w:rsidRPr="009E4337">
        <w:t xml:space="preserve">1) </w:t>
      </w:r>
      <w:r w:rsidR="0019311F" w:rsidRPr="009E4337">
        <w:t xml:space="preserve">потери и затраты теплоносителя (пар, конденсат, вода) в пределах установленных норм; </w:t>
      </w:r>
    </w:p>
    <w:p w14:paraId="30666706" w14:textId="77777777" w:rsidR="0019311F" w:rsidRPr="009E4337" w:rsidRDefault="005148DF" w:rsidP="00561045">
      <w:pPr>
        <w:pStyle w:val="Affa"/>
      </w:pPr>
      <w:r w:rsidRPr="009E4337">
        <w:t xml:space="preserve">2) </w:t>
      </w:r>
      <w:r w:rsidR="0019311F" w:rsidRPr="009E4337">
        <w:t xml:space="preserve">потери тепловой энергии теплопередачей через теплоизоляционные конструкции теплопроводов и с потерями и затратами теплоносителя; </w:t>
      </w:r>
    </w:p>
    <w:p w14:paraId="638B154A" w14:textId="77777777" w:rsidR="0019311F" w:rsidRPr="009E4337" w:rsidRDefault="005148DF" w:rsidP="00561045">
      <w:pPr>
        <w:pStyle w:val="Affa"/>
      </w:pPr>
      <w:r w:rsidRPr="009E4337">
        <w:t xml:space="preserve">3) </w:t>
      </w:r>
      <w:r w:rsidR="0019311F" w:rsidRPr="009E4337">
        <w:t>затраты электрической энергии на передачу тепловой энергии (</w:t>
      </w:r>
      <w:r w:rsidR="00FC31BF" w:rsidRPr="009E4337">
        <w:t>эл.</w:t>
      </w:r>
      <w:r w:rsidR="0019311F" w:rsidRPr="009E4337">
        <w:t>приво</w:t>
      </w:r>
      <w:r w:rsidR="00787B99" w:rsidRPr="009E4337">
        <w:t xml:space="preserve">д </w:t>
      </w:r>
      <w:r w:rsidR="0019311F" w:rsidRPr="009E4337">
        <w:t>оборудов</w:t>
      </w:r>
      <w:r w:rsidR="004304D5" w:rsidRPr="009E4337">
        <w:t>а</w:t>
      </w:r>
      <w:r w:rsidR="0019311F" w:rsidRPr="009E4337">
        <w:t xml:space="preserve">ния, расположенного на тепловых сетях и обеспечивающего передачу тепловой энергии). </w:t>
      </w:r>
    </w:p>
    <w:p w14:paraId="69BC95FE" w14:textId="77777777" w:rsidR="0019311F" w:rsidRPr="009E4337" w:rsidRDefault="0019311F" w:rsidP="00561045">
      <w:pPr>
        <w:pStyle w:val="Affa"/>
      </w:pPr>
      <w:r w:rsidRPr="009E4337">
        <w:t xml:space="preserve">В нормативы технологических потерь при передаче тепловой энергии не включаются потери и затраты на источниках теплоснабжения и в энергопринимающих установках потребителей тепловой энергии, включая принадлежащие последним трубопроводы тепловых сетей и тепловые пункты. </w:t>
      </w:r>
    </w:p>
    <w:p w14:paraId="02D31083" w14:textId="77777777" w:rsidR="0019311F" w:rsidRPr="009E4337" w:rsidRDefault="0019311F" w:rsidP="00561045">
      <w:pPr>
        <w:pStyle w:val="Affa"/>
      </w:pPr>
      <w:r w:rsidRPr="009E4337">
        <w:t xml:space="preserve">К нормируемым технологическим затратам теплоносителя (теплоноситель – вода) относятся: </w:t>
      </w:r>
    </w:p>
    <w:p w14:paraId="762D1FE4" w14:textId="77777777" w:rsidR="0019311F" w:rsidRPr="009E4337" w:rsidRDefault="005148DF" w:rsidP="00561045">
      <w:pPr>
        <w:pStyle w:val="Affa"/>
      </w:pPr>
      <w:r w:rsidRPr="009E4337">
        <w:t xml:space="preserve">1) </w:t>
      </w:r>
      <w:r w:rsidR="0019311F" w:rsidRPr="009E4337">
        <w:t>затраты теплоносителя на заполнение трубопроводов тепловых сетей пере</w:t>
      </w:r>
      <w:r w:rsidR="005B1BFC" w:rsidRPr="009E4337">
        <w:t xml:space="preserve">д </w:t>
      </w:r>
      <w:r w:rsidR="0019311F" w:rsidRPr="009E4337">
        <w:t xml:space="preserve">пуском после плановых ремонтов и при подключении новых участков тепловых сетей; </w:t>
      </w:r>
    </w:p>
    <w:p w14:paraId="3C2D77C6" w14:textId="77777777" w:rsidR="0019311F" w:rsidRPr="009E4337" w:rsidRDefault="005148DF" w:rsidP="00561045">
      <w:pPr>
        <w:pStyle w:val="Affa"/>
      </w:pPr>
      <w:r w:rsidRPr="009E4337">
        <w:t xml:space="preserve">2) </w:t>
      </w:r>
      <w:r w:rsidR="0019311F" w:rsidRPr="009E4337">
        <w:t xml:space="preserve">технически неизбежные в процессе передачи и распределения тепловой энергии потери теплоносителя с его утечкой через неплотности в арматуре и трубопроводах тепловых сетей; </w:t>
      </w:r>
    </w:p>
    <w:p w14:paraId="3758C0C5" w14:textId="77777777" w:rsidR="0019311F" w:rsidRPr="009E4337" w:rsidRDefault="005148DF" w:rsidP="00561045">
      <w:pPr>
        <w:pStyle w:val="Affa"/>
      </w:pPr>
      <w:r w:rsidRPr="009E4337">
        <w:t xml:space="preserve">3) </w:t>
      </w:r>
      <w:r w:rsidR="0019311F" w:rsidRPr="009E4337">
        <w:t xml:space="preserve">технологические сливы теплоносителя средствами автоматического регулирования теплового и гидравлического режима, а также защиты оборудования; </w:t>
      </w:r>
    </w:p>
    <w:p w14:paraId="62E8173D" w14:textId="77777777" w:rsidR="0019311F" w:rsidRPr="009E4337" w:rsidRDefault="005148DF" w:rsidP="00561045">
      <w:pPr>
        <w:pStyle w:val="Affa"/>
      </w:pPr>
      <w:r w:rsidRPr="009E4337">
        <w:t xml:space="preserve">4) </w:t>
      </w:r>
      <w:r w:rsidR="0019311F" w:rsidRPr="009E4337">
        <w:t xml:space="preserve">технически обоснованные затраты теплоносителя на плановые эксплуатационные испытания тепловых сетей и другие регламентные работы. </w:t>
      </w:r>
    </w:p>
    <w:p w14:paraId="7CD0588C" w14:textId="77777777" w:rsidR="0019311F" w:rsidRPr="009E4337" w:rsidRDefault="0019311F" w:rsidP="00561045">
      <w:pPr>
        <w:pStyle w:val="Affa"/>
      </w:pPr>
      <w:r w:rsidRPr="009E4337">
        <w:t xml:space="preserve">Нормативные технологические потери и затраты тепловой энергии при ее передаче включают: </w:t>
      </w:r>
    </w:p>
    <w:p w14:paraId="5FE1E772" w14:textId="77777777" w:rsidR="0019311F" w:rsidRPr="009E4337" w:rsidRDefault="005148DF" w:rsidP="00561045">
      <w:pPr>
        <w:pStyle w:val="Affa"/>
      </w:pPr>
      <w:r w:rsidRPr="009E4337">
        <w:t xml:space="preserve">1) </w:t>
      </w:r>
      <w:r w:rsidR="0019311F" w:rsidRPr="009E4337">
        <w:t xml:space="preserve">потери и затраты тепловой энергии, обусловленные потерями и затратами теплоносителя; </w:t>
      </w:r>
    </w:p>
    <w:p w14:paraId="7878F287" w14:textId="77777777" w:rsidR="0019311F" w:rsidRPr="009E4337" w:rsidRDefault="005148DF" w:rsidP="00561045">
      <w:pPr>
        <w:pStyle w:val="Affa"/>
      </w:pPr>
      <w:r w:rsidRPr="009E4337">
        <w:t xml:space="preserve">2) </w:t>
      </w:r>
      <w:r w:rsidR="0019311F" w:rsidRPr="009E4337">
        <w:t xml:space="preserve">потери тепловой энергии теплопередачей через изоляционные конструкции теплопроводов и оборудование тепловых сетей. </w:t>
      </w:r>
    </w:p>
    <w:p w14:paraId="52FD1762" w14:textId="77777777" w:rsidR="0019311F" w:rsidRPr="009E4337" w:rsidRDefault="0019311F" w:rsidP="00561045">
      <w:pPr>
        <w:pStyle w:val="Affa"/>
      </w:pPr>
      <w:r w:rsidRPr="009E4337">
        <w:lastRenderedPageBreak/>
        <w:t>Нормирование эксплуатационных часовых тепловых потерь через изоляционные конструкции на расчетный перио</w:t>
      </w:r>
      <w:r w:rsidR="00787B99" w:rsidRPr="009E4337">
        <w:t xml:space="preserve">д </w:t>
      </w:r>
      <w:r w:rsidRPr="009E4337">
        <w:t xml:space="preserve">проводится, исходя из значений часовых тепловых потерь при среднегодовых условиях функционирования тепловых сетей. </w:t>
      </w:r>
    </w:p>
    <w:p w14:paraId="5276EBA2" w14:textId="77777777" w:rsidR="00C53384" w:rsidRPr="009E4337" w:rsidRDefault="00C53384" w:rsidP="0006129B">
      <w:pPr>
        <w:pStyle w:val="Affa"/>
      </w:pPr>
    </w:p>
    <w:p w14:paraId="373A884F" w14:textId="77777777" w:rsidR="009A06A9" w:rsidRPr="009E4337" w:rsidRDefault="00997C9E" w:rsidP="0006129B">
      <w:pPr>
        <w:pStyle w:val="30"/>
        <w:spacing w:line="240" w:lineRule="auto"/>
      </w:pPr>
      <w:bookmarkStart w:id="101" w:name="_Toc158278636"/>
      <w:bookmarkStart w:id="102" w:name="_Toc183331742"/>
      <w:r w:rsidRPr="009E4337">
        <w:t>3.14</w:t>
      </w:r>
      <w:r w:rsidR="009A06A9" w:rsidRPr="009E4337">
        <w:t xml:space="preserve"> </w:t>
      </w:r>
      <w:r w:rsidRPr="009E4337">
        <w:t>О</w:t>
      </w:r>
      <w:r w:rsidR="005E5DE4" w:rsidRPr="009E4337">
        <w:rPr>
          <w:rStyle w:val="ed"/>
        </w:rPr>
        <w:t>ценк</w:t>
      </w:r>
      <w:r w:rsidRPr="009E4337">
        <w:rPr>
          <w:rStyle w:val="ed"/>
        </w:rPr>
        <w:t>а</w:t>
      </w:r>
      <w:r w:rsidR="005E5DE4" w:rsidRPr="009E4337">
        <w:rPr>
          <w:rStyle w:val="ed"/>
        </w:rPr>
        <w:t xml:space="preserve"> фактических потерь тепловой энергии и теплоносителя при передаче тепловой энергии и теплоносителя по тепловым сетям за последние 3 года</w:t>
      </w:r>
      <w:bookmarkEnd w:id="101"/>
      <w:bookmarkEnd w:id="102"/>
    </w:p>
    <w:p w14:paraId="5B8C0C19" w14:textId="77777777" w:rsidR="00C53384" w:rsidRPr="009E4337" w:rsidRDefault="008B5BB5" w:rsidP="0006129B">
      <w:pPr>
        <w:pStyle w:val="Affa"/>
        <w:rPr>
          <w:szCs w:val="24"/>
        </w:rPr>
      </w:pPr>
      <w:r w:rsidRPr="009E4337">
        <w:rPr>
          <w:szCs w:val="24"/>
        </w:rPr>
        <w:t>Сведения о фактических потерях тепловой энергии и теплоносителя при передаче тепловой энергии и теплоносителя</w:t>
      </w:r>
      <w:r w:rsidR="002C269D" w:rsidRPr="009E4337">
        <w:rPr>
          <w:szCs w:val="24"/>
        </w:rPr>
        <w:t xml:space="preserve"> представлены в таблице </w:t>
      </w:r>
      <w:r w:rsidR="006A0CBA" w:rsidRPr="009E4337">
        <w:rPr>
          <w:szCs w:val="24"/>
        </w:rPr>
        <w:t>ниже</w:t>
      </w:r>
      <w:r w:rsidR="002C269D" w:rsidRPr="009E4337">
        <w:rPr>
          <w:szCs w:val="24"/>
        </w:rPr>
        <w:t>.</w:t>
      </w:r>
    </w:p>
    <w:p w14:paraId="26B90D46" w14:textId="77777777" w:rsidR="00E20BDB" w:rsidRPr="009E4337" w:rsidRDefault="00E20BDB" w:rsidP="0006129B">
      <w:pPr>
        <w:pStyle w:val="Affa"/>
      </w:pPr>
    </w:p>
    <w:p w14:paraId="243F0961" w14:textId="08ACC9E2" w:rsidR="008F5D12" w:rsidRPr="009E4337" w:rsidRDefault="006A0CBA" w:rsidP="0006129B">
      <w:pPr>
        <w:pStyle w:val="aff8"/>
        <w:spacing w:line="240" w:lineRule="auto"/>
        <w:rPr>
          <w:bCs w:val="0"/>
          <w:szCs w:val="24"/>
        </w:rPr>
      </w:pPr>
      <w:r w:rsidRPr="009E4337">
        <w:t xml:space="preserve">Таблица </w:t>
      </w:r>
      <w:r w:rsidR="008A3CE6" w:rsidRPr="009E4337">
        <w:fldChar w:fldCharType="begin"/>
      </w:r>
      <w:r w:rsidR="00A851D1" w:rsidRPr="009E4337">
        <w:instrText xml:space="preserve"> SEQ Таблица \* ARABIC </w:instrText>
      </w:r>
      <w:r w:rsidR="008A3CE6" w:rsidRPr="009E4337">
        <w:fldChar w:fldCharType="separate"/>
      </w:r>
      <w:r w:rsidR="00421AC7">
        <w:rPr>
          <w:noProof/>
        </w:rPr>
        <w:t>13</w:t>
      </w:r>
      <w:r w:rsidR="008A3CE6" w:rsidRPr="009E4337">
        <w:rPr>
          <w:noProof/>
        </w:rPr>
        <w:fldChar w:fldCharType="end"/>
      </w:r>
      <w:r w:rsidRPr="009E4337">
        <w:t xml:space="preserve"> </w:t>
      </w:r>
      <w:r w:rsidR="008F5D12" w:rsidRPr="009E4337">
        <w:rPr>
          <w:bCs w:val="0"/>
          <w:szCs w:val="24"/>
        </w:rPr>
        <w:t>– Сведения о потерях в тепловых сетях</w:t>
      </w:r>
    </w:p>
    <w:tbl>
      <w:tblPr>
        <w:tblW w:w="49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1"/>
        <w:gridCol w:w="3940"/>
        <w:gridCol w:w="1224"/>
        <w:gridCol w:w="1382"/>
        <w:gridCol w:w="1359"/>
        <w:gridCol w:w="1316"/>
      </w:tblGrid>
      <w:tr w:rsidR="009E4337" w:rsidRPr="009E4337" w14:paraId="7EFFA923" w14:textId="77777777" w:rsidTr="00E02B31">
        <w:trPr>
          <w:cantSplit/>
          <w:trHeight w:val="627"/>
          <w:tblHeader/>
        </w:trPr>
        <w:tc>
          <w:tcPr>
            <w:tcW w:w="263" w:type="pct"/>
            <w:vAlign w:val="center"/>
          </w:tcPr>
          <w:p w14:paraId="215784A3" w14:textId="77777777" w:rsidR="00106CD7" w:rsidRPr="009E4337" w:rsidRDefault="00106CD7" w:rsidP="0006129B">
            <w:pPr>
              <w:jc w:val="center"/>
              <w:rPr>
                <w:sz w:val="22"/>
              </w:rPr>
            </w:pPr>
            <w:r w:rsidRPr="009E4337">
              <w:rPr>
                <w:sz w:val="22"/>
              </w:rPr>
              <w:t>№ п/п</w:t>
            </w:r>
          </w:p>
        </w:tc>
        <w:tc>
          <w:tcPr>
            <w:tcW w:w="2024" w:type="pct"/>
            <w:vAlign w:val="center"/>
          </w:tcPr>
          <w:p w14:paraId="3588361C" w14:textId="77777777" w:rsidR="00106CD7" w:rsidRPr="009E4337" w:rsidRDefault="00106CD7" w:rsidP="0006129B">
            <w:pPr>
              <w:ind w:left="-103" w:right="-172"/>
              <w:jc w:val="center"/>
              <w:rPr>
                <w:sz w:val="22"/>
              </w:rPr>
            </w:pPr>
            <w:r w:rsidRPr="009E4337">
              <w:rPr>
                <w:sz w:val="22"/>
              </w:rPr>
              <w:t>Наименование источника</w:t>
            </w:r>
          </w:p>
        </w:tc>
        <w:tc>
          <w:tcPr>
            <w:tcW w:w="629" w:type="pct"/>
            <w:vAlign w:val="center"/>
          </w:tcPr>
          <w:p w14:paraId="4590A24B" w14:textId="77777777" w:rsidR="00106CD7" w:rsidRPr="009E4337" w:rsidRDefault="00106CD7" w:rsidP="0006129B">
            <w:pPr>
              <w:jc w:val="center"/>
              <w:rPr>
                <w:b/>
                <w:sz w:val="22"/>
              </w:rPr>
            </w:pPr>
            <w:r w:rsidRPr="009E4337">
              <w:rPr>
                <w:sz w:val="22"/>
              </w:rPr>
              <w:t>Тепловая нагрузка, Гкал/ч</w:t>
            </w:r>
          </w:p>
        </w:tc>
        <w:tc>
          <w:tcPr>
            <w:tcW w:w="710" w:type="pct"/>
          </w:tcPr>
          <w:p w14:paraId="58AEF415" w14:textId="77777777" w:rsidR="00106CD7" w:rsidRPr="009E4337" w:rsidRDefault="00106CD7" w:rsidP="0006129B">
            <w:pPr>
              <w:jc w:val="center"/>
              <w:rPr>
                <w:sz w:val="22"/>
              </w:rPr>
            </w:pPr>
            <w:r w:rsidRPr="009E4337">
              <w:rPr>
                <w:sz w:val="22"/>
              </w:rPr>
              <w:t>Потери теплоносителя, куб.м/час</w:t>
            </w:r>
          </w:p>
        </w:tc>
        <w:tc>
          <w:tcPr>
            <w:tcW w:w="698" w:type="pct"/>
            <w:vAlign w:val="center"/>
          </w:tcPr>
          <w:p w14:paraId="4AD6A57E" w14:textId="77777777" w:rsidR="00106CD7" w:rsidRPr="009E4337" w:rsidRDefault="00106CD7" w:rsidP="0006129B">
            <w:pPr>
              <w:jc w:val="center"/>
              <w:rPr>
                <w:b/>
                <w:sz w:val="22"/>
              </w:rPr>
            </w:pPr>
            <w:r w:rsidRPr="009E4337">
              <w:rPr>
                <w:sz w:val="22"/>
              </w:rPr>
              <w:t>Потери в тепловой сети, Гкал/ч</w:t>
            </w:r>
          </w:p>
        </w:tc>
        <w:tc>
          <w:tcPr>
            <w:tcW w:w="676" w:type="pct"/>
            <w:tcBorders>
              <w:bottom w:val="single" w:sz="4" w:space="0" w:color="auto"/>
            </w:tcBorders>
            <w:vAlign w:val="center"/>
          </w:tcPr>
          <w:p w14:paraId="2797A0C7" w14:textId="77777777" w:rsidR="00106CD7" w:rsidRPr="009E4337" w:rsidRDefault="00106CD7" w:rsidP="0006129B">
            <w:pPr>
              <w:jc w:val="center"/>
              <w:rPr>
                <w:b/>
                <w:sz w:val="22"/>
              </w:rPr>
            </w:pPr>
            <w:r w:rsidRPr="009E4337">
              <w:rPr>
                <w:sz w:val="22"/>
              </w:rPr>
              <w:t>Относительная величина, %</w:t>
            </w:r>
          </w:p>
        </w:tc>
      </w:tr>
      <w:tr w:rsidR="0096256B" w:rsidRPr="009E4337" w14:paraId="00FEA3E8" w14:textId="77777777" w:rsidTr="00577E6B">
        <w:trPr>
          <w:cantSplit/>
        </w:trPr>
        <w:tc>
          <w:tcPr>
            <w:tcW w:w="263" w:type="pct"/>
            <w:shd w:val="clear" w:color="auto" w:fill="auto"/>
            <w:vAlign w:val="center"/>
          </w:tcPr>
          <w:p w14:paraId="3108A26B" w14:textId="2C35A0CC" w:rsidR="0096256B" w:rsidRPr="009E4337" w:rsidRDefault="0096256B" w:rsidP="0096256B">
            <w:pPr>
              <w:pStyle w:val="aa"/>
              <w:jc w:val="center"/>
              <w:rPr>
                <w:sz w:val="22"/>
                <w:szCs w:val="22"/>
              </w:rPr>
            </w:pPr>
            <w:r w:rsidRPr="009E4337">
              <w:rPr>
                <w:sz w:val="22"/>
                <w:szCs w:val="22"/>
              </w:rPr>
              <w:t>1</w:t>
            </w:r>
          </w:p>
        </w:tc>
        <w:tc>
          <w:tcPr>
            <w:tcW w:w="2024" w:type="pct"/>
            <w:shd w:val="clear" w:color="auto" w:fill="auto"/>
            <w:vAlign w:val="bottom"/>
          </w:tcPr>
          <w:p w14:paraId="334BC2B5" w14:textId="16C95556" w:rsidR="0096256B" w:rsidRPr="009E4337" w:rsidRDefault="0096256B" w:rsidP="0096256B">
            <w:pPr>
              <w:jc w:val="center"/>
              <w:rPr>
                <w:sz w:val="22"/>
                <w:szCs w:val="22"/>
              </w:rPr>
            </w:pPr>
            <w:r w:rsidRPr="00116845">
              <w:rPr>
                <w:color w:val="000000"/>
                <w:sz w:val="22"/>
                <w:szCs w:val="22"/>
              </w:rPr>
              <w:t>Котель</w:t>
            </w:r>
            <w:r>
              <w:rPr>
                <w:color w:val="000000"/>
                <w:sz w:val="22"/>
                <w:szCs w:val="22"/>
              </w:rPr>
              <w:t>н</w:t>
            </w:r>
            <w:r w:rsidRPr="00116845">
              <w:rPr>
                <w:color w:val="000000"/>
                <w:sz w:val="22"/>
                <w:szCs w:val="22"/>
              </w:rPr>
              <w:t xml:space="preserve">ая </w:t>
            </w:r>
            <w:r>
              <w:rPr>
                <w:color w:val="000000"/>
                <w:sz w:val="22"/>
                <w:szCs w:val="22"/>
              </w:rPr>
              <w:t>«</w:t>
            </w:r>
            <w:r w:rsidRPr="00116845">
              <w:rPr>
                <w:color w:val="000000"/>
                <w:sz w:val="22"/>
                <w:szCs w:val="22"/>
              </w:rPr>
              <w:t>Школа</w:t>
            </w:r>
            <w:r>
              <w:rPr>
                <w:color w:val="000000"/>
                <w:sz w:val="22"/>
                <w:szCs w:val="22"/>
              </w:rPr>
              <w:t>»</w:t>
            </w:r>
            <w:r w:rsidRPr="00116845">
              <w:rPr>
                <w:color w:val="000000"/>
                <w:sz w:val="22"/>
                <w:szCs w:val="22"/>
              </w:rPr>
              <w:t xml:space="preserve"> (с. Дунаево)</w:t>
            </w:r>
          </w:p>
        </w:tc>
        <w:tc>
          <w:tcPr>
            <w:tcW w:w="629" w:type="pct"/>
            <w:tcBorders>
              <w:top w:val="single" w:sz="8" w:space="0" w:color="auto"/>
              <w:left w:val="single" w:sz="8" w:space="0" w:color="auto"/>
              <w:bottom w:val="single" w:sz="8" w:space="0" w:color="auto"/>
              <w:right w:val="single" w:sz="8" w:space="0" w:color="auto"/>
            </w:tcBorders>
            <w:shd w:val="clear" w:color="auto" w:fill="auto"/>
          </w:tcPr>
          <w:p w14:paraId="7C795971" w14:textId="583C1F3C" w:rsidR="0096256B" w:rsidRPr="0096256B" w:rsidRDefault="0096256B" w:rsidP="0096256B">
            <w:pPr>
              <w:jc w:val="center"/>
              <w:rPr>
                <w:sz w:val="22"/>
                <w:szCs w:val="22"/>
              </w:rPr>
            </w:pPr>
            <w:r w:rsidRPr="0096256B">
              <w:rPr>
                <w:sz w:val="22"/>
                <w:szCs w:val="22"/>
              </w:rPr>
              <w:t>0,383</w:t>
            </w:r>
          </w:p>
        </w:tc>
        <w:tc>
          <w:tcPr>
            <w:tcW w:w="710" w:type="pct"/>
            <w:tcBorders>
              <w:top w:val="nil"/>
              <w:left w:val="nil"/>
              <w:bottom w:val="single" w:sz="8" w:space="0" w:color="000000"/>
              <w:right w:val="single" w:sz="8" w:space="0" w:color="000000"/>
            </w:tcBorders>
            <w:shd w:val="clear" w:color="auto" w:fill="auto"/>
          </w:tcPr>
          <w:p w14:paraId="56692D06" w14:textId="2E3263F7" w:rsidR="0096256B" w:rsidRPr="0096256B" w:rsidRDefault="0096256B" w:rsidP="0096256B">
            <w:pPr>
              <w:jc w:val="center"/>
              <w:rPr>
                <w:sz w:val="22"/>
                <w:szCs w:val="22"/>
              </w:rPr>
            </w:pPr>
            <w:r w:rsidRPr="0096256B">
              <w:rPr>
                <w:sz w:val="22"/>
                <w:szCs w:val="22"/>
              </w:rPr>
              <w:t>0,078</w:t>
            </w:r>
          </w:p>
        </w:tc>
        <w:tc>
          <w:tcPr>
            <w:tcW w:w="698" w:type="pct"/>
            <w:tcBorders>
              <w:top w:val="nil"/>
              <w:left w:val="nil"/>
              <w:bottom w:val="single" w:sz="8" w:space="0" w:color="000000"/>
              <w:right w:val="single" w:sz="8" w:space="0" w:color="000000"/>
            </w:tcBorders>
            <w:shd w:val="clear" w:color="auto" w:fill="auto"/>
          </w:tcPr>
          <w:p w14:paraId="1BF12B74" w14:textId="6B319A93" w:rsidR="0096256B" w:rsidRPr="0096256B" w:rsidRDefault="0096256B" w:rsidP="0096256B">
            <w:pPr>
              <w:jc w:val="center"/>
              <w:rPr>
                <w:sz w:val="22"/>
                <w:szCs w:val="22"/>
              </w:rPr>
            </w:pPr>
            <w:r w:rsidRPr="0096256B">
              <w:rPr>
                <w:sz w:val="22"/>
                <w:szCs w:val="22"/>
              </w:rPr>
              <w:t>0,030</w:t>
            </w:r>
          </w:p>
        </w:tc>
        <w:tc>
          <w:tcPr>
            <w:tcW w:w="676" w:type="pct"/>
            <w:tcBorders>
              <w:top w:val="single" w:sz="4" w:space="0" w:color="auto"/>
              <w:left w:val="single" w:sz="4" w:space="0" w:color="auto"/>
              <w:bottom w:val="single" w:sz="4" w:space="0" w:color="auto"/>
              <w:right w:val="single" w:sz="4" w:space="0" w:color="auto"/>
            </w:tcBorders>
            <w:shd w:val="clear" w:color="auto" w:fill="auto"/>
          </w:tcPr>
          <w:p w14:paraId="0E1CC6AD" w14:textId="52D90C3C" w:rsidR="0096256B" w:rsidRPr="0096256B" w:rsidRDefault="0096256B" w:rsidP="0096256B">
            <w:pPr>
              <w:jc w:val="center"/>
              <w:rPr>
                <w:sz w:val="22"/>
                <w:szCs w:val="22"/>
              </w:rPr>
            </w:pPr>
            <w:r w:rsidRPr="0096256B">
              <w:rPr>
                <w:sz w:val="22"/>
                <w:szCs w:val="22"/>
              </w:rPr>
              <w:t>7,8</w:t>
            </w:r>
          </w:p>
        </w:tc>
      </w:tr>
      <w:tr w:rsidR="0096256B" w:rsidRPr="009E4337" w14:paraId="0546A62C" w14:textId="77777777" w:rsidTr="00577E6B">
        <w:trPr>
          <w:cantSplit/>
        </w:trPr>
        <w:tc>
          <w:tcPr>
            <w:tcW w:w="263" w:type="pct"/>
            <w:shd w:val="clear" w:color="auto" w:fill="auto"/>
            <w:vAlign w:val="center"/>
          </w:tcPr>
          <w:p w14:paraId="7F11B17D" w14:textId="02619EDC" w:rsidR="0096256B" w:rsidRPr="009E4337" w:rsidRDefault="0096256B" w:rsidP="0096256B">
            <w:pPr>
              <w:pStyle w:val="aa"/>
              <w:jc w:val="center"/>
              <w:rPr>
                <w:sz w:val="22"/>
                <w:szCs w:val="22"/>
              </w:rPr>
            </w:pPr>
            <w:r>
              <w:rPr>
                <w:sz w:val="22"/>
                <w:szCs w:val="22"/>
              </w:rPr>
              <w:t>2</w:t>
            </w:r>
          </w:p>
        </w:tc>
        <w:tc>
          <w:tcPr>
            <w:tcW w:w="2024" w:type="pct"/>
            <w:shd w:val="clear" w:color="auto" w:fill="auto"/>
            <w:vAlign w:val="bottom"/>
          </w:tcPr>
          <w:p w14:paraId="64D30158" w14:textId="76180C39" w:rsidR="0096256B" w:rsidRPr="00116845" w:rsidRDefault="0096256B" w:rsidP="0096256B">
            <w:pPr>
              <w:jc w:val="center"/>
              <w:rPr>
                <w:color w:val="000000"/>
                <w:sz w:val="22"/>
                <w:szCs w:val="22"/>
              </w:rPr>
            </w:pPr>
            <w:r w:rsidRPr="00116845">
              <w:rPr>
                <w:color w:val="000000"/>
                <w:sz w:val="22"/>
                <w:szCs w:val="22"/>
              </w:rPr>
              <w:t>Котель</w:t>
            </w:r>
            <w:r>
              <w:rPr>
                <w:color w:val="000000"/>
                <w:sz w:val="22"/>
                <w:szCs w:val="22"/>
              </w:rPr>
              <w:t>н</w:t>
            </w:r>
            <w:r w:rsidRPr="00116845">
              <w:rPr>
                <w:color w:val="000000"/>
                <w:sz w:val="22"/>
                <w:szCs w:val="22"/>
              </w:rPr>
              <w:t xml:space="preserve">ая </w:t>
            </w:r>
            <w:r>
              <w:rPr>
                <w:color w:val="000000"/>
                <w:sz w:val="22"/>
                <w:szCs w:val="22"/>
              </w:rPr>
              <w:t>«</w:t>
            </w:r>
            <w:r w:rsidRPr="00116845">
              <w:rPr>
                <w:color w:val="000000"/>
                <w:sz w:val="22"/>
                <w:szCs w:val="22"/>
              </w:rPr>
              <w:t>Стройдвор</w:t>
            </w:r>
            <w:r>
              <w:rPr>
                <w:color w:val="000000"/>
                <w:sz w:val="22"/>
                <w:szCs w:val="22"/>
              </w:rPr>
              <w:t>»</w:t>
            </w:r>
            <w:r w:rsidRPr="00116845">
              <w:rPr>
                <w:color w:val="000000"/>
                <w:sz w:val="22"/>
                <w:szCs w:val="22"/>
              </w:rPr>
              <w:t xml:space="preserve"> (с. Дунаево)</w:t>
            </w:r>
          </w:p>
        </w:tc>
        <w:tc>
          <w:tcPr>
            <w:tcW w:w="629" w:type="pct"/>
            <w:tcBorders>
              <w:top w:val="single" w:sz="8" w:space="0" w:color="auto"/>
              <w:left w:val="single" w:sz="8" w:space="0" w:color="auto"/>
              <w:bottom w:val="single" w:sz="8" w:space="0" w:color="auto"/>
              <w:right w:val="single" w:sz="8" w:space="0" w:color="auto"/>
            </w:tcBorders>
            <w:shd w:val="clear" w:color="auto" w:fill="auto"/>
          </w:tcPr>
          <w:p w14:paraId="0DE76D68" w14:textId="158721C2" w:rsidR="0096256B" w:rsidRPr="0096256B" w:rsidRDefault="0096256B" w:rsidP="0096256B">
            <w:pPr>
              <w:jc w:val="center"/>
              <w:rPr>
                <w:sz w:val="22"/>
                <w:szCs w:val="22"/>
              </w:rPr>
            </w:pPr>
            <w:r w:rsidRPr="0096256B">
              <w:rPr>
                <w:sz w:val="22"/>
                <w:szCs w:val="22"/>
              </w:rPr>
              <w:t>0,839</w:t>
            </w:r>
          </w:p>
        </w:tc>
        <w:tc>
          <w:tcPr>
            <w:tcW w:w="710" w:type="pct"/>
            <w:tcBorders>
              <w:top w:val="nil"/>
              <w:left w:val="nil"/>
              <w:bottom w:val="single" w:sz="8" w:space="0" w:color="000000"/>
              <w:right w:val="single" w:sz="8" w:space="0" w:color="000000"/>
            </w:tcBorders>
            <w:shd w:val="clear" w:color="auto" w:fill="auto"/>
          </w:tcPr>
          <w:p w14:paraId="025CD97F" w14:textId="5E31D94A" w:rsidR="0096256B" w:rsidRPr="0096256B" w:rsidRDefault="0096256B" w:rsidP="0096256B">
            <w:pPr>
              <w:jc w:val="center"/>
              <w:rPr>
                <w:sz w:val="22"/>
                <w:szCs w:val="22"/>
              </w:rPr>
            </w:pPr>
            <w:r w:rsidRPr="0096256B">
              <w:rPr>
                <w:sz w:val="22"/>
                <w:szCs w:val="22"/>
              </w:rPr>
              <w:t>0,171</w:t>
            </w:r>
          </w:p>
        </w:tc>
        <w:tc>
          <w:tcPr>
            <w:tcW w:w="698" w:type="pct"/>
            <w:tcBorders>
              <w:top w:val="nil"/>
              <w:left w:val="nil"/>
              <w:bottom w:val="single" w:sz="8" w:space="0" w:color="000000"/>
              <w:right w:val="single" w:sz="8" w:space="0" w:color="000000"/>
            </w:tcBorders>
            <w:shd w:val="clear" w:color="auto" w:fill="auto"/>
          </w:tcPr>
          <w:p w14:paraId="3F107EC8" w14:textId="6903E79F" w:rsidR="0096256B" w:rsidRPr="0096256B" w:rsidRDefault="0096256B" w:rsidP="0096256B">
            <w:pPr>
              <w:jc w:val="center"/>
              <w:rPr>
                <w:sz w:val="22"/>
                <w:szCs w:val="22"/>
              </w:rPr>
            </w:pPr>
            <w:r w:rsidRPr="0096256B">
              <w:rPr>
                <w:sz w:val="22"/>
                <w:szCs w:val="22"/>
              </w:rPr>
              <w:t>0,240</w:t>
            </w:r>
          </w:p>
        </w:tc>
        <w:tc>
          <w:tcPr>
            <w:tcW w:w="676" w:type="pct"/>
            <w:tcBorders>
              <w:top w:val="single" w:sz="4" w:space="0" w:color="auto"/>
              <w:left w:val="single" w:sz="4" w:space="0" w:color="auto"/>
              <w:bottom w:val="single" w:sz="4" w:space="0" w:color="auto"/>
              <w:right w:val="single" w:sz="4" w:space="0" w:color="auto"/>
            </w:tcBorders>
            <w:shd w:val="clear" w:color="auto" w:fill="auto"/>
          </w:tcPr>
          <w:p w14:paraId="76DC877C" w14:textId="6BB7380E" w:rsidR="0096256B" w:rsidRPr="0096256B" w:rsidRDefault="0096256B" w:rsidP="0096256B">
            <w:pPr>
              <w:jc w:val="center"/>
              <w:rPr>
                <w:sz w:val="22"/>
                <w:szCs w:val="22"/>
              </w:rPr>
            </w:pPr>
            <w:r w:rsidRPr="0096256B">
              <w:rPr>
                <w:sz w:val="22"/>
                <w:szCs w:val="22"/>
              </w:rPr>
              <w:t>28,6</w:t>
            </w:r>
          </w:p>
        </w:tc>
      </w:tr>
      <w:tr w:rsidR="0096256B" w:rsidRPr="009E4337" w14:paraId="23132608" w14:textId="77777777" w:rsidTr="00577E6B">
        <w:trPr>
          <w:cantSplit/>
        </w:trPr>
        <w:tc>
          <w:tcPr>
            <w:tcW w:w="263" w:type="pct"/>
            <w:shd w:val="clear" w:color="auto" w:fill="auto"/>
            <w:vAlign w:val="center"/>
          </w:tcPr>
          <w:p w14:paraId="17B0B55C" w14:textId="30A6D26E" w:rsidR="0096256B" w:rsidRDefault="0096256B" w:rsidP="0096256B">
            <w:pPr>
              <w:pStyle w:val="aa"/>
              <w:jc w:val="center"/>
              <w:rPr>
                <w:sz w:val="22"/>
                <w:szCs w:val="22"/>
              </w:rPr>
            </w:pPr>
            <w:r>
              <w:rPr>
                <w:sz w:val="22"/>
                <w:szCs w:val="22"/>
              </w:rPr>
              <w:t>3</w:t>
            </w:r>
          </w:p>
        </w:tc>
        <w:tc>
          <w:tcPr>
            <w:tcW w:w="2024" w:type="pct"/>
            <w:shd w:val="clear" w:color="auto" w:fill="auto"/>
            <w:vAlign w:val="bottom"/>
          </w:tcPr>
          <w:p w14:paraId="712A44F0" w14:textId="0AE3916B" w:rsidR="0096256B" w:rsidRPr="00116845" w:rsidRDefault="0096256B" w:rsidP="0096256B">
            <w:pPr>
              <w:jc w:val="center"/>
              <w:rPr>
                <w:color w:val="000000"/>
                <w:sz w:val="22"/>
                <w:szCs w:val="22"/>
              </w:rPr>
            </w:pPr>
            <w:r w:rsidRPr="00116845">
              <w:rPr>
                <w:color w:val="000000"/>
                <w:sz w:val="22"/>
                <w:szCs w:val="22"/>
              </w:rPr>
              <w:t>Котель</w:t>
            </w:r>
            <w:r>
              <w:rPr>
                <w:color w:val="000000"/>
                <w:sz w:val="22"/>
                <w:szCs w:val="22"/>
              </w:rPr>
              <w:t>н</w:t>
            </w:r>
            <w:r w:rsidRPr="00116845">
              <w:rPr>
                <w:color w:val="000000"/>
                <w:sz w:val="22"/>
                <w:szCs w:val="22"/>
              </w:rPr>
              <w:t xml:space="preserve">ая </w:t>
            </w:r>
            <w:r>
              <w:rPr>
                <w:color w:val="000000"/>
                <w:sz w:val="22"/>
                <w:szCs w:val="22"/>
              </w:rPr>
              <w:t>«</w:t>
            </w:r>
            <w:r w:rsidRPr="00116845">
              <w:rPr>
                <w:color w:val="000000"/>
                <w:sz w:val="22"/>
                <w:szCs w:val="22"/>
              </w:rPr>
              <w:t>ДКПС</w:t>
            </w:r>
            <w:r>
              <w:rPr>
                <w:color w:val="000000"/>
                <w:sz w:val="22"/>
                <w:szCs w:val="22"/>
              </w:rPr>
              <w:t>»</w:t>
            </w:r>
            <w:r w:rsidRPr="00116845">
              <w:rPr>
                <w:color w:val="000000"/>
                <w:sz w:val="22"/>
                <w:szCs w:val="22"/>
              </w:rPr>
              <w:t xml:space="preserve"> (с. Дунаево)</w:t>
            </w:r>
          </w:p>
        </w:tc>
        <w:tc>
          <w:tcPr>
            <w:tcW w:w="629" w:type="pct"/>
            <w:tcBorders>
              <w:top w:val="single" w:sz="8" w:space="0" w:color="auto"/>
              <w:left w:val="single" w:sz="8" w:space="0" w:color="auto"/>
              <w:bottom w:val="single" w:sz="8" w:space="0" w:color="auto"/>
              <w:right w:val="single" w:sz="8" w:space="0" w:color="auto"/>
            </w:tcBorders>
            <w:shd w:val="clear" w:color="auto" w:fill="auto"/>
          </w:tcPr>
          <w:p w14:paraId="7DA3A611" w14:textId="7C26C499" w:rsidR="0096256B" w:rsidRPr="0096256B" w:rsidRDefault="0096256B" w:rsidP="0096256B">
            <w:pPr>
              <w:jc w:val="center"/>
              <w:rPr>
                <w:sz w:val="22"/>
                <w:szCs w:val="22"/>
              </w:rPr>
            </w:pPr>
            <w:r w:rsidRPr="0096256B">
              <w:rPr>
                <w:sz w:val="22"/>
                <w:szCs w:val="22"/>
              </w:rPr>
              <w:t>1,573</w:t>
            </w:r>
          </w:p>
        </w:tc>
        <w:tc>
          <w:tcPr>
            <w:tcW w:w="710" w:type="pct"/>
            <w:tcBorders>
              <w:top w:val="nil"/>
              <w:left w:val="nil"/>
              <w:bottom w:val="single" w:sz="8" w:space="0" w:color="000000"/>
              <w:right w:val="single" w:sz="8" w:space="0" w:color="000000"/>
            </w:tcBorders>
            <w:shd w:val="clear" w:color="auto" w:fill="auto"/>
          </w:tcPr>
          <w:p w14:paraId="0A26D630" w14:textId="3969CE90" w:rsidR="0096256B" w:rsidRPr="0096256B" w:rsidRDefault="0096256B" w:rsidP="0096256B">
            <w:pPr>
              <w:jc w:val="center"/>
              <w:rPr>
                <w:sz w:val="22"/>
                <w:szCs w:val="22"/>
              </w:rPr>
            </w:pPr>
            <w:r w:rsidRPr="0096256B">
              <w:rPr>
                <w:sz w:val="22"/>
                <w:szCs w:val="22"/>
              </w:rPr>
              <w:t>0,320</w:t>
            </w:r>
          </w:p>
        </w:tc>
        <w:tc>
          <w:tcPr>
            <w:tcW w:w="698" w:type="pct"/>
            <w:tcBorders>
              <w:top w:val="nil"/>
              <w:left w:val="nil"/>
              <w:bottom w:val="single" w:sz="8" w:space="0" w:color="000000"/>
              <w:right w:val="single" w:sz="8" w:space="0" w:color="000000"/>
            </w:tcBorders>
            <w:shd w:val="clear" w:color="auto" w:fill="auto"/>
          </w:tcPr>
          <w:p w14:paraId="0EF3943B" w14:textId="55D9A018" w:rsidR="0096256B" w:rsidRPr="0096256B" w:rsidRDefault="0096256B" w:rsidP="0096256B">
            <w:pPr>
              <w:jc w:val="center"/>
              <w:rPr>
                <w:sz w:val="22"/>
                <w:szCs w:val="22"/>
              </w:rPr>
            </w:pPr>
            <w:r w:rsidRPr="0096256B">
              <w:rPr>
                <w:sz w:val="22"/>
                <w:szCs w:val="22"/>
              </w:rPr>
              <w:t>0,066</w:t>
            </w:r>
          </w:p>
        </w:tc>
        <w:tc>
          <w:tcPr>
            <w:tcW w:w="676" w:type="pct"/>
            <w:tcBorders>
              <w:top w:val="single" w:sz="4" w:space="0" w:color="auto"/>
              <w:left w:val="single" w:sz="4" w:space="0" w:color="auto"/>
              <w:bottom w:val="single" w:sz="4" w:space="0" w:color="auto"/>
              <w:right w:val="single" w:sz="4" w:space="0" w:color="auto"/>
            </w:tcBorders>
            <w:shd w:val="clear" w:color="auto" w:fill="auto"/>
          </w:tcPr>
          <w:p w14:paraId="318A5607" w14:textId="6EEE5E41" w:rsidR="0096256B" w:rsidRPr="0096256B" w:rsidRDefault="0096256B" w:rsidP="0096256B">
            <w:pPr>
              <w:jc w:val="center"/>
              <w:rPr>
                <w:sz w:val="22"/>
                <w:szCs w:val="22"/>
              </w:rPr>
            </w:pPr>
            <w:r w:rsidRPr="0096256B">
              <w:rPr>
                <w:sz w:val="22"/>
                <w:szCs w:val="22"/>
              </w:rPr>
              <w:t>4,2</w:t>
            </w:r>
          </w:p>
        </w:tc>
      </w:tr>
    </w:tbl>
    <w:p w14:paraId="4F485EFB" w14:textId="77777777" w:rsidR="0096256B" w:rsidRPr="009E4337" w:rsidRDefault="0096256B" w:rsidP="0006129B">
      <w:pPr>
        <w:pStyle w:val="Affa"/>
      </w:pPr>
    </w:p>
    <w:p w14:paraId="6AE9B38D" w14:textId="77777777" w:rsidR="009A06A9" w:rsidRPr="009E4337" w:rsidRDefault="005148DF" w:rsidP="0006129B">
      <w:pPr>
        <w:pStyle w:val="30"/>
        <w:spacing w:line="240" w:lineRule="auto"/>
      </w:pPr>
      <w:bookmarkStart w:id="103" w:name="_Toc158278637"/>
      <w:bookmarkStart w:id="104" w:name="_Toc183331743"/>
      <w:r w:rsidRPr="009E4337">
        <w:t>3.1</w:t>
      </w:r>
      <w:r w:rsidR="00997C9E" w:rsidRPr="009E4337">
        <w:t>5</w:t>
      </w:r>
      <w:r w:rsidR="009A06A9" w:rsidRPr="009E4337">
        <w:t xml:space="preserve"> </w:t>
      </w:r>
      <w:r w:rsidRPr="009E4337">
        <w:t>П</w:t>
      </w:r>
      <w:r w:rsidR="005E5DE4" w:rsidRPr="009E4337">
        <w:t>редписания надзорных органов по запрещению дальнейшей эксплуатации участков тепловой сети и результаты их исполнения</w:t>
      </w:r>
      <w:bookmarkEnd w:id="103"/>
      <w:bookmarkEnd w:id="104"/>
    </w:p>
    <w:p w14:paraId="229A2116" w14:textId="77777777" w:rsidR="007D5298" w:rsidRPr="009E4337" w:rsidRDefault="007D5298" w:rsidP="0006129B">
      <w:pPr>
        <w:pStyle w:val="Affa"/>
      </w:pPr>
      <w:r w:rsidRPr="009E4337">
        <w:t>По предоставленным данным предписания надзорных органов по запрещению дальнейшей эксплуатации участков тепловой сети отсутствуют.</w:t>
      </w:r>
    </w:p>
    <w:p w14:paraId="0DF3FC06" w14:textId="77777777" w:rsidR="009B5066" w:rsidRPr="009E4337" w:rsidRDefault="009B5066" w:rsidP="0006129B">
      <w:pPr>
        <w:ind w:firstLine="426"/>
      </w:pPr>
    </w:p>
    <w:p w14:paraId="64181A0A" w14:textId="77777777" w:rsidR="009A06A9" w:rsidRPr="009E4337" w:rsidRDefault="005148DF" w:rsidP="000B541D">
      <w:pPr>
        <w:pStyle w:val="30"/>
      </w:pPr>
      <w:bookmarkStart w:id="105" w:name="_Toc183331744"/>
      <w:r w:rsidRPr="009E4337">
        <w:t>3.1</w:t>
      </w:r>
      <w:r w:rsidR="00997C9E" w:rsidRPr="009E4337">
        <w:t>6</w:t>
      </w:r>
      <w:r w:rsidR="009A06A9" w:rsidRPr="009E4337">
        <w:t xml:space="preserve"> </w:t>
      </w:r>
      <w:r w:rsidRPr="009E4337">
        <w:t>О</w:t>
      </w:r>
      <w:r w:rsidR="005E5DE4" w:rsidRPr="009E4337">
        <w:t>писание наиболее распространенных типов присоединений теплопотребляющих установок потребителей к тепловым сетям, определяющих выбор и обоснование графика регулирования отпуска тепловой энергии потребителям</w:t>
      </w:r>
      <w:bookmarkEnd w:id="105"/>
    </w:p>
    <w:p w14:paraId="0BABE3C1" w14:textId="77777777" w:rsidR="00FE30A5" w:rsidRPr="009E4337" w:rsidRDefault="00FE30A5" w:rsidP="00561045">
      <w:pPr>
        <w:pStyle w:val="Affa"/>
      </w:pPr>
      <w:r w:rsidRPr="009E4337">
        <w:t>Система теплоснабжения потребителей осуществляется по зависимой элеват</w:t>
      </w:r>
      <w:r w:rsidR="004304D5" w:rsidRPr="009E4337">
        <w:t xml:space="preserve">орной схеме, небольшие объекты </w:t>
      </w:r>
      <w:r w:rsidRPr="009E4337">
        <w:t xml:space="preserve">- непосредственно к тепловой сети через дросселирующую шайбу. </w:t>
      </w:r>
      <w:r w:rsidRPr="009E4337">
        <w:rPr>
          <w:szCs w:val="26"/>
        </w:rPr>
        <w:t xml:space="preserve">Данный способ, при отсутствии смесительных устройств, не позволяет производить подмес обратной сетевой воды к прямой сетевой воде для снижения параметров </w:t>
      </w:r>
      <w:r w:rsidR="00B71046" w:rsidRPr="009E4337">
        <w:rPr>
          <w:szCs w:val="26"/>
        </w:rPr>
        <w:t>теплоносителя в подающем трубопроводе системы отопления</w:t>
      </w:r>
      <w:r w:rsidR="0081681A" w:rsidRPr="009E4337">
        <w:rPr>
          <w:szCs w:val="26"/>
        </w:rPr>
        <w:t>.</w:t>
      </w:r>
      <w:r w:rsidRPr="009E4337">
        <w:rPr>
          <w:szCs w:val="26"/>
        </w:rPr>
        <w:t xml:space="preserve"> </w:t>
      </w:r>
      <w:r w:rsidR="0081681A" w:rsidRPr="009E4337">
        <w:rPr>
          <w:szCs w:val="26"/>
        </w:rPr>
        <w:t>Т</w:t>
      </w:r>
      <w:r w:rsidRPr="009E4337">
        <w:rPr>
          <w:szCs w:val="26"/>
        </w:rPr>
        <w:t>аким образом</w:t>
      </w:r>
      <w:r w:rsidR="008E4EBE" w:rsidRPr="009E4337">
        <w:rPr>
          <w:szCs w:val="26"/>
        </w:rPr>
        <w:t>,</w:t>
      </w:r>
      <w:r w:rsidRPr="009E4337">
        <w:rPr>
          <w:szCs w:val="26"/>
        </w:rPr>
        <w:t xml:space="preserve"> температурный режим в таких зданиях будет зависеть от температуры сетевой воды и параметров напо</w:t>
      </w:r>
      <w:r w:rsidR="004304D5" w:rsidRPr="009E4337">
        <w:rPr>
          <w:szCs w:val="26"/>
        </w:rPr>
        <w:t>ра после дроссельной шайбы.</w:t>
      </w:r>
    </w:p>
    <w:p w14:paraId="5C4D08BA" w14:textId="77777777" w:rsidR="00FE30A5" w:rsidRPr="009E4337" w:rsidRDefault="00FE30A5" w:rsidP="00561045">
      <w:pPr>
        <w:pStyle w:val="Affa"/>
      </w:pPr>
      <w:r w:rsidRPr="009E4337">
        <w:t>Наиболее распространённые схемы присоединения абонентов приведены на рисунках ниже.</w:t>
      </w:r>
    </w:p>
    <w:p w14:paraId="1254A875" w14:textId="77777777" w:rsidR="00FE30A5" w:rsidRPr="009E4337" w:rsidRDefault="00FE30A5" w:rsidP="0006129B"/>
    <w:p w14:paraId="54CF3EA9" w14:textId="77777777" w:rsidR="00FE30A5" w:rsidRPr="009E4337" w:rsidRDefault="00FE30A5" w:rsidP="0006129B">
      <w:pPr>
        <w:pStyle w:val="Affa"/>
        <w:jc w:val="center"/>
      </w:pPr>
      <w:r w:rsidRPr="009E4337">
        <w:rPr>
          <w:noProof/>
        </w:rPr>
        <w:drawing>
          <wp:inline distT="0" distB="0" distL="0" distR="0" wp14:anchorId="573A7621" wp14:editId="78D2A51B">
            <wp:extent cx="3317240" cy="1573530"/>
            <wp:effectExtent l="0" t="0" r="0" b="7620"/>
            <wp:docPr id="4"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17240" cy="1573530"/>
                    </a:xfrm>
                    <a:prstGeom prst="rect">
                      <a:avLst/>
                    </a:prstGeom>
                    <a:noFill/>
                    <a:ln>
                      <a:noFill/>
                    </a:ln>
                  </pic:spPr>
                </pic:pic>
              </a:graphicData>
            </a:graphic>
          </wp:inline>
        </w:drawing>
      </w:r>
    </w:p>
    <w:p w14:paraId="2DA3AF0A" w14:textId="3723F925" w:rsidR="00FE30A5" w:rsidRPr="009E4337" w:rsidRDefault="006B2F09" w:rsidP="006B2F09">
      <w:pPr>
        <w:pStyle w:val="aff8"/>
        <w:jc w:val="center"/>
      </w:pPr>
      <w:r w:rsidRPr="009E4337">
        <w:t xml:space="preserve">Рисунок </w:t>
      </w:r>
      <w:r w:rsidRPr="009E4337">
        <w:fldChar w:fldCharType="begin"/>
      </w:r>
      <w:r w:rsidRPr="009E4337">
        <w:instrText xml:space="preserve"> SEQ Рисунок \* ARABIC </w:instrText>
      </w:r>
      <w:r w:rsidRPr="009E4337">
        <w:fldChar w:fldCharType="separate"/>
      </w:r>
      <w:r w:rsidR="002708E4" w:rsidRPr="009E4337">
        <w:rPr>
          <w:noProof/>
        </w:rPr>
        <w:t>1</w:t>
      </w:r>
      <w:r w:rsidRPr="009E4337">
        <w:fldChar w:fldCharType="end"/>
      </w:r>
      <w:r w:rsidRPr="009E4337">
        <w:t xml:space="preserve"> </w:t>
      </w:r>
      <w:r w:rsidR="00FE30A5" w:rsidRPr="009E4337">
        <w:t>- Схема подключения потребителей к двухтрубной тепловой сети (при наличии внутридомовой системы отопление)</w:t>
      </w:r>
      <w:r w:rsidR="006A0CBA" w:rsidRPr="009E4337">
        <w:t>, зависимое присоединение, без смешения</w:t>
      </w:r>
    </w:p>
    <w:p w14:paraId="7B7EDDB5" w14:textId="77777777" w:rsidR="00FE30A5" w:rsidRPr="009E4337" w:rsidRDefault="00FE30A5" w:rsidP="0006129B">
      <w:pPr>
        <w:ind w:firstLine="567"/>
        <w:jc w:val="center"/>
        <w:rPr>
          <w:noProof/>
        </w:rPr>
      </w:pPr>
    </w:p>
    <w:p w14:paraId="4D0C691B" w14:textId="77777777" w:rsidR="00FE30A5" w:rsidRPr="009E4337" w:rsidRDefault="00FE30A5" w:rsidP="0006129B">
      <w:pPr>
        <w:ind w:firstLine="567"/>
        <w:jc w:val="center"/>
      </w:pPr>
      <w:r w:rsidRPr="009E4337">
        <w:rPr>
          <w:noProof/>
        </w:rPr>
        <w:lastRenderedPageBreak/>
        <w:drawing>
          <wp:inline distT="0" distB="0" distL="0" distR="0" wp14:anchorId="4414E3D6" wp14:editId="7075594A">
            <wp:extent cx="4928235" cy="204279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11" cstate="print">
                      <a:extLst>
                        <a:ext uri="{28A0092B-C50C-407E-A947-70E740481C1C}">
                          <a14:useLocalDpi xmlns:a14="http://schemas.microsoft.com/office/drawing/2010/main" val="0"/>
                        </a:ext>
                      </a:extLst>
                    </a:blip>
                    <a:srcRect l="1181" t="11246" r="7874" b="11646"/>
                    <a:stretch>
                      <a:fillRect/>
                    </a:stretch>
                  </pic:blipFill>
                  <pic:spPr bwMode="auto">
                    <a:xfrm>
                      <a:off x="0" y="0"/>
                      <a:ext cx="4928235" cy="2042795"/>
                    </a:xfrm>
                    <a:prstGeom prst="rect">
                      <a:avLst/>
                    </a:prstGeom>
                    <a:noFill/>
                    <a:ln>
                      <a:noFill/>
                    </a:ln>
                  </pic:spPr>
                </pic:pic>
              </a:graphicData>
            </a:graphic>
          </wp:inline>
        </w:drawing>
      </w:r>
    </w:p>
    <w:p w14:paraId="7029107D" w14:textId="32139F1E" w:rsidR="00FE30A5" w:rsidRPr="009E4337" w:rsidRDefault="00FE30A5" w:rsidP="0006129B">
      <w:pPr>
        <w:pStyle w:val="aff8"/>
        <w:spacing w:line="240" w:lineRule="auto"/>
        <w:jc w:val="center"/>
        <w:rPr>
          <w:szCs w:val="24"/>
        </w:rPr>
      </w:pPr>
      <w:r w:rsidRPr="009E4337">
        <w:t xml:space="preserve">Рисунок </w:t>
      </w:r>
      <w:r w:rsidR="008A3CE6" w:rsidRPr="009E4337">
        <w:fldChar w:fldCharType="begin"/>
      </w:r>
      <w:r w:rsidR="00A851D1" w:rsidRPr="009E4337">
        <w:instrText xml:space="preserve"> SEQ Рисунок \* ARABIC </w:instrText>
      </w:r>
      <w:r w:rsidR="008A3CE6" w:rsidRPr="009E4337">
        <w:fldChar w:fldCharType="separate"/>
      </w:r>
      <w:r w:rsidR="002708E4" w:rsidRPr="009E4337">
        <w:rPr>
          <w:noProof/>
        </w:rPr>
        <w:t>2</w:t>
      </w:r>
      <w:r w:rsidR="008A3CE6" w:rsidRPr="009E4337">
        <w:rPr>
          <w:noProof/>
        </w:rPr>
        <w:fldChar w:fldCharType="end"/>
      </w:r>
      <w:r w:rsidRPr="009E4337">
        <w:t xml:space="preserve"> </w:t>
      </w:r>
      <w:r w:rsidRPr="009E4337">
        <w:rPr>
          <w:szCs w:val="24"/>
        </w:rPr>
        <w:t>– Схема подключения потребителей к двухтрубной тепловой сети (при наличии внутридомовой системы отопление), в качестве регулятора температуры используется элеватор (СО – система отопления, Э – элеватор, СВ – система вентиляции)</w:t>
      </w:r>
    </w:p>
    <w:p w14:paraId="6DE96799" w14:textId="77777777" w:rsidR="001C5F4E" w:rsidRPr="009E4337" w:rsidRDefault="001C5F4E" w:rsidP="001C5F4E"/>
    <w:p w14:paraId="373C7E63" w14:textId="77777777" w:rsidR="001C5F4E" w:rsidRPr="009E4337" w:rsidRDefault="001C5F4E" w:rsidP="001C5F4E">
      <w:pPr>
        <w:ind w:firstLine="567"/>
        <w:jc w:val="center"/>
      </w:pPr>
      <w:r w:rsidRPr="009E4337">
        <w:rPr>
          <w:noProof/>
        </w:rPr>
        <w:drawing>
          <wp:inline distT="0" distB="0" distL="0" distR="0" wp14:anchorId="0DDB0028" wp14:editId="25A1C9FC">
            <wp:extent cx="4467225" cy="1857375"/>
            <wp:effectExtent l="0" t="0" r="0" b="952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t="10239" r="8730" b="12969"/>
                    <a:stretch/>
                  </pic:blipFill>
                  <pic:spPr bwMode="auto">
                    <a:xfrm>
                      <a:off x="0" y="0"/>
                      <a:ext cx="4467840" cy="1857631"/>
                    </a:xfrm>
                    <a:prstGeom prst="rect">
                      <a:avLst/>
                    </a:prstGeom>
                    <a:ln>
                      <a:noFill/>
                    </a:ln>
                    <a:extLst>
                      <a:ext uri="{53640926-AAD7-44D8-BBD7-CCE9431645EC}">
                        <a14:shadowObscured xmlns:a14="http://schemas.microsoft.com/office/drawing/2010/main"/>
                      </a:ext>
                    </a:extLst>
                  </pic:spPr>
                </pic:pic>
              </a:graphicData>
            </a:graphic>
          </wp:inline>
        </w:drawing>
      </w:r>
    </w:p>
    <w:p w14:paraId="26C970C9" w14:textId="57AA7332" w:rsidR="001C5F4E" w:rsidRPr="009E4337" w:rsidRDefault="001C5F4E" w:rsidP="001C5F4E">
      <w:pPr>
        <w:pStyle w:val="aff8"/>
        <w:spacing w:line="240" w:lineRule="auto"/>
        <w:jc w:val="center"/>
        <w:rPr>
          <w:szCs w:val="24"/>
        </w:rPr>
      </w:pPr>
      <w:r w:rsidRPr="009E4337">
        <w:t xml:space="preserve">Рисунок </w:t>
      </w:r>
      <w:r w:rsidRPr="009E4337">
        <w:fldChar w:fldCharType="begin"/>
      </w:r>
      <w:r w:rsidRPr="009E4337">
        <w:instrText xml:space="preserve"> SEQ Рисунок \* ARABIC </w:instrText>
      </w:r>
      <w:r w:rsidRPr="009E4337">
        <w:fldChar w:fldCharType="separate"/>
      </w:r>
      <w:r w:rsidR="002708E4" w:rsidRPr="009E4337">
        <w:rPr>
          <w:noProof/>
        </w:rPr>
        <w:t>3</w:t>
      </w:r>
      <w:r w:rsidRPr="009E4337">
        <w:rPr>
          <w:noProof/>
        </w:rPr>
        <w:fldChar w:fldCharType="end"/>
      </w:r>
      <w:r w:rsidRPr="009E4337">
        <w:t xml:space="preserve"> </w:t>
      </w:r>
      <w:r w:rsidRPr="009E4337">
        <w:rPr>
          <w:szCs w:val="24"/>
        </w:rPr>
        <w:t>– Схема подключения потребителей к двухтрубной тепловой сети (при наличии внутридомовой системы отопление), СО – система отопления, СН – насос системы отопления, СВ – система вентиляции</w:t>
      </w:r>
    </w:p>
    <w:p w14:paraId="26CB984A" w14:textId="77777777" w:rsidR="00DE3AFE" w:rsidRDefault="00DE3AFE" w:rsidP="00DE3AFE">
      <w:pPr>
        <w:widowControl w:val="0"/>
        <w:adjustRightInd w:val="0"/>
        <w:ind w:firstLine="567"/>
        <w:textAlignment w:val="baseline"/>
        <w:rPr>
          <w:rFonts w:eastAsia="Microsoft YaHei"/>
        </w:rPr>
      </w:pPr>
    </w:p>
    <w:p w14:paraId="7F789711" w14:textId="77777777" w:rsidR="000F2C4C" w:rsidRPr="00561CF7" w:rsidRDefault="000F2C4C" w:rsidP="000F2C4C"/>
    <w:p w14:paraId="504853E5" w14:textId="129BEDC6" w:rsidR="000F2C4C" w:rsidRPr="00561CF7" w:rsidRDefault="000F2C4C" w:rsidP="000F2C4C">
      <w:pPr>
        <w:widowControl w:val="0"/>
        <w:adjustRightInd w:val="0"/>
        <w:ind w:firstLine="567"/>
        <w:textAlignment w:val="baseline"/>
        <w:rPr>
          <w:rFonts w:eastAsia="Microsoft YaHei"/>
        </w:rPr>
      </w:pPr>
      <w:r w:rsidRPr="00561CF7">
        <w:rPr>
          <w:rFonts w:eastAsia="Microsoft YaHei"/>
        </w:rPr>
        <w:t xml:space="preserve">Централизованное горячее водоснабжение на территории с. </w:t>
      </w:r>
      <w:r>
        <w:rPr>
          <w:rFonts w:eastAsia="Microsoft YaHei"/>
        </w:rPr>
        <w:t>Дунаево</w:t>
      </w:r>
      <w:r w:rsidRPr="00561CF7">
        <w:rPr>
          <w:rFonts w:eastAsia="Microsoft YaHei"/>
        </w:rPr>
        <w:t xml:space="preserve"> организовано по открытой схеме, с непосредственным водоразбором из сети теплоснабжения.</w:t>
      </w:r>
    </w:p>
    <w:p w14:paraId="01C7679D" w14:textId="77777777" w:rsidR="000F2C4C" w:rsidRPr="00561CF7" w:rsidRDefault="000F2C4C" w:rsidP="000F2C4C">
      <w:pPr>
        <w:pStyle w:val="Affa"/>
      </w:pPr>
    </w:p>
    <w:p w14:paraId="71E348F2" w14:textId="77777777" w:rsidR="009B5066" w:rsidRPr="009E4337" w:rsidRDefault="005148DF" w:rsidP="0006129B">
      <w:pPr>
        <w:pStyle w:val="30"/>
        <w:spacing w:line="240" w:lineRule="auto"/>
      </w:pPr>
      <w:bookmarkStart w:id="106" w:name="_Toc158278638"/>
      <w:bookmarkStart w:id="107" w:name="_Toc183331745"/>
      <w:r w:rsidRPr="009E4337">
        <w:t>3.1</w:t>
      </w:r>
      <w:r w:rsidR="00997C9E" w:rsidRPr="009E4337">
        <w:t>7</w:t>
      </w:r>
      <w:r w:rsidR="009A06A9" w:rsidRPr="009E4337">
        <w:t xml:space="preserve"> </w:t>
      </w:r>
      <w:r w:rsidRPr="009E4337">
        <w:t>С</w:t>
      </w:r>
      <w:r w:rsidR="005E5DE4" w:rsidRPr="009E4337">
        <w:t>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bookmarkEnd w:id="106"/>
      <w:bookmarkEnd w:id="107"/>
    </w:p>
    <w:p w14:paraId="37726526" w14:textId="577ED6CD" w:rsidR="006551DC" w:rsidRPr="009E4337" w:rsidRDefault="006551DC" w:rsidP="00561045">
      <w:pPr>
        <w:pStyle w:val="Affa"/>
      </w:pPr>
      <w:r w:rsidRPr="009E4337">
        <w:t>Руководствуясь</w:t>
      </w:r>
      <w:r w:rsidR="00851204" w:rsidRPr="009E4337">
        <w:t xml:space="preserve"> </w:t>
      </w:r>
      <w:r w:rsidRPr="009E4337">
        <w:t>пунктом</w:t>
      </w:r>
      <w:r w:rsidR="00851204" w:rsidRPr="009E4337">
        <w:t xml:space="preserve"> </w:t>
      </w:r>
      <w:r w:rsidRPr="009E4337">
        <w:t>5</w:t>
      </w:r>
      <w:r w:rsidR="00851204" w:rsidRPr="009E4337">
        <w:t xml:space="preserve"> </w:t>
      </w:r>
      <w:r w:rsidRPr="009E4337">
        <w:t>статьи</w:t>
      </w:r>
      <w:r w:rsidR="00851204" w:rsidRPr="009E4337">
        <w:t xml:space="preserve"> </w:t>
      </w:r>
      <w:r w:rsidRPr="009E4337">
        <w:t>13</w:t>
      </w:r>
      <w:r w:rsidR="00851204" w:rsidRPr="009E4337">
        <w:t xml:space="preserve"> </w:t>
      </w:r>
      <w:r w:rsidRPr="009E4337">
        <w:t>Федерального</w:t>
      </w:r>
      <w:r w:rsidR="00851204" w:rsidRPr="009E4337">
        <w:t xml:space="preserve"> </w:t>
      </w:r>
      <w:r w:rsidRPr="009E4337">
        <w:t>закона</w:t>
      </w:r>
      <w:r w:rsidR="00851204" w:rsidRPr="009E4337">
        <w:t xml:space="preserve"> </w:t>
      </w:r>
      <w:r w:rsidRPr="009E4337">
        <w:t>от</w:t>
      </w:r>
      <w:r w:rsidR="00851204" w:rsidRPr="009E4337">
        <w:t xml:space="preserve"> </w:t>
      </w:r>
      <w:r w:rsidRPr="009E4337">
        <w:t>23.12.2009</w:t>
      </w:r>
      <w:r w:rsidR="008B5BB5" w:rsidRPr="009E4337">
        <w:t xml:space="preserve"> </w:t>
      </w:r>
      <w:r w:rsidRPr="009E4337">
        <w:t>№</w:t>
      </w:r>
      <w:r w:rsidR="001B70BE" w:rsidRPr="009E4337">
        <w:t xml:space="preserve"> </w:t>
      </w:r>
      <w:r w:rsidRPr="009E4337">
        <w:t xml:space="preserve">261-ФЗ </w:t>
      </w:r>
      <w:r w:rsidR="0098168B" w:rsidRPr="009E4337">
        <w:t>«</w:t>
      </w:r>
      <w:r w:rsidR="004F59A8" w:rsidRPr="009E4337">
        <w:t>Об энергосбережении и о повышении энергетической эффективности и о внесении изменений в отдельные законодательные акты Российской Федерации</w:t>
      </w:r>
      <w:r w:rsidR="0098168B" w:rsidRPr="009E4337">
        <w:t>»</w:t>
      </w:r>
      <w:r w:rsidR="007B088C" w:rsidRPr="009E4337">
        <w:t>,</w:t>
      </w:r>
      <w:r w:rsidR="00851204" w:rsidRPr="009E4337">
        <w:t xml:space="preserve"> </w:t>
      </w:r>
      <w:r w:rsidRPr="009E4337">
        <w:t>собственники</w:t>
      </w:r>
      <w:r w:rsidR="00851204" w:rsidRPr="009E4337">
        <w:t xml:space="preserve"> </w:t>
      </w:r>
      <w:r w:rsidRPr="009E4337">
        <w:t>жилых</w:t>
      </w:r>
      <w:r w:rsidR="00851204" w:rsidRPr="009E4337">
        <w:t xml:space="preserve"> </w:t>
      </w:r>
      <w:r w:rsidRPr="009E4337">
        <w:t>домов,</w:t>
      </w:r>
      <w:r w:rsidR="00851204" w:rsidRPr="009E4337">
        <w:t xml:space="preserve"> </w:t>
      </w:r>
      <w:r w:rsidRPr="009E4337">
        <w:t>собственники</w:t>
      </w:r>
      <w:r w:rsidR="00851204" w:rsidRPr="009E4337">
        <w:t xml:space="preserve"> </w:t>
      </w:r>
      <w:r w:rsidRPr="009E4337">
        <w:t>помещений</w:t>
      </w:r>
      <w:r w:rsidR="00851204" w:rsidRPr="009E4337">
        <w:t xml:space="preserve"> </w:t>
      </w:r>
      <w:r w:rsidRPr="009E4337">
        <w:t xml:space="preserve">в многоквартирных домах, введенных в эксплуатацию на день вступления закона № 261-ФЗ в силу, обязаны в срок до 1 января 2012 года обеспечить оснащение таких домов приборами учета </w:t>
      </w:r>
      <w:r w:rsidR="0081681A" w:rsidRPr="009E4337">
        <w:t>потребляемой</w:t>
      </w:r>
      <w:r w:rsidR="00B71046" w:rsidRPr="009E4337">
        <w:t xml:space="preserve"> </w:t>
      </w:r>
      <w:r w:rsidRPr="009E4337">
        <w:t>воды, природного газа, тепловой энергии, электрической</w:t>
      </w:r>
      <w:r w:rsidR="00851204" w:rsidRPr="009E4337">
        <w:t xml:space="preserve"> </w:t>
      </w:r>
      <w:r w:rsidRPr="009E4337">
        <w:t>энергии,</w:t>
      </w:r>
      <w:r w:rsidR="00851204" w:rsidRPr="009E4337">
        <w:t xml:space="preserve"> </w:t>
      </w:r>
      <w:r w:rsidRPr="009E4337">
        <w:t>а</w:t>
      </w:r>
      <w:r w:rsidR="00851204" w:rsidRPr="009E4337">
        <w:t xml:space="preserve"> </w:t>
      </w:r>
      <w:r w:rsidRPr="009E4337">
        <w:t>также</w:t>
      </w:r>
      <w:r w:rsidR="00851204" w:rsidRPr="009E4337">
        <w:t xml:space="preserve"> </w:t>
      </w:r>
      <w:r w:rsidRPr="009E4337">
        <w:t>вво</w:t>
      </w:r>
      <w:r w:rsidR="00787B99" w:rsidRPr="009E4337">
        <w:t xml:space="preserve">д </w:t>
      </w:r>
      <w:r w:rsidRPr="009E4337">
        <w:t>установленных</w:t>
      </w:r>
      <w:r w:rsidR="00851204" w:rsidRPr="009E4337">
        <w:t xml:space="preserve"> </w:t>
      </w:r>
      <w:r w:rsidRPr="009E4337">
        <w:t>приборов</w:t>
      </w:r>
      <w:r w:rsidR="00851204" w:rsidRPr="009E4337">
        <w:t xml:space="preserve"> </w:t>
      </w:r>
      <w:r w:rsidRPr="009E4337">
        <w:t>учета</w:t>
      </w:r>
      <w:r w:rsidR="00851204" w:rsidRPr="009E4337">
        <w:t xml:space="preserve"> </w:t>
      </w:r>
      <w:r w:rsidRPr="009E4337">
        <w:t>в эксплуатацию.</w:t>
      </w:r>
      <w:r w:rsidR="00851204" w:rsidRPr="009E4337">
        <w:t xml:space="preserve"> </w:t>
      </w:r>
      <w:r w:rsidRPr="009E4337">
        <w:t>При этом</w:t>
      </w:r>
      <w:r w:rsidR="00851204" w:rsidRPr="009E4337">
        <w:t xml:space="preserve"> </w:t>
      </w:r>
      <w:r w:rsidRPr="009E4337">
        <w:t>многоквартирные</w:t>
      </w:r>
      <w:r w:rsidR="00851204" w:rsidRPr="009E4337">
        <w:t xml:space="preserve"> </w:t>
      </w:r>
      <w:r w:rsidRPr="009E4337">
        <w:t>дома</w:t>
      </w:r>
      <w:r w:rsidR="00851204" w:rsidRPr="009E4337">
        <w:t xml:space="preserve"> </w:t>
      </w:r>
      <w:r w:rsidRPr="009E4337">
        <w:t>в</w:t>
      </w:r>
      <w:r w:rsidR="00851204" w:rsidRPr="009E4337">
        <w:t xml:space="preserve"> </w:t>
      </w:r>
      <w:r w:rsidRPr="009E4337">
        <w:t>указанный</w:t>
      </w:r>
      <w:r w:rsidR="00851204" w:rsidRPr="009E4337">
        <w:t xml:space="preserve"> </w:t>
      </w:r>
      <w:r w:rsidRPr="009E4337">
        <w:t>срок должны быть оснащены</w:t>
      </w:r>
      <w:r w:rsidR="00851204" w:rsidRPr="009E4337">
        <w:t xml:space="preserve"> </w:t>
      </w:r>
      <w:r w:rsidRPr="009E4337">
        <w:t>коллективными</w:t>
      </w:r>
      <w:r w:rsidR="00851204" w:rsidRPr="009E4337">
        <w:t xml:space="preserve"> </w:t>
      </w:r>
      <w:r w:rsidRPr="009E4337">
        <w:t>(общедомовыми)</w:t>
      </w:r>
      <w:r w:rsidR="00851204" w:rsidRPr="009E4337">
        <w:t xml:space="preserve"> </w:t>
      </w:r>
      <w:r w:rsidRPr="009E4337">
        <w:t>приборами</w:t>
      </w:r>
      <w:r w:rsidR="00851204" w:rsidRPr="009E4337">
        <w:t xml:space="preserve"> </w:t>
      </w:r>
      <w:r w:rsidRPr="009E4337">
        <w:t>учета</w:t>
      </w:r>
      <w:r w:rsidR="00851204" w:rsidRPr="009E4337">
        <w:t xml:space="preserve"> </w:t>
      </w:r>
      <w:r w:rsidRPr="009E4337">
        <w:t xml:space="preserve">используемых коммунальных ресурсов, а также индивидуальными и общими (для коммунальной квартиры) приборами учета. </w:t>
      </w:r>
    </w:p>
    <w:p w14:paraId="3A9F38C0" w14:textId="24ED776A" w:rsidR="00E71929" w:rsidRPr="009E4337" w:rsidRDefault="00C53384" w:rsidP="00561045">
      <w:pPr>
        <w:pStyle w:val="Affa"/>
      </w:pPr>
      <w:r w:rsidRPr="009E4337">
        <w:t>В соответствии с п.5 статьи 13 Федерального закона РФ от 23.11.2009</w:t>
      </w:r>
      <w:r w:rsidR="00C01582" w:rsidRPr="009E4337">
        <w:t xml:space="preserve"> </w:t>
      </w:r>
      <w:r w:rsidR="004F59A8" w:rsidRPr="009E4337">
        <w:t>№</w:t>
      </w:r>
      <w:r w:rsidR="001B70BE" w:rsidRPr="009E4337">
        <w:t xml:space="preserve"> </w:t>
      </w:r>
      <w:r w:rsidR="004F59A8" w:rsidRPr="009E4337">
        <w:t>261-ФЗ</w:t>
      </w:r>
      <w:r w:rsidRPr="009E4337">
        <w:t xml:space="preserve"> </w:t>
      </w:r>
      <w:r w:rsidR="0098168B" w:rsidRPr="009E4337">
        <w:t>«</w:t>
      </w:r>
      <w:r w:rsidR="004F59A8" w:rsidRPr="009E4337">
        <w:t>Об энергосбережении и о повышении энергетической эффективности и о внесении изменений в отдельные законодательные акты Российской Федерации</w:t>
      </w:r>
      <w:r w:rsidR="0098168B" w:rsidRPr="009E4337">
        <w:t>»</w:t>
      </w:r>
      <w:r w:rsidRPr="009E4337">
        <w:t xml:space="preserve"> все МК</w:t>
      </w:r>
      <w:r w:rsidR="00787B99" w:rsidRPr="009E4337">
        <w:t>Д</w:t>
      </w:r>
      <w:r w:rsidR="005B1BFC" w:rsidRPr="009E4337">
        <w:t>,</w:t>
      </w:r>
      <w:r w:rsidR="00787B99" w:rsidRPr="009E4337">
        <w:t xml:space="preserve"> </w:t>
      </w:r>
      <w:r w:rsidRPr="009E4337">
        <w:t>должны быть оснащены коллективными (общедомовыми) УУТЭ.</w:t>
      </w:r>
    </w:p>
    <w:p w14:paraId="36BAEC26" w14:textId="3533E24A" w:rsidR="00203E44" w:rsidRDefault="006416E6" w:rsidP="006416E6">
      <w:pPr>
        <w:pStyle w:val="Affa"/>
      </w:pPr>
      <w:r>
        <w:lastRenderedPageBreak/>
        <w:t>С</w:t>
      </w:r>
      <w:r w:rsidR="00D42812" w:rsidRPr="009E4337">
        <w:t xml:space="preserve">ведения об оснащенности зданий, строений, сооружений приборами учета и их применении при расчетах за отпущенную тепловую энергию, </w:t>
      </w:r>
      <w:r>
        <w:t>не представлены.</w:t>
      </w:r>
    </w:p>
    <w:p w14:paraId="2EB5B38C" w14:textId="77777777" w:rsidR="006416E6" w:rsidRPr="009E4337" w:rsidRDefault="006416E6" w:rsidP="006416E6">
      <w:pPr>
        <w:pStyle w:val="Affa"/>
      </w:pPr>
    </w:p>
    <w:p w14:paraId="52CDF7C8" w14:textId="77777777" w:rsidR="009A06A9" w:rsidRPr="009E4337" w:rsidRDefault="005148DF" w:rsidP="0006129B">
      <w:pPr>
        <w:pStyle w:val="30"/>
        <w:spacing w:line="240" w:lineRule="auto"/>
      </w:pPr>
      <w:bookmarkStart w:id="108" w:name="_Toc158278639"/>
      <w:bookmarkStart w:id="109" w:name="_Toc183331746"/>
      <w:r w:rsidRPr="009E4337">
        <w:t>3.1</w:t>
      </w:r>
      <w:r w:rsidR="00997C9E" w:rsidRPr="009E4337">
        <w:t>8</w:t>
      </w:r>
      <w:r w:rsidR="009A06A9" w:rsidRPr="009E4337">
        <w:t xml:space="preserve"> </w:t>
      </w:r>
      <w:r w:rsidRPr="009E4337">
        <w:t>А</w:t>
      </w:r>
      <w:r w:rsidR="005E5DE4" w:rsidRPr="009E4337">
        <w:t>нализ работы диспетчерских служб теплоснабжающих (теплосетевых) организаций и используемых средств автоматизации, телемеханизации и связи</w:t>
      </w:r>
      <w:bookmarkEnd w:id="108"/>
      <w:bookmarkEnd w:id="109"/>
    </w:p>
    <w:p w14:paraId="42A78B53" w14:textId="77777777" w:rsidR="008F5D12" w:rsidRPr="009E4337" w:rsidRDefault="008F5D12" w:rsidP="0006129B">
      <w:pPr>
        <w:ind w:firstLine="426"/>
      </w:pPr>
      <w:r w:rsidRPr="009E4337">
        <w:t>На источник</w:t>
      </w:r>
      <w:r w:rsidR="00FE30A5" w:rsidRPr="009E4337">
        <w:t>ах</w:t>
      </w:r>
      <w:r w:rsidRPr="009E4337">
        <w:t xml:space="preserve"> теплоснабжения организованно круглосуточное оперативное управление оборудованием, задачами которого являются: ведение требуемого режима рабо</w:t>
      </w:r>
      <w:r w:rsidR="005B1BFC" w:rsidRPr="009E4337">
        <w:t>ты; производство переключений; пусков и остановок;</w:t>
      </w:r>
      <w:r w:rsidRPr="009E4337">
        <w:t xml:space="preserve"> локализация аварий</w:t>
      </w:r>
      <w:r w:rsidR="005B1BFC" w:rsidRPr="009E4337">
        <w:t xml:space="preserve"> и восстановление режима работы;</w:t>
      </w:r>
      <w:r w:rsidRPr="009E4337">
        <w:t xml:space="preserve"> подготовка к производству ремонтных работ.</w:t>
      </w:r>
    </w:p>
    <w:p w14:paraId="3098B68F" w14:textId="77777777" w:rsidR="008F5D12" w:rsidRPr="009E4337" w:rsidRDefault="008F5D12" w:rsidP="0006129B">
      <w:pPr>
        <w:ind w:firstLine="426"/>
      </w:pPr>
      <w:r w:rsidRPr="009E4337">
        <w:t xml:space="preserve">На тепловых сетях случаи аварий фиксируются потребителями. Средства автоматизации, телемеханизации и связи на сетях отсутствуют. </w:t>
      </w:r>
    </w:p>
    <w:p w14:paraId="6DA069C2" w14:textId="77777777" w:rsidR="00895273" w:rsidRPr="009E4337" w:rsidRDefault="00895273" w:rsidP="0006129B">
      <w:pPr>
        <w:ind w:firstLine="426"/>
        <w:rPr>
          <w:sz w:val="14"/>
          <w:szCs w:val="14"/>
        </w:rPr>
      </w:pPr>
    </w:p>
    <w:p w14:paraId="3E062133" w14:textId="77777777" w:rsidR="009A06A9" w:rsidRPr="009E4337" w:rsidRDefault="005148DF" w:rsidP="0006129B">
      <w:pPr>
        <w:pStyle w:val="30"/>
        <w:spacing w:line="240" w:lineRule="auto"/>
      </w:pPr>
      <w:bookmarkStart w:id="110" w:name="_Toc158278640"/>
      <w:bookmarkStart w:id="111" w:name="_Toc183331747"/>
      <w:r w:rsidRPr="009E4337">
        <w:t>3.1</w:t>
      </w:r>
      <w:r w:rsidR="00997C9E" w:rsidRPr="009E4337">
        <w:t>9</w:t>
      </w:r>
      <w:r w:rsidR="009A06A9" w:rsidRPr="009E4337">
        <w:t xml:space="preserve"> </w:t>
      </w:r>
      <w:r w:rsidRPr="009E4337">
        <w:t>У</w:t>
      </w:r>
      <w:r w:rsidR="005E5DE4" w:rsidRPr="009E4337">
        <w:t>ровень автоматизации и обслуживания центральных тепловых пунктов, насосных станций</w:t>
      </w:r>
      <w:bookmarkEnd w:id="110"/>
      <w:bookmarkEnd w:id="111"/>
    </w:p>
    <w:p w14:paraId="4A0B5927" w14:textId="77777777" w:rsidR="007E68A1" w:rsidRPr="009E4337" w:rsidRDefault="007E68A1" w:rsidP="007E68A1">
      <w:pPr>
        <w:ind w:firstLine="426"/>
      </w:pPr>
      <w:r w:rsidRPr="009E4337">
        <w:t>Насосные станции и центральные тепловые пункты отсутствуют.</w:t>
      </w:r>
    </w:p>
    <w:p w14:paraId="56228329" w14:textId="77777777" w:rsidR="00C53384" w:rsidRPr="009E4337" w:rsidRDefault="00C53384" w:rsidP="0006129B">
      <w:pPr>
        <w:pStyle w:val="Affa"/>
        <w:rPr>
          <w:szCs w:val="26"/>
        </w:rPr>
      </w:pPr>
    </w:p>
    <w:p w14:paraId="050EAF10" w14:textId="77777777" w:rsidR="009A06A9" w:rsidRPr="009E4337" w:rsidRDefault="005148DF" w:rsidP="0006129B">
      <w:pPr>
        <w:pStyle w:val="30"/>
        <w:spacing w:line="240" w:lineRule="auto"/>
      </w:pPr>
      <w:bookmarkStart w:id="112" w:name="_Toc158278641"/>
      <w:bookmarkStart w:id="113" w:name="_Toc183331748"/>
      <w:r w:rsidRPr="009E4337">
        <w:t>3.</w:t>
      </w:r>
      <w:r w:rsidR="00997C9E" w:rsidRPr="009E4337">
        <w:t>20</w:t>
      </w:r>
      <w:r w:rsidR="009A06A9" w:rsidRPr="009E4337">
        <w:t xml:space="preserve"> </w:t>
      </w:r>
      <w:r w:rsidRPr="009E4337">
        <w:t>С</w:t>
      </w:r>
      <w:r w:rsidR="005E5DE4" w:rsidRPr="009E4337">
        <w:t>ведения о наличии защиты тепловых сетей от превышения давления</w:t>
      </w:r>
      <w:bookmarkEnd w:id="112"/>
      <w:bookmarkEnd w:id="113"/>
    </w:p>
    <w:p w14:paraId="1F5EB342" w14:textId="3F7A6C6B" w:rsidR="007D5298" w:rsidRPr="009E4337" w:rsidRDefault="00E615B9" w:rsidP="0006129B">
      <w:pPr>
        <w:ind w:firstLine="426"/>
        <w:rPr>
          <w:szCs w:val="28"/>
        </w:rPr>
      </w:pPr>
      <w:r w:rsidRPr="009E4337">
        <w:rPr>
          <w:szCs w:val="28"/>
        </w:rPr>
        <w:t xml:space="preserve">В соответствии </w:t>
      </w:r>
      <w:r w:rsidR="001B70BE" w:rsidRPr="009E4337">
        <w:rPr>
          <w:szCs w:val="28"/>
        </w:rPr>
        <w:t xml:space="preserve">со СП </w:t>
      </w:r>
      <w:r w:rsidRPr="009E4337">
        <w:rPr>
          <w:szCs w:val="28"/>
        </w:rPr>
        <w:t xml:space="preserve">124.13330.2012 </w:t>
      </w:r>
      <w:r w:rsidR="0098168B" w:rsidRPr="009E4337">
        <w:rPr>
          <w:szCs w:val="28"/>
        </w:rPr>
        <w:t>«</w:t>
      </w:r>
      <w:r w:rsidRPr="009E4337">
        <w:rPr>
          <w:szCs w:val="28"/>
        </w:rPr>
        <w:t xml:space="preserve">. </w:t>
      </w:r>
      <w:r w:rsidR="0098168B" w:rsidRPr="009E4337">
        <w:rPr>
          <w:szCs w:val="28"/>
        </w:rPr>
        <w:t>«</w:t>
      </w:r>
      <w:r w:rsidRPr="009E4337">
        <w:rPr>
          <w:szCs w:val="28"/>
        </w:rPr>
        <w:t>Свод правил. Тепловые сети. Актуализированная редакция СНиП 41-02-2003</w:t>
      </w:r>
      <w:r w:rsidR="0098168B" w:rsidRPr="009E4337">
        <w:rPr>
          <w:szCs w:val="28"/>
        </w:rPr>
        <w:t>»</w:t>
      </w:r>
      <w:r w:rsidR="001649E6" w:rsidRPr="009E4337">
        <w:rPr>
          <w:szCs w:val="28"/>
        </w:rPr>
        <w:t>, в каждом элементе единой системы теплоснабжения (на источнике тепла, в тепловых сетях, в системах теплопотребления) должны быть предусмотрены средства защиты от недопустимых изменений давлений сетевой воды. Эти средства в первую очередь должны обеспечивать поддержание допустимого давления в аварийных режимах, вызванных отказом оборудования данного элемента, а также защиту собственного оборудования при аварийных внешних воздействиях.</w:t>
      </w:r>
      <w:r w:rsidR="00851204" w:rsidRPr="009E4337">
        <w:rPr>
          <w:szCs w:val="28"/>
        </w:rPr>
        <w:t xml:space="preserve"> </w:t>
      </w:r>
      <w:r w:rsidR="001649E6" w:rsidRPr="009E4337">
        <w:rPr>
          <w:szCs w:val="28"/>
        </w:rPr>
        <w:t>Средства защиты тепловых сетей от превышения давления представляют собой предохранительные клапаны, установленные в котельных.</w:t>
      </w:r>
    </w:p>
    <w:p w14:paraId="0F0FB888" w14:textId="77777777" w:rsidR="001649E6" w:rsidRPr="009E4337" w:rsidRDefault="001649E6" w:rsidP="0006129B">
      <w:pPr>
        <w:ind w:firstLine="426"/>
      </w:pPr>
    </w:p>
    <w:p w14:paraId="6926ECCE" w14:textId="77777777" w:rsidR="009A06A9" w:rsidRPr="009E4337" w:rsidRDefault="005148DF" w:rsidP="0006129B">
      <w:pPr>
        <w:pStyle w:val="30"/>
        <w:spacing w:line="240" w:lineRule="auto"/>
      </w:pPr>
      <w:bookmarkStart w:id="114" w:name="_Toc158278642"/>
      <w:bookmarkStart w:id="115" w:name="_Toc183331749"/>
      <w:r w:rsidRPr="009E4337">
        <w:t>3.</w:t>
      </w:r>
      <w:r w:rsidR="00997C9E" w:rsidRPr="009E4337">
        <w:t>21</w:t>
      </w:r>
      <w:r w:rsidR="009A06A9" w:rsidRPr="009E4337">
        <w:t xml:space="preserve"> </w:t>
      </w:r>
      <w:r w:rsidRPr="009E4337">
        <w:t>П</w:t>
      </w:r>
      <w:r w:rsidR="005E5DE4" w:rsidRPr="009E4337">
        <w:t>еречень выявленных бесхозяйных тепловых сетей и обоснование выбора организации, уполномоченной на их эксплуатацию</w:t>
      </w:r>
      <w:bookmarkEnd w:id="114"/>
      <w:bookmarkEnd w:id="115"/>
    </w:p>
    <w:p w14:paraId="15578BE8" w14:textId="4B75DB0E" w:rsidR="007D5298" w:rsidRPr="009E4337" w:rsidRDefault="007D5298" w:rsidP="0006129B">
      <w:pPr>
        <w:pStyle w:val="Affa"/>
      </w:pPr>
      <w:r w:rsidRPr="009E4337">
        <w:t>Согласно статьи 15 пун</w:t>
      </w:r>
      <w:r w:rsidR="004F59A8" w:rsidRPr="009E4337">
        <w:t>кта 6 Федерального закона от 27.07.</w:t>
      </w:r>
      <w:r w:rsidRPr="009E4337">
        <w:t xml:space="preserve">2010 № 190-ФЗ </w:t>
      </w:r>
      <w:r w:rsidR="0098168B" w:rsidRPr="009E4337">
        <w:t>«</w:t>
      </w:r>
      <w:r w:rsidRPr="009E4337">
        <w:t>О теплоснабжении</w:t>
      </w:r>
      <w:r w:rsidR="0098168B" w:rsidRPr="009E4337">
        <w:t>»</w:t>
      </w:r>
      <w:r w:rsidRPr="009E4337">
        <w:t xml:space="preserve"> в случае выявления бесхозяйных тепловых сетей (тепловых сетей, не имеющих эксплуатирующей организации)</w:t>
      </w:r>
      <w:r w:rsidR="007B088C" w:rsidRPr="009E4337">
        <w:t>,</w:t>
      </w:r>
      <w:r w:rsidRPr="009E4337">
        <w:t xml:space="preserve">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w:t>
      </w:r>
      <w:r w:rsidR="00787B99" w:rsidRPr="009E4337">
        <w:t xml:space="preserve">д </w:t>
      </w:r>
      <w:r w:rsidRPr="009E4337">
        <w:t>регулирования.</w:t>
      </w:r>
    </w:p>
    <w:p w14:paraId="1A3779E4" w14:textId="77777777" w:rsidR="008D225F" w:rsidRPr="009E4337" w:rsidRDefault="008D225F" w:rsidP="008D225F">
      <w:pPr>
        <w:pStyle w:val="affffffc"/>
      </w:pPr>
      <w:bookmarkStart w:id="116" w:name="_Hlk169690752"/>
      <w:bookmarkStart w:id="117" w:name="_Hlk168921325"/>
      <w:r w:rsidRPr="009E4337">
        <w:t xml:space="preserve">На момент разработки схемы теплоснабжения бесхозяйные тепловые сети не выявлены. </w:t>
      </w:r>
    </w:p>
    <w:bookmarkEnd w:id="116"/>
    <w:p w14:paraId="439BFAF7" w14:textId="77777777" w:rsidR="000B11DA" w:rsidRPr="009E4337" w:rsidRDefault="000B11DA" w:rsidP="0006129B">
      <w:pPr>
        <w:pStyle w:val="Affa"/>
      </w:pPr>
    </w:p>
    <w:bookmarkEnd w:id="117"/>
    <w:p w14:paraId="66D91D0A" w14:textId="77777777" w:rsidR="000B11DA" w:rsidRPr="009E4337" w:rsidRDefault="000B11DA" w:rsidP="0006129B"/>
    <w:p w14:paraId="1FFA1BD0" w14:textId="77777777" w:rsidR="000B11DA" w:rsidRPr="009E4337" w:rsidRDefault="000B11DA" w:rsidP="0006129B">
      <w:pPr>
        <w:sectPr w:rsidR="000B11DA" w:rsidRPr="009E4337" w:rsidSect="004C5CD6">
          <w:pgSz w:w="11906" w:h="16838"/>
          <w:pgMar w:top="1134" w:right="1134" w:bottom="851" w:left="1134" w:header="708" w:footer="708" w:gutter="0"/>
          <w:cols w:space="708"/>
          <w:docGrid w:linePitch="360"/>
        </w:sectPr>
      </w:pPr>
    </w:p>
    <w:p w14:paraId="5909C9D6" w14:textId="77777777" w:rsidR="000C69BD" w:rsidRPr="009E4337" w:rsidRDefault="000C69BD" w:rsidP="000C69BD">
      <w:pPr>
        <w:pStyle w:val="30"/>
        <w:spacing w:line="240" w:lineRule="auto"/>
      </w:pPr>
      <w:bookmarkStart w:id="118" w:name="_Toc158278643"/>
      <w:bookmarkStart w:id="119" w:name="_Toc183331750"/>
      <w:r w:rsidRPr="009E4337">
        <w:rPr>
          <w:rStyle w:val="ed"/>
        </w:rPr>
        <w:lastRenderedPageBreak/>
        <w:t>3.22 Данные энергетических характеристик тепловых сетей (при их наличии)</w:t>
      </w:r>
      <w:bookmarkEnd w:id="118"/>
      <w:bookmarkEnd w:id="119"/>
    </w:p>
    <w:p w14:paraId="6790F753" w14:textId="77777777" w:rsidR="000C69BD" w:rsidRPr="009E4337" w:rsidRDefault="000C69BD" w:rsidP="000C69BD">
      <w:pPr>
        <w:pStyle w:val="Affa"/>
      </w:pPr>
      <w:r w:rsidRPr="009E4337">
        <w:t>К энергетическим характеристикам тепловых сетей относятся следующие показатели:</w:t>
      </w:r>
    </w:p>
    <w:p w14:paraId="3F6D0A29" w14:textId="77777777" w:rsidR="000C69BD" w:rsidRPr="009E4337" w:rsidRDefault="000C69BD" w:rsidP="000C69BD">
      <w:pPr>
        <w:pStyle w:val="Affa"/>
      </w:pPr>
      <w:r w:rsidRPr="009E4337">
        <w:t>1) материальная характеристика тепловой сети;</w:t>
      </w:r>
    </w:p>
    <w:p w14:paraId="552BAD05" w14:textId="77777777" w:rsidR="000C69BD" w:rsidRPr="009E4337" w:rsidRDefault="000C69BD" w:rsidP="000C69BD">
      <w:pPr>
        <w:pStyle w:val="Affa"/>
      </w:pPr>
      <w:r w:rsidRPr="009E4337">
        <w:t>2) тепловые потери (тепловая энергетическая характеристика);</w:t>
      </w:r>
    </w:p>
    <w:p w14:paraId="079988C3" w14:textId="77777777" w:rsidR="000C69BD" w:rsidRPr="009E4337" w:rsidRDefault="000C69BD" w:rsidP="000C69BD">
      <w:pPr>
        <w:pStyle w:val="Affa"/>
      </w:pPr>
      <w:r w:rsidRPr="009E4337">
        <w:t>3) температура теплоносителя в подающем трубопроводе принятая для проектирования тепловых сетей;</w:t>
      </w:r>
    </w:p>
    <w:p w14:paraId="2820628E" w14:textId="77777777" w:rsidR="000C69BD" w:rsidRPr="009E4337" w:rsidRDefault="000C69BD" w:rsidP="000C69BD">
      <w:pPr>
        <w:pStyle w:val="Affa"/>
      </w:pPr>
      <w:r w:rsidRPr="009E4337">
        <w:t>4) потери (затраты) сетевой воды.</w:t>
      </w:r>
    </w:p>
    <w:p w14:paraId="7D71A086" w14:textId="77777777" w:rsidR="000C69BD" w:rsidRPr="009E4337" w:rsidRDefault="000C69BD" w:rsidP="000C69BD">
      <w:pPr>
        <w:ind w:firstLine="567"/>
      </w:pPr>
      <w:r w:rsidRPr="009E4337">
        <w:t xml:space="preserve">Данные энергетических характеристик тепловых сетей в таблице ниже </w:t>
      </w:r>
    </w:p>
    <w:p w14:paraId="0B2824B3" w14:textId="77777777" w:rsidR="000C69BD" w:rsidRPr="009E4337" w:rsidRDefault="000C69BD" w:rsidP="000C69BD">
      <w:pPr>
        <w:ind w:firstLine="567"/>
      </w:pPr>
    </w:p>
    <w:p w14:paraId="1E14AFC9" w14:textId="0742EF47" w:rsidR="001649E6" w:rsidRPr="009E4337" w:rsidRDefault="001649E6" w:rsidP="0006129B">
      <w:r w:rsidRPr="009E4337">
        <w:t xml:space="preserve">Таблица </w:t>
      </w:r>
      <w:r w:rsidR="008A3CE6" w:rsidRPr="009E4337">
        <w:fldChar w:fldCharType="begin"/>
      </w:r>
      <w:r w:rsidRPr="009E4337">
        <w:instrText xml:space="preserve"> SEQ Таблица \* ARABIC </w:instrText>
      </w:r>
      <w:r w:rsidR="008A3CE6" w:rsidRPr="009E4337">
        <w:fldChar w:fldCharType="separate"/>
      </w:r>
      <w:r w:rsidR="00421AC7">
        <w:rPr>
          <w:noProof/>
        </w:rPr>
        <w:t>14</w:t>
      </w:r>
      <w:r w:rsidR="008A3CE6" w:rsidRPr="009E4337">
        <w:fldChar w:fldCharType="end"/>
      </w:r>
      <w:r w:rsidRPr="009E4337">
        <w:t xml:space="preserve"> - </w:t>
      </w:r>
      <w:r w:rsidR="00B2339D" w:rsidRPr="009E4337">
        <w:t>Эксплуатационные показатели</w:t>
      </w:r>
      <w:r w:rsidRPr="009E4337">
        <w:t xml:space="preserve"> тепловых сетей и сооружений на них отдельно по каждой СЦТ</w:t>
      </w:r>
    </w:p>
    <w:tbl>
      <w:tblPr>
        <w:tblW w:w="49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5"/>
        <w:gridCol w:w="2843"/>
        <w:gridCol w:w="1543"/>
        <w:gridCol w:w="1351"/>
        <w:gridCol w:w="1164"/>
        <w:gridCol w:w="1555"/>
        <w:gridCol w:w="1480"/>
        <w:gridCol w:w="2136"/>
        <w:gridCol w:w="2382"/>
      </w:tblGrid>
      <w:tr w:rsidR="009E4337" w:rsidRPr="009E4337" w14:paraId="31224379" w14:textId="77777777" w:rsidTr="006416E6">
        <w:trPr>
          <w:cantSplit/>
          <w:trHeight w:val="853"/>
          <w:tblHeader/>
        </w:trPr>
        <w:tc>
          <w:tcPr>
            <w:tcW w:w="194" w:type="pct"/>
            <w:vAlign w:val="center"/>
          </w:tcPr>
          <w:p w14:paraId="1AA873CF" w14:textId="77777777" w:rsidR="00C82537" w:rsidRPr="009E4337" w:rsidRDefault="00C82537" w:rsidP="000D1F1C">
            <w:pPr>
              <w:jc w:val="center"/>
              <w:rPr>
                <w:sz w:val="20"/>
                <w:szCs w:val="20"/>
              </w:rPr>
            </w:pPr>
            <w:r w:rsidRPr="009E4337">
              <w:rPr>
                <w:sz w:val="20"/>
                <w:szCs w:val="20"/>
              </w:rPr>
              <w:t>№ п/п</w:t>
            </w:r>
          </w:p>
        </w:tc>
        <w:tc>
          <w:tcPr>
            <w:tcW w:w="945" w:type="pct"/>
            <w:shd w:val="clear" w:color="auto" w:fill="auto"/>
            <w:vAlign w:val="center"/>
            <w:hideMark/>
          </w:tcPr>
          <w:p w14:paraId="4B6F921B" w14:textId="77777777" w:rsidR="00C82537" w:rsidRPr="009E4337" w:rsidRDefault="00C82537" w:rsidP="000D1F1C">
            <w:pPr>
              <w:jc w:val="center"/>
              <w:rPr>
                <w:sz w:val="20"/>
                <w:szCs w:val="20"/>
              </w:rPr>
            </w:pPr>
            <w:r w:rsidRPr="009E4337">
              <w:rPr>
                <w:sz w:val="20"/>
                <w:szCs w:val="20"/>
              </w:rPr>
              <w:t>Наименование СЦТ</w:t>
            </w:r>
          </w:p>
        </w:tc>
        <w:tc>
          <w:tcPr>
            <w:tcW w:w="513" w:type="pct"/>
            <w:tcBorders>
              <w:bottom w:val="single" w:sz="4" w:space="0" w:color="auto"/>
            </w:tcBorders>
            <w:shd w:val="clear" w:color="auto" w:fill="auto"/>
            <w:vAlign w:val="center"/>
          </w:tcPr>
          <w:p w14:paraId="124501B5" w14:textId="77777777" w:rsidR="00C82537" w:rsidRPr="009E4337" w:rsidRDefault="00C82537" w:rsidP="000D1F1C">
            <w:pPr>
              <w:jc w:val="center"/>
              <w:rPr>
                <w:sz w:val="20"/>
                <w:szCs w:val="20"/>
              </w:rPr>
            </w:pPr>
            <w:r w:rsidRPr="009E4337">
              <w:rPr>
                <w:sz w:val="20"/>
                <w:szCs w:val="20"/>
              </w:rPr>
              <w:t>Протяженность тепловой сети в двухтрубном исчислении, м</w:t>
            </w:r>
          </w:p>
        </w:tc>
        <w:tc>
          <w:tcPr>
            <w:tcW w:w="449" w:type="pct"/>
            <w:tcBorders>
              <w:bottom w:val="single" w:sz="4" w:space="0" w:color="auto"/>
            </w:tcBorders>
            <w:vAlign w:val="center"/>
          </w:tcPr>
          <w:p w14:paraId="7C5F45CE" w14:textId="77777777" w:rsidR="00C82537" w:rsidRPr="009E4337" w:rsidRDefault="00C82537" w:rsidP="000D1F1C">
            <w:pPr>
              <w:jc w:val="center"/>
              <w:rPr>
                <w:sz w:val="20"/>
                <w:szCs w:val="20"/>
              </w:rPr>
            </w:pPr>
            <w:r w:rsidRPr="009E4337">
              <w:rPr>
                <w:sz w:val="20"/>
                <w:szCs w:val="20"/>
              </w:rPr>
              <w:t>Материальная характеристика, кв. м</w:t>
            </w:r>
          </w:p>
        </w:tc>
        <w:tc>
          <w:tcPr>
            <w:tcW w:w="387" w:type="pct"/>
            <w:tcBorders>
              <w:bottom w:val="single" w:sz="4" w:space="0" w:color="auto"/>
            </w:tcBorders>
            <w:vAlign w:val="center"/>
          </w:tcPr>
          <w:p w14:paraId="6E05F3DB" w14:textId="77777777" w:rsidR="00C82537" w:rsidRPr="009E4337" w:rsidRDefault="00C82537" w:rsidP="000D1F1C">
            <w:pPr>
              <w:jc w:val="center"/>
              <w:rPr>
                <w:sz w:val="20"/>
                <w:szCs w:val="20"/>
              </w:rPr>
            </w:pPr>
            <w:r w:rsidRPr="009E4337">
              <w:rPr>
                <w:sz w:val="20"/>
                <w:szCs w:val="20"/>
              </w:rPr>
              <w:t>Потери тепловой энергии, Гкал</w:t>
            </w:r>
          </w:p>
        </w:tc>
        <w:tc>
          <w:tcPr>
            <w:tcW w:w="517" w:type="pct"/>
            <w:tcBorders>
              <w:bottom w:val="single" w:sz="4" w:space="0" w:color="auto"/>
            </w:tcBorders>
            <w:vAlign w:val="center"/>
          </w:tcPr>
          <w:p w14:paraId="75691ADB" w14:textId="77777777" w:rsidR="00C82537" w:rsidRPr="009E4337" w:rsidRDefault="00C82537" w:rsidP="000D1F1C">
            <w:pPr>
              <w:jc w:val="center"/>
              <w:rPr>
                <w:sz w:val="20"/>
                <w:szCs w:val="20"/>
              </w:rPr>
            </w:pPr>
            <w:r w:rsidRPr="009E4337">
              <w:rPr>
                <w:sz w:val="20"/>
                <w:szCs w:val="20"/>
              </w:rPr>
              <w:t>то же в % от отпуска тепловой энергии с коллекторов источника тепловой энергии</w:t>
            </w:r>
          </w:p>
        </w:tc>
        <w:tc>
          <w:tcPr>
            <w:tcW w:w="492" w:type="pct"/>
            <w:tcBorders>
              <w:bottom w:val="single" w:sz="4" w:space="0" w:color="auto"/>
            </w:tcBorders>
            <w:vAlign w:val="center"/>
          </w:tcPr>
          <w:p w14:paraId="5C383EF7" w14:textId="0F4CFC2E" w:rsidR="00C82537" w:rsidRPr="009E4337" w:rsidRDefault="00C82537" w:rsidP="000D1F1C">
            <w:pPr>
              <w:jc w:val="center"/>
              <w:rPr>
                <w:sz w:val="20"/>
                <w:szCs w:val="20"/>
              </w:rPr>
            </w:pPr>
            <w:r w:rsidRPr="009E4337">
              <w:rPr>
                <w:sz w:val="20"/>
                <w:szCs w:val="20"/>
              </w:rPr>
              <w:t>Нормативная величина подпитки тепловых сетей по СП 124.13330, м</w:t>
            </w:r>
            <w:r w:rsidRPr="009E4337">
              <w:rPr>
                <w:sz w:val="20"/>
                <w:szCs w:val="20"/>
                <w:vertAlign w:val="superscript"/>
              </w:rPr>
              <w:t>3</w:t>
            </w:r>
            <w:r w:rsidRPr="009E4337">
              <w:rPr>
                <w:sz w:val="20"/>
                <w:szCs w:val="20"/>
              </w:rPr>
              <w:t>/ч</w:t>
            </w:r>
          </w:p>
        </w:tc>
        <w:tc>
          <w:tcPr>
            <w:tcW w:w="710" w:type="pct"/>
            <w:tcBorders>
              <w:bottom w:val="single" w:sz="4" w:space="0" w:color="auto"/>
            </w:tcBorders>
            <w:vAlign w:val="center"/>
          </w:tcPr>
          <w:p w14:paraId="74D469DC" w14:textId="77777777" w:rsidR="00C82537" w:rsidRPr="009E4337" w:rsidRDefault="00C82537" w:rsidP="000D1F1C">
            <w:pPr>
              <w:jc w:val="center"/>
              <w:rPr>
                <w:sz w:val="20"/>
                <w:szCs w:val="20"/>
              </w:rPr>
            </w:pPr>
            <w:r w:rsidRPr="009E4337">
              <w:rPr>
                <w:sz w:val="20"/>
                <w:szCs w:val="20"/>
              </w:rPr>
              <w:t xml:space="preserve">Температура теплоносителя в подающем трубопроводе принятая для проектирования тепловых сетей, </w:t>
            </w:r>
            <w:r w:rsidRPr="009E4337">
              <w:rPr>
                <w:sz w:val="20"/>
                <w:szCs w:val="20"/>
                <w:vertAlign w:val="superscript"/>
              </w:rPr>
              <w:t>0</w:t>
            </w:r>
            <w:r w:rsidRPr="009E4337">
              <w:rPr>
                <w:sz w:val="20"/>
                <w:szCs w:val="20"/>
              </w:rPr>
              <w:t>С</w:t>
            </w:r>
          </w:p>
        </w:tc>
        <w:tc>
          <w:tcPr>
            <w:tcW w:w="792" w:type="pct"/>
            <w:tcBorders>
              <w:bottom w:val="single" w:sz="4" w:space="0" w:color="auto"/>
            </w:tcBorders>
            <w:vAlign w:val="center"/>
          </w:tcPr>
          <w:p w14:paraId="13EE1EDA" w14:textId="77777777" w:rsidR="00C82537" w:rsidRPr="009E4337" w:rsidRDefault="00C82537" w:rsidP="000D1F1C">
            <w:pPr>
              <w:jc w:val="center"/>
              <w:rPr>
                <w:sz w:val="20"/>
                <w:szCs w:val="20"/>
              </w:rPr>
            </w:pPr>
            <w:r w:rsidRPr="009E4337">
              <w:rPr>
                <w:sz w:val="20"/>
                <w:szCs w:val="20"/>
              </w:rPr>
              <w:t xml:space="preserve">Разность температур теплоносителя в подающей и обратной тепломагистрали при расчетной температуре наружного воздуха, </w:t>
            </w:r>
            <w:r w:rsidRPr="009E4337">
              <w:rPr>
                <w:sz w:val="20"/>
                <w:szCs w:val="20"/>
                <w:vertAlign w:val="superscript"/>
              </w:rPr>
              <w:t>0</w:t>
            </w:r>
            <w:r w:rsidRPr="009E4337">
              <w:rPr>
                <w:sz w:val="20"/>
                <w:szCs w:val="20"/>
              </w:rPr>
              <w:t>С</w:t>
            </w:r>
          </w:p>
        </w:tc>
      </w:tr>
      <w:tr w:rsidR="006416E6" w:rsidRPr="009E4337" w14:paraId="51CB296F" w14:textId="77777777" w:rsidTr="006416E6">
        <w:trPr>
          <w:cantSplit/>
        </w:trPr>
        <w:tc>
          <w:tcPr>
            <w:tcW w:w="194" w:type="pct"/>
            <w:shd w:val="clear" w:color="auto" w:fill="auto"/>
            <w:vAlign w:val="center"/>
          </w:tcPr>
          <w:p w14:paraId="0A834E3B" w14:textId="247D6E7D" w:rsidR="006416E6" w:rsidRPr="009E4337" w:rsidRDefault="006416E6" w:rsidP="006416E6">
            <w:pPr>
              <w:jc w:val="center"/>
              <w:rPr>
                <w:sz w:val="22"/>
                <w:szCs w:val="22"/>
              </w:rPr>
            </w:pPr>
            <w:r w:rsidRPr="00993156">
              <w:rPr>
                <w:sz w:val="22"/>
                <w:szCs w:val="22"/>
              </w:rPr>
              <w:t>1</w:t>
            </w:r>
          </w:p>
        </w:tc>
        <w:tc>
          <w:tcPr>
            <w:tcW w:w="945" w:type="pct"/>
            <w:shd w:val="clear" w:color="auto" w:fill="auto"/>
            <w:vAlign w:val="bottom"/>
          </w:tcPr>
          <w:p w14:paraId="6A5CD5AB" w14:textId="73E9BB43" w:rsidR="006416E6" w:rsidRPr="009E4337" w:rsidRDefault="006416E6" w:rsidP="006416E6">
            <w:pPr>
              <w:rPr>
                <w:sz w:val="22"/>
                <w:szCs w:val="22"/>
              </w:rPr>
            </w:pPr>
            <w:r w:rsidRPr="00993156">
              <w:rPr>
                <w:color w:val="000000"/>
                <w:sz w:val="22"/>
                <w:szCs w:val="22"/>
              </w:rPr>
              <w:t>Котельная «Школа» (с. Дунаево)</w:t>
            </w:r>
          </w:p>
        </w:tc>
        <w:tc>
          <w:tcPr>
            <w:tcW w:w="513" w:type="pct"/>
            <w:tcBorders>
              <w:top w:val="single" w:sz="4" w:space="0" w:color="auto"/>
              <w:left w:val="single" w:sz="4" w:space="0" w:color="auto"/>
              <w:bottom w:val="single" w:sz="4" w:space="0" w:color="auto"/>
              <w:right w:val="single" w:sz="4" w:space="0" w:color="auto"/>
            </w:tcBorders>
            <w:vAlign w:val="center"/>
          </w:tcPr>
          <w:p w14:paraId="067DEFB8" w14:textId="7278734B" w:rsidR="006416E6" w:rsidRPr="006416E6" w:rsidRDefault="006416E6" w:rsidP="006416E6">
            <w:pPr>
              <w:jc w:val="center"/>
              <w:rPr>
                <w:sz w:val="22"/>
                <w:szCs w:val="22"/>
              </w:rPr>
            </w:pPr>
            <w:r w:rsidRPr="006416E6">
              <w:rPr>
                <w:sz w:val="22"/>
                <w:szCs w:val="22"/>
                <w:lang w:val="en-US"/>
              </w:rPr>
              <w:t>452</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28621D38" w14:textId="2750D77E" w:rsidR="006416E6" w:rsidRPr="006416E6" w:rsidRDefault="006416E6" w:rsidP="006416E6">
            <w:pPr>
              <w:jc w:val="center"/>
              <w:rPr>
                <w:sz w:val="22"/>
                <w:szCs w:val="22"/>
              </w:rPr>
            </w:pPr>
            <w:r w:rsidRPr="006416E6">
              <w:rPr>
                <w:sz w:val="22"/>
                <w:szCs w:val="22"/>
              </w:rPr>
              <w:t>68,31</w:t>
            </w:r>
          </w:p>
        </w:tc>
        <w:tc>
          <w:tcPr>
            <w:tcW w:w="387" w:type="pct"/>
            <w:tcBorders>
              <w:top w:val="single" w:sz="8" w:space="0" w:color="auto"/>
              <w:left w:val="single" w:sz="8" w:space="0" w:color="auto"/>
              <w:bottom w:val="single" w:sz="8" w:space="0" w:color="auto"/>
              <w:right w:val="single" w:sz="8" w:space="0" w:color="auto"/>
            </w:tcBorders>
            <w:shd w:val="clear" w:color="auto" w:fill="auto"/>
            <w:vAlign w:val="center"/>
          </w:tcPr>
          <w:p w14:paraId="5707A9BC" w14:textId="6C8A9067" w:rsidR="006416E6" w:rsidRPr="006416E6" w:rsidRDefault="006416E6" w:rsidP="006416E6">
            <w:pPr>
              <w:jc w:val="center"/>
              <w:rPr>
                <w:sz w:val="22"/>
                <w:szCs w:val="22"/>
              </w:rPr>
            </w:pPr>
            <w:r w:rsidRPr="006416E6">
              <w:rPr>
                <w:sz w:val="22"/>
                <w:szCs w:val="22"/>
              </w:rPr>
              <w:t>184,5</w:t>
            </w:r>
          </w:p>
        </w:tc>
        <w:tc>
          <w:tcPr>
            <w:tcW w:w="517" w:type="pct"/>
            <w:tcBorders>
              <w:top w:val="single" w:sz="4" w:space="0" w:color="auto"/>
              <w:left w:val="single" w:sz="4" w:space="0" w:color="auto"/>
              <w:bottom w:val="single" w:sz="4" w:space="0" w:color="auto"/>
              <w:right w:val="single" w:sz="4" w:space="0" w:color="auto"/>
            </w:tcBorders>
            <w:shd w:val="clear" w:color="auto" w:fill="auto"/>
            <w:vAlign w:val="center"/>
          </w:tcPr>
          <w:p w14:paraId="5C077A92" w14:textId="4DF15EC4" w:rsidR="006416E6" w:rsidRPr="006416E6" w:rsidRDefault="006416E6" w:rsidP="006416E6">
            <w:pPr>
              <w:jc w:val="center"/>
              <w:rPr>
                <w:sz w:val="22"/>
                <w:szCs w:val="22"/>
              </w:rPr>
            </w:pPr>
            <w:r w:rsidRPr="006416E6">
              <w:rPr>
                <w:sz w:val="22"/>
                <w:szCs w:val="22"/>
              </w:rPr>
              <w:t>13,8</w:t>
            </w:r>
          </w:p>
        </w:tc>
        <w:tc>
          <w:tcPr>
            <w:tcW w:w="492" w:type="pct"/>
            <w:tcBorders>
              <w:top w:val="nil"/>
              <w:left w:val="nil"/>
              <w:bottom w:val="single" w:sz="8" w:space="0" w:color="000000"/>
              <w:right w:val="single" w:sz="8" w:space="0" w:color="auto"/>
            </w:tcBorders>
            <w:shd w:val="clear" w:color="auto" w:fill="auto"/>
            <w:vAlign w:val="center"/>
          </w:tcPr>
          <w:p w14:paraId="25F614BF" w14:textId="026AB721" w:rsidR="006416E6" w:rsidRPr="006416E6" w:rsidRDefault="006416E6" w:rsidP="006416E6">
            <w:pPr>
              <w:jc w:val="center"/>
              <w:rPr>
                <w:sz w:val="22"/>
                <w:szCs w:val="22"/>
              </w:rPr>
            </w:pPr>
            <w:r w:rsidRPr="006416E6">
              <w:rPr>
                <w:sz w:val="22"/>
                <w:szCs w:val="22"/>
              </w:rPr>
              <w:t>0,078</w:t>
            </w:r>
          </w:p>
        </w:tc>
        <w:tc>
          <w:tcPr>
            <w:tcW w:w="710" w:type="pct"/>
            <w:tcBorders>
              <w:top w:val="single" w:sz="4" w:space="0" w:color="auto"/>
              <w:left w:val="single" w:sz="4" w:space="0" w:color="auto"/>
              <w:bottom w:val="single" w:sz="4" w:space="0" w:color="auto"/>
              <w:right w:val="single" w:sz="4" w:space="0" w:color="auto"/>
            </w:tcBorders>
            <w:shd w:val="clear" w:color="auto" w:fill="auto"/>
            <w:vAlign w:val="center"/>
          </w:tcPr>
          <w:p w14:paraId="6C86B7D4" w14:textId="62747713" w:rsidR="006416E6" w:rsidRPr="006416E6" w:rsidRDefault="006416E6" w:rsidP="006416E6">
            <w:pPr>
              <w:jc w:val="center"/>
              <w:rPr>
                <w:sz w:val="22"/>
                <w:szCs w:val="22"/>
              </w:rPr>
            </w:pPr>
            <w:r w:rsidRPr="006416E6">
              <w:rPr>
                <w:sz w:val="22"/>
                <w:szCs w:val="22"/>
              </w:rPr>
              <w:t>80/65</w:t>
            </w:r>
          </w:p>
        </w:tc>
        <w:tc>
          <w:tcPr>
            <w:tcW w:w="792" w:type="pct"/>
            <w:tcBorders>
              <w:top w:val="single" w:sz="4" w:space="0" w:color="auto"/>
              <w:left w:val="single" w:sz="4" w:space="0" w:color="auto"/>
              <w:bottom w:val="single" w:sz="4" w:space="0" w:color="auto"/>
            </w:tcBorders>
            <w:shd w:val="clear" w:color="auto" w:fill="auto"/>
            <w:vAlign w:val="center"/>
          </w:tcPr>
          <w:p w14:paraId="0747350F" w14:textId="0CF1CA6F" w:rsidR="006416E6" w:rsidRPr="006416E6" w:rsidRDefault="006416E6" w:rsidP="006416E6">
            <w:pPr>
              <w:jc w:val="center"/>
              <w:rPr>
                <w:sz w:val="22"/>
                <w:szCs w:val="22"/>
              </w:rPr>
            </w:pPr>
            <w:r w:rsidRPr="006416E6">
              <w:rPr>
                <w:sz w:val="22"/>
                <w:szCs w:val="22"/>
              </w:rPr>
              <w:t>15</w:t>
            </w:r>
          </w:p>
        </w:tc>
      </w:tr>
      <w:tr w:rsidR="006416E6" w:rsidRPr="009E4337" w14:paraId="42B3BBF1" w14:textId="77777777" w:rsidTr="006416E6">
        <w:trPr>
          <w:cantSplit/>
        </w:trPr>
        <w:tc>
          <w:tcPr>
            <w:tcW w:w="194" w:type="pct"/>
            <w:shd w:val="clear" w:color="auto" w:fill="auto"/>
            <w:vAlign w:val="center"/>
          </w:tcPr>
          <w:p w14:paraId="333F868D" w14:textId="043DE558" w:rsidR="006416E6" w:rsidRPr="00993156" w:rsidRDefault="006416E6" w:rsidP="006416E6">
            <w:pPr>
              <w:jc w:val="center"/>
              <w:rPr>
                <w:sz w:val="22"/>
                <w:szCs w:val="22"/>
              </w:rPr>
            </w:pPr>
            <w:r w:rsidRPr="00993156">
              <w:rPr>
                <w:sz w:val="22"/>
                <w:szCs w:val="22"/>
              </w:rPr>
              <w:t>2</w:t>
            </w:r>
          </w:p>
        </w:tc>
        <w:tc>
          <w:tcPr>
            <w:tcW w:w="945" w:type="pct"/>
            <w:shd w:val="clear" w:color="auto" w:fill="auto"/>
            <w:vAlign w:val="bottom"/>
          </w:tcPr>
          <w:p w14:paraId="2719AE15" w14:textId="55941DCF" w:rsidR="006416E6" w:rsidRPr="00993156" w:rsidRDefault="006416E6" w:rsidP="006416E6">
            <w:pPr>
              <w:rPr>
                <w:color w:val="000000"/>
                <w:sz w:val="22"/>
                <w:szCs w:val="22"/>
              </w:rPr>
            </w:pPr>
            <w:r w:rsidRPr="00993156">
              <w:rPr>
                <w:color w:val="000000"/>
                <w:sz w:val="22"/>
                <w:szCs w:val="22"/>
              </w:rPr>
              <w:t>Котельная «Стройдвор» (с. Дунаево)</w:t>
            </w:r>
          </w:p>
        </w:tc>
        <w:tc>
          <w:tcPr>
            <w:tcW w:w="513" w:type="pct"/>
            <w:tcBorders>
              <w:top w:val="single" w:sz="4" w:space="0" w:color="auto"/>
              <w:left w:val="single" w:sz="4" w:space="0" w:color="auto"/>
              <w:bottom w:val="single" w:sz="4" w:space="0" w:color="auto"/>
              <w:right w:val="single" w:sz="4" w:space="0" w:color="auto"/>
            </w:tcBorders>
            <w:vAlign w:val="center"/>
          </w:tcPr>
          <w:p w14:paraId="1F3833D2" w14:textId="2E487AEC" w:rsidR="006416E6" w:rsidRPr="006416E6" w:rsidRDefault="006416E6" w:rsidP="006416E6">
            <w:pPr>
              <w:jc w:val="center"/>
              <w:rPr>
                <w:sz w:val="22"/>
                <w:szCs w:val="22"/>
                <w:lang w:val="en-US"/>
              </w:rPr>
            </w:pPr>
            <w:r w:rsidRPr="006416E6">
              <w:rPr>
                <w:sz w:val="22"/>
                <w:szCs w:val="22"/>
                <w:lang w:val="en-US"/>
              </w:rPr>
              <w:t>1277</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4A28D11C" w14:textId="2DA078B7" w:rsidR="006416E6" w:rsidRPr="006416E6" w:rsidRDefault="006416E6" w:rsidP="006416E6">
            <w:pPr>
              <w:jc w:val="center"/>
              <w:rPr>
                <w:sz w:val="22"/>
                <w:szCs w:val="22"/>
              </w:rPr>
            </w:pPr>
            <w:r w:rsidRPr="006416E6">
              <w:rPr>
                <w:sz w:val="22"/>
                <w:szCs w:val="22"/>
              </w:rPr>
              <w:t>247,57</w:t>
            </w:r>
          </w:p>
        </w:tc>
        <w:tc>
          <w:tcPr>
            <w:tcW w:w="387" w:type="pct"/>
            <w:tcBorders>
              <w:top w:val="single" w:sz="8" w:space="0" w:color="auto"/>
              <w:left w:val="single" w:sz="8" w:space="0" w:color="auto"/>
              <w:bottom w:val="single" w:sz="8" w:space="0" w:color="auto"/>
              <w:right w:val="single" w:sz="8" w:space="0" w:color="auto"/>
            </w:tcBorders>
            <w:shd w:val="clear" w:color="auto" w:fill="auto"/>
            <w:vAlign w:val="center"/>
          </w:tcPr>
          <w:p w14:paraId="1AEB0680" w14:textId="1AD2AD1E" w:rsidR="006416E6" w:rsidRPr="006416E6" w:rsidRDefault="006416E6" w:rsidP="006416E6">
            <w:pPr>
              <w:jc w:val="center"/>
              <w:rPr>
                <w:sz w:val="22"/>
                <w:szCs w:val="22"/>
              </w:rPr>
            </w:pPr>
            <w:r w:rsidRPr="006416E6">
              <w:rPr>
                <w:sz w:val="22"/>
                <w:szCs w:val="22"/>
              </w:rPr>
              <w:t>384,8</w:t>
            </w:r>
          </w:p>
        </w:tc>
        <w:tc>
          <w:tcPr>
            <w:tcW w:w="517" w:type="pct"/>
            <w:tcBorders>
              <w:top w:val="single" w:sz="4" w:space="0" w:color="auto"/>
              <w:left w:val="single" w:sz="4" w:space="0" w:color="auto"/>
              <w:bottom w:val="single" w:sz="4" w:space="0" w:color="auto"/>
              <w:right w:val="single" w:sz="4" w:space="0" w:color="auto"/>
            </w:tcBorders>
            <w:shd w:val="clear" w:color="auto" w:fill="auto"/>
            <w:vAlign w:val="center"/>
          </w:tcPr>
          <w:p w14:paraId="4565227C" w14:textId="3FCD615E" w:rsidR="006416E6" w:rsidRPr="006416E6" w:rsidRDefault="006416E6" w:rsidP="006416E6">
            <w:pPr>
              <w:jc w:val="center"/>
              <w:rPr>
                <w:sz w:val="22"/>
                <w:szCs w:val="22"/>
              </w:rPr>
            </w:pPr>
            <w:r w:rsidRPr="006416E6">
              <w:rPr>
                <w:sz w:val="22"/>
                <w:szCs w:val="22"/>
              </w:rPr>
              <w:t>14,7</w:t>
            </w:r>
          </w:p>
        </w:tc>
        <w:tc>
          <w:tcPr>
            <w:tcW w:w="492" w:type="pct"/>
            <w:tcBorders>
              <w:top w:val="nil"/>
              <w:left w:val="nil"/>
              <w:bottom w:val="single" w:sz="8" w:space="0" w:color="000000"/>
              <w:right w:val="single" w:sz="8" w:space="0" w:color="auto"/>
            </w:tcBorders>
            <w:shd w:val="clear" w:color="auto" w:fill="auto"/>
            <w:vAlign w:val="center"/>
          </w:tcPr>
          <w:p w14:paraId="53E8BB8C" w14:textId="53000C15" w:rsidR="006416E6" w:rsidRPr="006416E6" w:rsidRDefault="006416E6" w:rsidP="006416E6">
            <w:pPr>
              <w:jc w:val="center"/>
              <w:rPr>
                <w:sz w:val="22"/>
                <w:szCs w:val="22"/>
              </w:rPr>
            </w:pPr>
            <w:r w:rsidRPr="006416E6">
              <w:rPr>
                <w:sz w:val="22"/>
                <w:szCs w:val="22"/>
              </w:rPr>
              <w:t>0,171</w:t>
            </w:r>
          </w:p>
        </w:tc>
        <w:tc>
          <w:tcPr>
            <w:tcW w:w="710" w:type="pct"/>
            <w:tcBorders>
              <w:top w:val="single" w:sz="4" w:space="0" w:color="auto"/>
              <w:left w:val="single" w:sz="4" w:space="0" w:color="auto"/>
              <w:bottom w:val="single" w:sz="4" w:space="0" w:color="auto"/>
              <w:right w:val="single" w:sz="4" w:space="0" w:color="auto"/>
            </w:tcBorders>
            <w:shd w:val="clear" w:color="auto" w:fill="auto"/>
            <w:vAlign w:val="center"/>
          </w:tcPr>
          <w:p w14:paraId="226FD529" w14:textId="58776AF5" w:rsidR="006416E6" w:rsidRPr="006416E6" w:rsidRDefault="006416E6" w:rsidP="006416E6">
            <w:pPr>
              <w:jc w:val="center"/>
              <w:rPr>
                <w:sz w:val="22"/>
                <w:szCs w:val="22"/>
              </w:rPr>
            </w:pPr>
            <w:r w:rsidRPr="006416E6">
              <w:rPr>
                <w:sz w:val="22"/>
                <w:szCs w:val="22"/>
              </w:rPr>
              <w:t>80/65</w:t>
            </w:r>
          </w:p>
        </w:tc>
        <w:tc>
          <w:tcPr>
            <w:tcW w:w="792" w:type="pct"/>
            <w:tcBorders>
              <w:top w:val="single" w:sz="4" w:space="0" w:color="auto"/>
              <w:left w:val="single" w:sz="4" w:space="0" w:color="auto"/>
              <w:bottom w:val="single" w:sz="4" w:space="0" w:color="auto"/>
            </w:tcBorders>
            <w:shd w:val="clear" w:color="auto" w:fill="auto"/>
            <w:vAlign w:val="center"/>
          </w:tcPr>
          <w:p w14:paraId="37513D91" w14:textId="784F0D85" w:rsidR="006416E6" w:rsidRPr="006416E6" w:rsidRDefault="006416E6" w:rsidP="006416E6">
            <w:pPr>
              <w:jc w:val="center"/>
              <w:rPr>
                <w:sz w:val="22"/>
                <w:szCs w:val="22"/>
              </w:rPr>
            </w:pPr>
            <w:r w:rsidRPr="006416E6">
              <w:rPr>
                <w:sz w:val="22"/>
                <w:szCs w:val="22"/>
              </w:rPr>
              <w:t>15</w:t>
            </w:r>
          </w:p>
        </w:tc>
      </w:tr>
      <w:tr w:rsidR="006416E6" w:rsidRPr="009E4337" w14:paraId="1C809B8C" w14:textId="77777777" w:rsidTr="006416E6">
        <w:trPr>
          <w:cantSplit/>
        </w:trPr>
        <w:tc>
          <w:tcPr>
            <w:tcW w:w="194" w:type="pct"/>
            <w:shd w:val="clear" w:color="auto" w:fill="auto"/>
            <w:vAlign w:val="center"/>
          </w:tcPr>
          <w:p w14:paraId="15CEE426" w14:textId="0CDBF8C5" w:rsidR="006416E6" w:rsidRPr="00993156" w:rsidRDefault="006416E6" w:rsidP="006416E6">
            <w:pPr>
              <w:jc w:val="center"/>
              <w:rPr>
                <w:sz w:val="22"/>
                <w:szCs w:val="22"/>
              </w:rPr>
            </w:pPr>
            <w:r w:rsidRPr="00993156">
              <w:rPr>
                <w:sz w:val="22"/>
                <w:szCs w:val="22"/>
              </w:rPr>
              <w:t>3</w:t>
            </w:r>
          </w:p>
        </w:tc>
        <w:tc>
          <w:tcPr>
            <w:tcW w:w="945" w:type="pct"/>
            <w:shd w:val="clear" w:color="auto" w:fill="auto"/>
            <w:vAlign w:val="bottom"/>
          </w:tcPr>
          <w:p w14:paraId="3D133B3B" w14:textId="6DE345CD" w:rsidR="006416E6" w:rsidRPr="00993156" w:rsidRDefault="006416E6" w:rsidP="006416E6">
            <w:pPr>
              <w:rPr>
                <w:color w:val="000000"/>
                <w:sz w:val="22"/>
                <w:szCs w:val="22"/>
              </w:rPr>
            </w:pPr>
            <w:r w:rsidRPr="00993156">
              <w:rPr>
                <w:color w:val="000000"/>
                <w:sz w:val="22"/>
                <w:szCs w:val="22"/>
              </w:rPr>
              <w:t>Котельная «ДКПС» (с. Дунаево)</w:t>
            </w:r>
          </w:p>
        </w:tc>
        <w:tc>
          <w:tcPr>
            <w:tcW w:w="513" w:type="pct"/>
            <w:tcBorders>
              <w:top w:val="single" w:sz="4" w:space="0" w:color="auto"/>
              <w:left w:val="single" w:sz="4" w:space="0" w:color="auto"/>
              <w:bottom w:val="single" w:sz="4" w:space="0" w:color="auto"/>
              <w:right w:val="single" w:sz="4" w:space="0" w:color="auto"/>
            </w:tcBorders>
            <w:vAlign w:val="center"/>
          </w:tcPr>
          <w:p w14:paraId="25D40D78" w14:textId="42F9B811" w:rsidR="006416E6" w:rsidRPr="006416E6" w:rsidRDefault="006416E6" w:rsidP="006416E6">
            <w:pPr>
              <w:jc w:val="center"/>
              <w:rPr>
                <w:sz w:val="22"/>
                <w:szCs w:val="22"/>
                <w:lang w:val="en-US"/>
              </w:rPr>
            </w:pPr>
            <w:r w:rsidRPr="006416E6">
              <w:rPr>
                <w:sz w:val="22"/>
                <w:szCs w:val="22"/>
                <w:lang w:val="en-US"/>
              </w:rPr>
              <w:t>3087</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53156F90" w14:textId="011741EA" w:rsidR="006416E6" w:rsidRPr="006416E6" w:rsidRDefault="006416E6" w:rsidP="006416E6">
            <w:pPr>
              <w:jc w:val="center"/>
              <w:rPr>
                <w:sz w:val="22"/>
                <w:szCs w:val="22"/>
              </w:rPr>
            </w:pPr>
            <w:r w:rsidRPr="006416E6">
              <w:rPr>
                <w:sz w:val="22"/>
                <w:szCs w:val="22"/>
              </w:rPr>
              <w:t>489,74</w:t>
            </w:r>
          </w:p>
        </w:tc>
        <w:tc>
          <w:tcPr>
            <w:tcW w:w="387" w:type="pct"/>
            <w:tcBorders>
              <w:top w:val="single" w:sz="8" w:space="0" w:color="auto"/>
              <w:left w:val="single" w:sz="8" w:space="0" w:color="auto"/>
              <w:bottom w:val="single" w:sz="8" w:space="0" w:color="auto"/>
              <w:right w:val="single" w:sz="8" w:space="0" w:color="auto"/>
            </w:tcBorders>
            <w:shd w:val="clear" w:color="auto" w:fill="auto"/>
            <w:vAlign w:val="center"/>
          </w:tcPr>
          <w:p w14:paraId="7865BF46" w14:textId="1F480861" w:rsidR="006416E6" w:rsidRPr="006416E6" w:rsidRDefault="006416E6" w:rsidP="006416E6">
            <w:pPr>
              <w:jc w:val="center"/>
              <w:rPr>
                <w:sz w:val="22"/>
                <w:szCs w:val="22"/>
              </w:rPr>
            </w:pPr>
            <w:r w:rsidRPr="006416E6">
              <w:rPr>
                <w:sz w:val="22"/>
                <w:szCs w:val="22"/>
              </w:rPr>
              <w:t>1396,2</w:t>
            </w:r>
          </w:p>
        </w:tc>
        <w:tc>
          <w:tcPr>
            <w:tcW w:w="517" w:type="pct"/>
            <w:tcBorders>
              <w:top w:val="single" w:sz="4" w:space="0" w:color="auto"/>
              <w:left w:val="single" w:sz="4" w:space="0" w:color="auto"/>
              <w:bottom w:val="single" w:sz="4" w:space="0" w:color="auto"/>
              <w:right w:val="single" w:sz="4" w:space="0" w:color="auto"/>
            </w:tcBorders>
            <w:shd w:val="clear" w:color="auto" w:fill="auto"/>
            <w:vAlign w:val="center"/>
          </w:tcPr>
          <w:p w14:paraId="7267EA12" w14:textId="451D16A9" w:rsidR="006416E6" w:rsidRPr="006416E6" w:rsidRDefault="006416E6" w:rsidP="006416E6">
            <w:pPr>
              <w:jc w:val="center"/>
              <w:rPr>
                <w:sz w:val="22"/>
                <w:szCs w:val="22"/>
              </w:rPr>
            </w:pPr>
            <w:r w:rsidRPr="006416E6">
              <w:rPr>
                <w:sz w:val="22"/>
                <w:szCs w:val="22"/>
              </w:rPr>
              <w:t>22,8</w:t>
            </w:r>
          </w:p>
        </w:tc>
        <w:tc>
          <w:tcPr>
            <w:tcW w:w="492" w:type="pct"/>
            <w:tcBorders>
              <w:top w:val="nil"/>
              <w:left w:val="nil"/>
              <w:bottom w:val="single" w:sz="8" w:space="0" w:color="000000"/>
              <w:right w:val="single" w:sz="8" w:space="0" w:color="auto"/>
            </w:tcBorders>
            <w:shd w:val="clear" w:color="auto" w:fill="auto"/>
            <w:vAlign w:val="center"/>
          </w:tcPr>
          <w:p w14:paraId="178BA84E" w14:textId="43DC6A15" w:rsidR="006416E6" w:rsidRPr="006416E6" w:rsidRDefault="006416E6" w:rsidP="006416E6">
            <w:pPr>
              <w:jc w:val="center"/>
              <w:rPr>
                <w:sz w:val="22"/>
                <w:szCs w:val="22"/>
              </w:rPr>
            </w:pPr>
            <w:r w:rsidRPr="006416E6">
              <w:rPr>
                <w:sz w:val="22"/>
                <w:szCs w:val="22"/>
              </w:rPr>
              <w:t>0,320</w:t>
            </w:r>
          </w:p>
        </w:tc>
        <w:tc>
          <w:tcPr>
            <w:tcW w:w="710" w:type="pct"/>
            <w:tcBorders>
              <w:top w:val="single" w:sz="4" w:space="0" w:color="auto"/>
              <w:left w:val="single" w:sz="4" w:space="0" w:color="auto"/>
              <w:bottom w:val="single" w:sz="4" w:space="0" w:color="auto"/>
              <w:right w:val="single" w:sz="4" w:space="0" w:color="auto"/>
            </w:tcBorders>
            <w:shd w:val="clear" w:color="auto" w:fill="auto"/>
            <w:vAlign w:val="center"/>
          </w:tcPr>
          <w:p w14:paraId="63C4843D" w14:textId="5E74724E" w:rsidR="006416E6" w:rsidRPr="006416E6" w:rsidRDefault="006416E6" w:rsidP="006416E6">
            <w:pPr>
              <w:jc w:val="center"/>
              <w:rPr>
                <w:sz w:val="22"/>
                <w:szCs w:val="22"/>
              </w:rPr>
            </w:pPr>
            <w:r w:rsidRPr="006416E6">
              <w:rPr>
                <w:sz w:val="22"/>
                <w:szCs w:val="22"/>
              </w:rPr>
              <w:t>80/65</w:t>
            </w:r>
          </w:p>
        </w:tc>
        <w:tc>
          <w:tcPr>
            <w:tcW w:w="792" w:type="pct"/>
            <w:tcBorders>
              <w:top w:val="single" w:sz="4" w:space="0" w:color="auto"/>
              <w:left w:val="single" w:sz="4" w:space="0" w:color="auto"/>
              <w:bottom w:val="single" w:sz="4" w:space="0" w:color="auto"/>
            </w:tcBorders>
            <w:shd w:val="clear" w:color="auto" w:fill="auto"/>
            <w:vAlign w:val="center"/>
          </w:tcPr>
          <w:p w14:paraId="0511F214" w14:textId="3451FB4B" w:rsidR="006416E6" w:rsidRPr="006416E6" w:rsidRDefault="006416E6" w:rsidP="006416E6">
            <w:pPr>
              <w:jc w:val="center"/>
              <w:rPr>
                <w:sz w:val="22"/>
                <w:szCs w:val="22"/>
              </w:rPr>
            </w:pPr>
            <w:r w:rsidRPr="006416E6">
              <w:rPr>
                <w:sz w:val="22"/>
                <w:szCs w:val="22"/>
              </w:rPr>
              <w:t>15</w:t>
            </w:r>
          </w:p>
        </w:tc>
      </w:tr>
    </w:tbl>
    <w:p w14:paraId="0EFFED41" w14:textId="516ED6F8" w:rsidR="0027443D" w:rsidRPr="009E4337" w:rsidRDefault="0027443D" w:rsidP="0006129B">
      <w:pPr>
        <w:ind w:firstLine="709"/>
        <w:rPr>
          <w:b/>
          <w:u w:val="single"/>
        </w:rPr>
      </w:pPr>
    </w:p>
    <w:p w14:paraId="4A518AEB" w14:textId="77777777" w:rsidR="00302C84" w:rsidRPr="009E4337" w:rsidRDefault="005148DF" w:rsidP="0006129B">
      <w:pPr>
        <w:pStyle w:val="30"/>
        <w:spacing w:line="240" w:lineRule="auto"/>
      </w:pPr>
      <w:bookmarkStart w:id="120" w:name="_Toc158278644"/>
      <w:bookmarkStart w:id="121" w:name="_Toc183331751"/>
      <w:r w:rsidRPr="009E4337">
        <w:t>3.2</w:t>
      </w:r>
      <w:r w:rsidR="00997C9E" w:rsidRPr="009E4337">
        <w:t>3</w:t>
      </w:r>
      <w:r w:rsidRPr="009E4337">
        <w:t xml:space="preserve"> </w:t>
      </w:r>
      <w:r w:rsidR="00302C84" w:rsidRPr="009E4337">
        <w:t xml:space="preserve">Изменения, произошедшие в тепловых сетях, сооружениях на них за период, </w:t>
      </w:r>
      <w:r w:rsidR="00042A16" w:rsidRPr="009E4337">
        <w:t>предшествующий разработке (актуализации) схемы теплоснабжения</w:t>
      </w:r>
      <w:bookmarkEnd w:id="120"/>
      <w:bookmarkEnd w:id="121"/>
    </w:p>
    <w:p w14:paraId="69DEEB4A" w14:textId="2578E252" w:rsidR="001E78EB" w:rsidRPr="009E4337" w:rsidRDefault="001E78EB" w:rsidP="00D42812">
      <w:pPr>
        <w:ind w:firstLine="567"/>
      </w:pPr>
      <w:r w:rsidRPr="009E4337">
        <w:t>На основании полученных данных были уточнены сведения по характеристике тепловых сетей, статистике аварийных ситуаций, запорной арматуре, приведены энергетические характеристики тепловых сетей.</w:t>
      </w:r>
    </w:p>
    <w:p w14:paraId="422AB01E" w14:textId="58FD1DCF" w:rsidR="00D42812" w:rsidRPr="009E4337" w:rsidRDefault="001E78EB" w:rsidP="00D42812">
      <w:pPr>
        <w:ind w:firstLine="567"/>
      </w:pPr>
      <w:r w:rsidRPr="009E4337">
        <w:t xml:space="preserve">Глава переработана </w:t>
      </w:r>
      <w:r w:rsidR="00D42812" w:rsidRPr="009E4337">
        <w:t xml:space="preserve">с учетом требований Постановление Правительства РФ от 22.02.2012 № 154 </w:t>
      </w:r>
      <w:r w:rsidR="0098168B" w:rsidRPr="009E4337">
        <w:t>«</w:t>
      </w:r>
      <w:r w:rsidR="00D42812" w:rsidRPr="009E4337">
        <w:t>О требованиях к схемам теплоснабжения, порядку их разработки и утверждения</w:t>
      </w:r>
      <w:r w:rsidR="0098168B" w:rsidRPr="009E4337">
        <w:t>»</w:t>
      </w:r>
      <w:r w:rsidR="00D42812" w:rsidRPr="009E4337">
        <w:t xml:space="preserve">, а также Методических указаний по разработке схем теплоснабжения (утв. Приказом Минэнерго России от 05.07.2019 № 212 </w:t>
      </w:r>
      <w:r w:rsidR="0098168B" w:rsidRPr="009E4337">
        <w:t>«</w:t>
      </w:r>
      <w:r w:rsidR="00D42812" w:rsidRPr="009E4337">
        <w:t>Об утверждении Методических указаний по разработке схем теплоснабжения</w:t>
      </w:r>
      <w:r w:rsidR="0098168B" w:rsidRPr="009E4337">
        <w:t>»</w:t>
      </w:r>
      <w:r w:rsidR="00D42812" w:rsidRPr="009E4337">
        <w:t xml:space="preserve">). </w:t>
      </w:r>
    </w:p>
    <w:p w14:paraId="4CEFE4F8" w14:textId="77777777" w:rsidR="000361F5" w:rsidRPr="009E4337" w:rsidRDefault="000361F5" w:rsidP="0006129B">
      <w:pPr>
        <w:pStyle w:val="21"/>
        <w:spacing w:line="240" w:lineRule="auto"/>
        <w:sectPr w:rsidR="000361F5" w:rsidRPr="009E4337" w:rsidSect="004C5CD6">
          <w:pgSz w:w="16838" w:h="11906" w:orient="landscape"/>
          <w:pgMar w:top="709" w:right="851" w:bottom="1134" w:left="1134" w:header="708" w:footer="708" w:gutter="0"/>
          <w:cols w:space="708"/>
          <w:docGrid w:linePitch="360"/>
        </w:sectPr>
      </w:pPr>
      <w:bookmarkStart w:id="122" w:name="_Toc422303784"/>
    </w:p>
    <w:p w14:paraId="2A2FD8FC" w14:textId="77777777" w:rsidR="003A5836" w:rsidRPr="009E4337" w:rsidRDefault="003A5836" w:rsidP="0006129B">
      <w:pPr>
        <w:pStyle w:val="21"/>
        <w:spacing w:line="240" w:lineRule="auto"/>
      </w:pPr>
      <w:bookmarkStart w:id="123" w:name="_Toc158278645"/>
      <w:bookmarkStart w:id="124" w:name="_Toc183331752"/>
      <w:r w:rsidRPr="009E4337">
        <w:lastRenderedPageBreak/>
        <w:t xml:space="preserve">Часть 4 </w:t>
      </w:r>
      <w:bookmarkEnd w:id="122"/>
      <w:r w:rsidR="005E5DE4" w:rsidRPr="009E4337">
        <w:t>Зоны действия источников тепловой энергии</w:t>
      </w:r>
      <w:bookmarkEnd w:id="123"/>
      <w:bookmarkEnd w:id="124"/>
    </w:p>
    <w:p w14:paraId="08A3FBB0" w14:textId="77777777" w:rsidR="00BB4350" w:rsidRPr="009E4337" w:rsidRDefault="00BB4350" w:rsidP="0006129B">
      <w:pPr>
        <w:pStyle w:val="30"/>
        <w:spacing w:line="240" w:lineRule="auto"/>
      </w:pPr>
      <w:bookmarkStart w:id="125" w:name="_Toc158278646"/>
      <w:bookmarkStart w:id="126" w:name="_Toc183331753"/>
      <w:r w:rsidRPr="009E4337">
        <w:t xml:space="preserve">4.1 </w:t>
      </w:r>
      <w:r w:rsidR="005148DF" w:rsidRPr="009E4337">
        <w:t xml:space="preserve">Описание существующих зон действия источников тепловой энергии во всех системах теплоснабжения на территории </w:t>
      </w:r>
      <w:r w:rsidR="003F7AC4" w:rsidRPr="009E4337">
        <w:t>поселения</w:t>
      </w:r>
      <w:r w:rsidR="005148DF" w:rsidRPr="009E4337">
        <w:t>, включая перечень котельных, находящихся в зоне радиуса эффективного теплоснабжения источников тепловой энергии, функционирующих в режиме комбинированной выработки электрической и тепловой энергии</w:t>
      </w:r>
      <w:bookmarkEnd w:id="125"/>
      <w:bookmarkEnd w:id="126"/>
    </w:p>
    <w:p w14:paraId="15FB5500" w14:textId="24556F8A" w:rsidR="001B0283" w:rsidRPr="009E4337" w:rsidRDefault="001B0283" w:rsidP="0006129B">
      <w:pPr>
        <w:ind w:firstLine="567"/>
      </w:pPr>
      <w:r w:rsidRPr="009E4337">
        <w:t>В Поста</w:t>
      </w:r>
      <w:r w:rsidR="00E615B9" w:rsidRPr="009E4337">
        <w:t>новлении Правительства РФ от 22.02.</w:t>
      </w:r>
      <w:r w:rsidRPr="009E4337">
        <w:t xml:space="preserve">2012 № 154 </w:t>
      </w:r>
      <w:r w:rsidR="0098168B" w:rsidRPr="009E4337">
        <w:t>«</w:t>
      </w:r>
      <w:r w:rsidRPr="009E4337">
        <w:t>О требованиях к схемам теплоснабжения, порядку их разработки и утверждения</w:t>
      </w:r>
      <w:r w:rsidR="0098168B" w:rsidRPr="009E4337">
        <w:t>»</w:t>
      </w:r>
      <w:r w:rsidRPr="009E4337">
        <w:t xml:space="preserve"> даны следующие определения:</w:t>
      </w:r>
    </w:p>
    <w:p w14:paraId="65F88E1B" w14:textId="428EA44E" w:rsidR="001B0283" w:rsidRPr="009E4337" w:rsidRDefault="0098168B" w:rsidP="0006129B">
      <w:pPr>
        <w:ind w:firstLine="567"/>
      </w:pPr>
      <w:r w:rsidRPr="009E4337">
        <w:rPr>
          <w:i/>
        </w:rPr>
        <w:t>«</w:t>
      </w:r>
      <w:r w:rsidR="001B0283" w:rsidRPr="009E4337">
        <w:rPr>
          <w:i/>
        </w:rPr>
        <w:t>зона действия системы теплоснабжения</w:t>
      </w:r>
      <w:r w:rsidRPr="009E4337">
        <w:rPr>
          <w:i/>
        </w:rPr>
        <w:t>»</w:t>
      </w:r>
      <w:r w:rsidR="001B0283" w:rsidRPr="009E4337">
        <w:t xml:space="preserve"> - территория поселения, городского округа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14:paraId="0B7088FD" w14:textId="5D594370" w:rsidR="001B0283" w:rsidRPr="009E4337" w:rsidRDefault="0098168B" w:rsidP="0006129B">
      <w:pPr>
        <w:ind w:firstLine="567"/>
      </w:pPr>
      <w:r w:rsidRPr="009E4337">
        <w:rPr>
          <w:i/>
        </w:rPr>
        <w:t>«</w:t>
      </w:r>
      <w:r w:rsidR="001B0283" w:rsidRPr="009E4337">
        <w:rPr>
          <w:i/>
        </w:rPr>
        <w:t>зона действия источника тепловой энергии</w:t>
      </w:r>
      <w:r w:rsidRPr="009E4337">
        <w:rPr>
          <w:i/>
        </w:rPr>
        <w:t>»</w:t>
      </w:r>
      <w:r w:rsidR="001B0283" w:rsidRPr="009E4337">
        <w:t xml:space="preserve"> - территория поселения, городского округа или ее часть, границы которой устанавливаются закрытыми секционирующими задвижками тепловой сети системы теплоснабжения;</w:t>
      </w:r>
    </w:p>
    <w:p w14:paraId="774409F4" w14:textId="5B6620A0" w:rsidR="001B0283" w:rsidRPr="009E4337" w:rsidRDefault="001B0283" w:rsidP="0006129B">
      <w:pPr>
        <w:suppressAutoHyphens/>
        <w:autoSpaceDE w:val="0"/>
        <w:ind w:firstLine="567"/>
        <w:rPr>
          <w:lang w:eastAsia="ar-SA"/>
        </w:rPr>
      </w:pPr>
      <w:r w:rsidRPr="009E4337">
        <w:rPr>
          <w:lang w:eastAsia="ar-SA"/>
        </w:rPr>
        <w:t>Зон</w:t>
      </w:r>
      <w:r w:rsidR="00932962" w:rsidRPr="009E4337">
        <w:rPr>
          <w:lang w:eastAsia="ar-SA"/>
        </w:rPr>
        <w:t>а</w:t>
      </w:r>
      <w:r w:rsidRPr="009E4337">
        <w:rPr>
          <w:lang w:eastAsia="ar-SA"/>
        </w:rPr>
        <w:t xml:space="preserve"> действия </w:t>
      </w:r>
      <w:r w:rsidR="0083455B" w:rsidRPr="009E4337">
        <w:rPr>
          <w:lang w:eastAsia="ar-SA"/>
        </w:rPr>
        <w:t xml:space="preserve">источников тепла </w:t>
      </w:r>
      <w:r w:rsidRPr="009E4337">
        <w:rPr>
          <w:lang w:eastAsia="ar-SA"/>
        </w:rPr>
        <w:t>представлен</w:t>
      </w:r>
      <w:r w:rsidR="00932962" w:rsidRPr="009E4337">
        <w:rPr>
          <w:lang w:eastAsia="ar-SA"/>
        </w:rPr>
        <w:t>а</w:t>
      </w:r>
      <w:r w:rsidR="00F81F2A" w:rsidRPr="009E4337">
        <w:rPr>
          <w:lang w:eastAsia="ar-SA"/>
        </w:rPr>
        <w:t xml:space="preserve"> на рисунк</w:t>
      </w:r>
      <w:r w:rsidR="005E64BF" w:rsidRPr="009E4337">
        <w:rPr>
          <w:lang w:eastAsia="ar-SA"/>
        </w:rPr>
        <w:t xml:space="preserve">е </w:t>
      </w:r>
      <w:r w:rsidR="006B2F09" w:rsidRPr="009E4337">
        <w:rPr>
          <w:lang w:eastAsia="ar-SA"/>
        </w:rPr>
        <w:t>4</w:t>
      </w:r>
      <w:r w:rsidR="005E64BF" w:rsidRPr="009E4337">
        <w:rPr>
          <w:lang w:eastAsia="ar-SA"/>
        </w:rPr>
        <w:t>.</w:t>
      </w:r>
    </w:p>
    <w:p w14:paraId="65B94372" w14:textId="77777777" w:rsidR="008D225F" w:rsidRPr="009E4337" w:rsidRDefault="008D225F" w:rsidP="0006129B">
      <w:pPr>
        <w:suppressAutoHyphens/>
        <w:autoSpaceDE w:val="0"/>
        <w:ind w:firstLine="567"/>
        <w:rPr>
          <w:lang w:eastAsia="ar-SA"/>
        </w:rPr>
      </w:pPr>
    </w:p>
    <w:p w14:paraId="47D29CDF" w14:textId="09989509" w:rsidR="00F82C3E" w:rsidRPr="009E4337" w:rsidRDefault="00406E17" w:rsidP="002A5F7F">
      <w:pPr>
        <w:suppressAutoHyphens/>
        <w:autoSpaceDE w:val="0"/>
        <w:ind w:firstLine="567"/>
        <w:jc w:val="center"/>
        <w:rPr>
          <w:lang w:eastAsia="ar-SA"/>
        </w:rPr>
      </w:pPr>
      <w:r>
        <w:rPr>
          <w:noProof/>
        </w:rPr>
        <w:drawing>
          <wp:inline distT="0" distB="0" distL="0" distR="0" wp14:anchorId="3D9A432D" wp14:editId="620FE512">
            <wp:extent cx="5742857" cy="5838095"/>
            <wp:effectExtent l="0" t="0" r="0" b="0"/>
            <wp:docPr id="85936318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9363180" name=""/>
                    <pic:cNvPicPr/>
                  </pic:nvPicPr>
                  <pic:blipFill>
                    <a:blip r:embed="rId13"/>
                    <a:stretch>
                      <a:fillRect/>
                    </a:stretch>
                  </pic:blipFill>
                  <pic:spPr>
                    <a:xfrm>
                      <a:off x="0" y="0"/>
                      <a:ext cx="5742857" cy="5838095"/>
                    </a:xfrm>
                    <a:prstGeom prst="rect">
                      <a:avLst/>
                    </a:prstGeom>
                  </pic:spPr>
                </pic:pic>
              </a:graphicData>
            </a:graphic>
          </wp:inline>
        </w:drawing>
      </w:r>
    </w:p>
    <w:p w14:paraId="3E5B19FB" w14:textId="536D6E33" w:rsidR="008D225F" w:rsidRPr="009E4337" w:rsidRDefault="008D225F" w:rsidP="008D225F">
      <w:pPr>
        <w:suppressAutoHyphens/>
        <w:autoSpaceDE w:val="0"/>
        <w:jc w:val="center"/>
        <w:rPr>
          <w:lang w:eastAsia="ar-SA"/>
        </w:rPr>
      </w:pPr>
      <w:r w:rsidRPr="009E4337">
        <w:t xml:space="preserve">Рисунок </w:t>
      </w:r>
      <w:r w:rsidRPr="009E4337">
        <w:fldChar w:fldCharType="begin"/>
      </w:r>
      <w:r w:rsidRPr="009E4337">
        <w:instrText xml:space="preserve"> SEQ Рисунок \* ARABIC </w:instrText>
      </w:r>
      <w:r w:rsidRPr="009E4337">
        <w:fldChar w:fldCharType="separate"/>
      </w:r>
      <w:r w:rsidR="009E4337">
        <w:rPr>
          <w:noProof/>
        </w:rPr>
        <w:t>4</w:t>
      </w:r>
      <w:r w:rsidRPr="009E4337">
        <w:rPr>
          <w:noProof/>
        </w:rPr>
        <w:fldChar w:fldCharType="end"/>
      </w:r>
      <w:r w:rsidRPr="009E4337">
        <w:t xml:space="preserve"> – Зоны действия</w:t>
      </w:r>
      <w:r w:rsidRPr="009E4337">
        <w:rPr>
          <w:lang w:eastAsia="ar-SA"/>
        </w:rPr>
        <w:t xml:space="preserve"> </w:t>
      </w:r>
      <w:r w:rsidR="006416E6">
        <w:rPr>
          <w:lang w:eastAsia="ar-SA"/>
        </w:rPr>
        <w:t>котельных с. Дунаево</w:t>
      </w:r>
    </w:p>
    <w:p w14:paraId="2E53D75B" w14:textId="77777777" w:rsidR="007E68A1" w:rsidRPr="009E4337" w:rsidRDefault="007E68A1" w:rsidP="0006129B">
      <w:pPr>
        <w:suppressAutoHyphens/>
        <w:autoSpaceDE w:val="0"/>
        <w:ind w:firstLine="567"/>
        <w:rPr>
          <w:lang w:eastAsia="ar-SA"/>
        </w:rPr>
      </w:pPr>
    </w:p>
    <w:p w14:paraId="6219B6AD" w14:textId="77777777" w:rsidR="005E64BF" w:rsidRPr="009E4337" w:rsidRDefault="005E64BF" w:rsidP="005E64BF">
      <w:pPr>
        <w:pStyle w:val="30"/>
        <w:spacing w:line="240" w:lineRule="auto"/>
      </w:pPr>
      <w:bookmarkStart w:id="127" w:name="_Toc158278647"/>
      <w:bookmarkStart w:id="128" w:name="_Toc183331754"/>
      <w:r w:rsidRPr="009E4337">
        <w:lastRenderedPageBreak/>
        <w:t>4.2 Изменения, произошедшие в системе теплоснабжения поселения</w:t>
      </w:r>
      <w:bookmarkEnd w:id="127"/>
      <w:bookmarkEnd w:id="128"/>
    </w:p>
    <w:p w14:paraId="6564ABA5" w14:textId="6F1B016C" w:rsidR="005E64BF" w:rsidRPr="009E4337" w:rsidRDefault="005E64BF" w:rsidP="005E64BF">
      <w:pPr>
        <w:suppressAutoHyphens/>
        <w:autoSpaceDE w:val="0"/>
        <w:ind w:firstLine="567"/>
        <w:rPr>
          <w:lang w:eastAsia="ar-SA"/>
        </w:rPr>
      </w:pPr>
      <w:r w:rsidRPr="009E4337">
        <w:t xml:space="preserve">Глава переработана с учетом требований Постановление Правительства РФ от 22.02.2012 № 154 </w:t>
      </w:r>
      <w:r w:rsidR="0098168B" w:rsidRPr="009E4337">
        <w:t>«</w:t>
      </w:r>
      <w:r w:rsidRPr="009E4337">
        <w:t>О требованиях к схемам теплоснабжения, порядку их разработки и утверждения</w:t>
      </w:r>
      <w:r w:rsidR="0098168B" w:rsidRPr="009E4337">
        <w:t>»</w:t>
      </w:r>
      <w:r w:rsidRPr="009E4337">
        <w:t xml:space="preserve">, а также Методических указаний по разработке схем теплоснабжения (утв. Приказом Минэнерго России от 05.07.2019 № 212 </w:t>
      </w:r>
      <w:r w:rsidR="0098168B" w:rsidRPr="009E4337">
        <w:t>«</w:t>
      </w:r>
      <w:r w:rsidRPr="009E4337">
        <w:t>Об утверждении Методических указаний по разработке схем теплоснабжения</w:t>
      </w:r>
      <w:r w:rsidR="0098168B" w:rsidRPr="009E4337">
        <w:t>»</w:t>
      </w:r>
      <w:r w:rsidRPr="009E4337">
        <w:t>).</w:t>
      </w:r>
    </w:p>
    <w:p w14:paraId="4F50480C" w14:textId="77777777" w:rsidR="005E64BF" w:rsidRPr="009E4337" w:rsidRDefault="005E64BF" w:rsidP="0006129B">
      <w:pPr>
        <w:suppressAutoHyphens/>
        <w:autoSpaceDE w:val="0"/>
        <w:ind w:firstLine="567"/>
        <w:rPr>
          <w:lang w:eastAsia="ar-SA"/>
        </w:rPr>
        <w:sectPr w:rsidR="005E64BF" w:rsidRPr="009E4337" w:rsidSect="004C5CD6">
          <w:pgSz w:w="11906" w:h="16838"/>
          <w:pgMar w:top="1134" w:right="1134" w:bottom="851" w:left="1134" w:header="708" w:footer="708" w:gutter="0"/>
          <w:cols w:space="708"/>
          <w:docGrid w:linePitch="360"/>
        </w:sectPr>
      </w:pPr>
    </w:p>
    <w:p w14:paraId="0544A9C1" w14:textId="77777777" w:rsidR="003A5836" w:rsidRPr="009E4337" w:rsidRDefault="003A5836" w:rsidP="0006129B">
      <w:pPr>
        <w:pStyle w:val="21"/>
        <w:spacing w:line="240" w:lineRule="auto"/>
      </w:pPr>
      <w:bookmarkStart w:id="129" w:name="_Toc422303785"/>
      <w:bookmarkStart w:id="130" w:name="_Toc158278648"/>
      <w:bookmarkStart w:id="131" w:name="_Toc183331755"/>
      <w:r w:rsidRPr="009E4337">
        <w:lastRenderedPageBreak/>
        <w:t xml:space="preserve">Часть 5 </w:t>
      </w:r>
      <w:bookmarkEnd w:id="129"/>
      <w:r w:rsidR="005E5DE4" w:rsidRPr="009E4337">
        <w:t>Тепловые нагрузки потребителей тепловой энергии, групп потребителей тепловой энергии</w:t>
      </w:r>
      <w:bookmarkEnd w:id="130"/>
      <w:bookmarkEnd w:id="131"/>
    </w:p>
    <w:p w14:paraId="363114ED" w14:textId="77777777" w:rsidR="00EC6C21" w:rsidRPr="009E4337" w:rsidRDefault="005148DF" w:rsidP="0006129B">
      <w:pPr>
        <w:pStyle w:val="30"/>
        <w:spacing w:line="240" w:lineRule="auto"/>
      </w:pPr>
      <w:bookmarkStart w:id="132" w:name="_Toc158278649"/>
      <w:bookmarkStart w:id="133" w:name="_Toc183331756"/>
      <w:r w:rsidRPr="009E4337">
        <w:t>5.1</w:t>
      </w:r>
      <w:r w:rsidR="00EC6C21" w:rsidRPr="009E4337">
        <w:t xml:space="preserve"> </w:t>
      </w:r>
      <w:r w:rsidRPr="009E4337">
        <w:t>О</w:t>
      </w:r>
      <w:r w:rsidR="005E5DE4" w:rsidRPr="009E4337">
        <w:rPr>
          <w:rStyle w:val="ed"/>
        </w:rPr>
        <w:t>писание значений спроса на тепловую мощность в расчетных элементах территориального деления</w:t>
      </w:r>
      <w:bookmarkEnd w:id="132"/>
      <w:bookmarkEnd w:id="133"/>
    </w:p>
    <w:p w14:paraId="13FC8A56" w14:textId="11F25F05" w:rsidR="00BC5B47" w:rsidRPr="009E4337" w:rsidRDefault="00BC5B47" w:rsidP="0006129B">
      <w:pPr>
        <w:pStyle w:val="Affa"/>
        <w:rPr>
          <w:szCs w:val="24"/>
        </w:rPr>
      </w:pPr>
      <w:r w:rsidRPr="009E4337">
        <w:rPr>
          <w:szCs w:val="24"/>
        </w:rPr>
        <w:t>Основными потребителями тепловой энергии являются население (жилищный фонд), объекты производственного и социально-культурного назначения. Сведения о тепловых нагрузках потребителей тепловой энергии в зонах действия источников тепловой энергии приведены в таблиц</w:t>
      </w:r>
      <w:r w:rsidR="00324A21" w:rsidRPr="009E4337">
        <w:rPr>
          <w:szCs w:val="24"/>
        </w:rPr>
        <w:t>е</w:t>
      </w:r>
      <w:r w:rsidRPr="009E4337">
        <w:rPr>
          <w:szCs w:val="24"/>
        </w:rPr>
        <w:t xml:space="preserve"> </w:t>
      </w:r>
      <w:r w:rsidR="001540EC" w:rsidRPr="009E4337">
        <w:rPr>
          <w:szCs w:val="24"/>
        </w:rPr>
        <w:t>ниже</w:t>
      </w:r>
      <w:r w:rsidRPr="009E4337">
        <w:rPr>
          <w:szCs w:val="24"/>
        </w:rPr>
        <w:t xml:space="preserve">. </w:t>
      </w:r>
    </w:p>
    <w:p w14:paraId="5A53CE99" w14:textId="77777777" w:rsidR="004C4B82" w:rsidRPr="009E4337" w:rsidRDefault="004C4B82" w:rsidP="0006129B">
      <w:pPr>
        <w:pStyle w:val="Affa"/>
        <w:rPr>
          <w:szCs w:val="20"/>
        </w:rPr>
      </w:pPr>
    </w:p>
    <w:p w14:paraId="5C2996C0" w14:textId="2E4991B2" w:rsidR="001B0283" w:rsidRPr="009E4337" w:rsidRDefault="004C4B82" w:rsidP="0006129B">
      <w:pPr>
        <w:pStyle w:val="aff8"/>
        <w:spacing w:line="240" w:lineRule="auto"/>
      </w:pPr>
      <w:r w:rsidRPr="009E4337">
        <w:t xml:space="preserve">Таблица </w:t>
      </w:r>
      <w:r w:rsidR="008A3CE6" w:rsidRPr="009E4337">
        <w:fldChar w:fldCharType="begin"/>
      </w:r>
      <w:r w:rsidR="006972A4" w:rsidRPr="009E4337">
        <w:instrText xml:space="preserve"> SEQ Таблица \* ARABIC </w:instrText>
      </w:r>
      <w:r w:rsidR="008A3CE6" w:rsidRPr="009E4337">
        <w:fldChar w:fldCharType="separate"/>
      </w:r>
      <w:r w:rsidR="00421AC7">
        <w:rPr>
          <w:noProof/>
        </w:rPr>
        <w:t>15</w:t>
      </w:r>
      <w:r w:rsidR="008A3CE6" w:rsidRPr="009E4337">
        <w:rPr>
          <w:noProof/>
        </w:rPr>
        <w:fldChar w:fldCharType="end"/>
      </w:r>
      <w:r w:rsidRPr="009E4337">
        <w:t xml:space="preserve"> - Тепловые нагрузки потребителей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5304"/>
        <w:gridCol w:w="1693"/>
        <w:gridCol w:w="2386"/>
      </w:tblGrid>
      <w:tr w:rsidR="009E4337" w:rsidRPr="009E4337" w14:paraId="7F58BF50" w14:textId="0B1398CB" w:rsidTr="002E4853">
        <w:trPr>
          <w:trHeight w:val="471"/>
        </w:trPr>
        <w:tc>
          <w:tcPr>
            <w:tcW w:w="372" w:type="pct"/>
            <w:shd w:val="clear" w:color="auto" w:fill="auto"/>
            <w:vAlign w:val="center"/>
            <w:hideMark/>
          </w:tcPr>
          <w:p w14:paraId="4289356B" w14:textId="77777777" w:rsidR="00787E9F" w:rsidRPr="009E4337" w:rsidRDefault="00787E9F" w:rsidP="003B2BA9">
            <w:pPr>
              <w:jc w:val="center"/>
              <w:rPr>
                <w:bCs/>
                <w:sz w:val="22"/>
              </w:rPr>
            </w:pPr>
            <w:r w:rsidRPr="009E4337">
              <w:rPr>
                <w:bCs/>
                <w:sz w:val="22"/>
              </w:rPr>
              <w:t>№ п/п</w:t>
            </w:r>
          </w:p>
        </w:tc>
        <w:tc>
          <w:tcPr>
            <w:tcW w:w="2616" w:type="pct"/>
            <w:shd w:val="clear" w:color="auto" w:fill="auto"/>
            <w:vAlign w:val="center"/>
            <w:hideMark/>
          </w:tcPr>
          <w:p w14:paraId="24D31267" w14:textId="77777777" w:rsidR="00787E9F" w:rsidRPr="009E4337" w:rsidRDefault="00787E9F" w:rsidP="003B2BA9">
            <w:pPr>
              <w:jc w:val="center"/>
              <w:rPr>
                <w:bCs/>
                <w:sz w:val="22"/>
              </w:rPr>
            </w:pPr>
            <w:r w:rsidRPr="009E4337">
              <w:rPr>
                <w:bCs/>
                <w:sz w:val="22"/>
              </w:rPr>
              <w:t>Наименование источника теплоснабжения</w:t>
            </w:r>
          </w:p>
        </w:tc>
        <w:tc>
          <w:tcPr>
            <w:tcW w:w="835" w:type="pct"/>
            <w:shd w:val="clear" w:color="auto" w:fill="auto"/>
            <w:vAlign w:val="center"/>
          </w:tcPr>
          <w:p w14:paraId="5075CCAA" w14:textId="77777777" w:rsidR="00787E9F" w:rsidRPr="009E4337" w:rsidRDefault="00787E9F" w:rsidP="003B2BA9">
            <w:pPr>
              <w:jc w:val="center"/>
              <w:rPr>
                <w:sz w:val="22"/>
              </w:rPr>
            </w:pPr>
            <w:r w:rsidRPr="009E4337">
              <w:rPr>
                <w:sz w:val="22"/>
              </w:rPr>
              <w:t>Нагрузки, Гкал/ч</w:t>
            </w:r>
          </w:p>
        </w:tc>
        <w:tc>
          <w:tcPr>
            <w:tcW w:w="1177" w:type="pct"/>
          </w:tcPr>
          <w:p w14:paraId="09D95F05" w14:textId="3C7F37D5" w:rsidR="00787E9F" w:rsidRPr="009E4337" w:rsidRDefault="00787E9F" w:rsidP="003B2BA9">
            <w:pPr>
              <w:jc w:val="center"/>
              <w:rPr>
                <w:sz w:val="22"/>
              </w:rPr>
            </w:pPr>
            <w:r w:rsidRPr="009E4337">
              <w:rPr>
                <w:sz w:val="22"/>
              </w:rPr>
              <w:t>Полезный отпуск тепла, Гкал</w:t>
            </w:r>
          </w:p>
        </w:tc>
      </w:tr>
      <w:tr w:rsidR="00E90491" w:rsidRPr="009E4337" w14:paraId="7C0F9A2B" w14:textId="579E7B0A" w:rsidTr="00E246B4">
        <w:tc>
          <w:tcPr>
            <w:tcW w:w="372" w:type="pct"/>
            <w:shd w:val="clear" w:color="auto" w:fill="auto"/>
            <w:vAlign w:val="center"/>
          </w:tcPr>
          <w:p w14:paraId="50DD6211" w14:textId="75FFD00F" w:rsidR="00E90491" w:rsidRPr="009E4337" w:rsidRDefault="00E90491" w:rsidP="00E90491">
            <w:pPr>
              <w:pStyle w:val="aa"/>
              <w:jc w:val="center"/>
              <w:rPr>
                <w:sz w:val="22"/>
                <w:szCs w:val="22"/>
              </w:rPr>
            </w:pPr>
            <w:r w:rsidRPr="00993156">
              <w:rPr>
                <w:sz w:val="22"/>
                <w:szCs w:val="22"/>
              </w:rPr>
              <w:t>1</w:t>
            </w:r>
          </w:p>
        </w:tc>
        <w:tc>
          <w:tcPr>
            <w:tcW w:w="2616" w:type="pct"/>
            <w:shd w:val="clear" w:color="auto" w:fill="auto"/>
            <w:vAlign w:val="bottom"/>
          </w:tcPr>
          <w:p w14:paraId="5807FE5E" w14:textId="662C0323" w:rsidR="00E90491" w:rsidRPr="009E4337" w:rsidRDefault="00E90491" w:rsidP="00E90491">
            <w:pPr>
              <w:jc w:val="center"/>
              <w:rPr>
                <w:sz w:val="22"/>
              </w:rPr>
            </w:pPr>
            <w:r w:rsidRPr="00993156">
              <w:rPr>
                <w:color w:val="000000"/>
                <w:sz w:val="22"/>
                <w:szCs w:val="22"/>
              </w:rPr>
              <w:t>Котельная «Школа» (с. Дунаево)</w:t>
            </w:r>
          </w:p>
        </w:tc>
        <w:tc>
          <w:tcPr>
            <w:tcW w:w="835" w:type="pct"/>
            <w:tcBorders>
              <w:top w:val="single" w:sz="8" w:space="0" w:color="auto"/>
              <w:left w:val="single" w:sz="8" w:space="0" w:color="auto"/>
              <w:bottom w:val="single" w:sz="8" w:space="0" w:color="auto"/>
              <w:right w:val="single" w:sz="8" w:space="0" w:color="auto"/>
            </w:tcBorders>
            <w:shd w:val="clear" w:color="auto" w:fill="auto"/>
          </w:tcPr>
          <w:p w14:paraId="45B644F9" w14:textId="12CAEC2A" w:rsidR="00E90491" w:rsidRPr="00E90491" w:rsidRDefault="00E90491" w:rsidP="00E90491">
            <w:pPr>
              <w:jc w:val="center"/>
              <w:rPr>
                <w:sz w:val="22"/>
                <w:szCs w:val="22"/>
              </w:rPr>
            </w:pPr>
            <w:r w:rsidRPr="00E90491">
              <w:rPr>
                <w:sz w:val="22"/>
                <w:szCs w:val="22"/>
              </w:rPr>
              <w:t>0,383</w:t>
            </w:r>
          </w:p>
        </w:tc>
        <w:tc>
          <w:tcPr>
            <w:tcW w:w="1177" w:type="pct"/>
            <w:tcBorders>
              <w:top w:val="single" w:sz="8" w:space="0" w:color="auto"/>
              <w:left w:val="single" w:sz="8" w:space="0" w:color="auto"/>
              <w:bottom w:val="single" w:sz="8" w:space="0" w:color="auto"/>
              <w:right w:val="single" w:sz="8" w:space="0" w:color="auto"/>
            </w:tcBorders>
            <w:shd w:val="clear" w:color="auto" w:fill="auto"/>
          </w:tcPr>
          <w:p w14:paraId="75E31176" w14:textId="7EE4C3AF" w:rsidR="00E90491" w:rsidRPr="00E90491" w:rsidRDefault="00E90491" w:rsidP="00E90491">
            <w:pPr>
              <w:jc w:val="center"/>
              <w:rPr>
                <w:sz w:val="22"/>
                <w:szCs w:val="22"/>
              </w:rPr>
            </w:pPr>
            <w:r w:rsidRPr="00E90491">
              <w:rPr>
                <w:sz w:val="22"/>
                <w:szCs w:val="22"/>
              </w:rPr>
              <w:t>1150</w:t>
            </w:r>
          </w:p>
        </w:tc>
      </w:tr>
      <w:tr w:rsidR="00E90491" w:rsidRPr="009E4337" w14:paraId="51EFEE00" w14:textId="77777777" w:rsidTr="00E246B4">
        <w:tc>
          <w:tcPr>
            <w:tcW w:w="372" w:type="pct"/>
            <w:shd w:val="clear" w:color="auto" w:fill="auto"/>
            <w:vAlign w:val="center"/>
          </w:tcPr>
          <w:p w14:paraId="0D2E23B8" w14:textId="7C8A4545" w:rsidR="00E90491" w:rsidRPr="00993156" w:rsidRDefault="00E90491" w:rsidP="00E90491">
            <w:pPr>
              <w:pStyle w:val="aa"/>
              <w:jc w:val="center"/>
              <w:rPr>
                <w:sz w:val="22"/>
                <w:szCs w:val="22"/>
              </w:rPr>
            </w:pPr>
            <w:r w:rsidRPr="00993156">
              <w:rPr>
                <w:sz w:val="22"/>
                <w:szCs w:val="22"/>
              </w:rPr>
              <w:t>2</w:t>
            </w:r>
          </w:p>
        </w:tc>
        <w:tc>
          <w:tcPr>
            <w:tcW w:w="2616" w:type="pct"/>
            <w:shd w:val="clear" w:color="auto" w:fill="auto"/>
            <w:vAlign w:val="bottom"/>
          </w:tcPr>
          <w:p w14:paraId="3E1CFD3F" w14:textId="5F906F03" w:rsidR="00E90491" w:rsidRPr="00993156" w:rsidRDefault="00E90491" w:rsidP="00E90491">
            <w:pPr>
              <w:jc w:val="center"/>
              <w:rPr>
                <w:color w:val="000000"/>
                <w:sz w:val="22"/>
                <w:szCs w:val="22"/>
              </w:rPr>
            </w:pPr>
            <w:r w:rsidRPr="00993156">
              <w:rPr>
                <w:color w:val="000000"/>
                <w:sz w:val="22"/>
                <w:szCs w:val="22"/>
              </w:rPr>
              <w:t>Котельная «Стройдвор» (с. Дунаево)</w:t>
            </w:r>
          </w:p>
        </w:tc>
        <w:tc>
          <w:tcPr>
            <w:tcW w:w="835" w:type="pct"/>
            <w:tcBorders>
              <w:top w:val="single" w:sz="8" w:space="0" w:color="auto"/>
              <w:left w:val="single" w:sz="8" w:space="0" w:color="auto"/>
              <w:bottom w:val="single" w:sz="8" w:space="0" w:color="auto"/>
              <w:right w:val="single" w:sz="8" w:space="0" w:color="auto"/>
            </w:tcBorders>
            <w:shd w:val="clear" w:color="auto" w:fill="auto"/>
          </w:tcPr>
          <w:p w14:paraId="792C2496" w14:textId="0DD2CB99" w:rsidR="00E90491" w:rsidRPr="00E90491" w:rsidRDefault="00E90491" w:rsidP="00E90491">
            <w:pPr>
              <w:jc w:val="center"/>
              <w:rPr>
                <w:sz w:val="22"/>
                <w:szCs w:val="22"/>
              </w:rPr>
            </w:pPr>
            <w:r w:rsidRPr="00E90491">
              <w:rPr>
                <w:sz w:val="22"/>
                <w:szCs w:val="22"/>
              </w:rPr>
              <w:t>0,839</w:t>
            </w:r>
          </w:p>
        </w:tc>
        <w:tc>
          <w:tcPr>
            <w:tcW w:w="1177" w:type="pct"/>
            <w:tcBorders>
              <w:top w:val="single" w:sz="8" w:space="0" w:color="auto"/>
              <w:left w:val="single" w:sz="8" w:space="0" w:color="auto"/>
              <w:bottom w:val="single" w:sz="8" w:space="0" w:color="auto"/>
              <w:right w:val="single" w:sz="8" w:space="0" w:color="auto"/>
            </w:tcBorders>
            <w:shd w:val="clear" w:color="auto" w:fill="auto"/>
          </w:tcPr>
          <w:p w14:paraId="2D84925E" w14:textId="2934028B" w:rsidR="00E90491" w:rsidRPr="00E90491" w:rsidRDefault="00E90491" w:rsidP="00E90491">
            <w:pPr>
              <w:jc w:val="center"/>
              <w:rPr>
                <w:sz w:val="22"/>
                <w:szCs w:val="22"/>
              </w:rPr>
            </w:pPr>
            <w:r w:rsidRPr="00E90491">
              <w:rPr>
                <w:sz w:val="22"/>
                <w:szCs w:val="22"/>
              </w:rPr>
              <w:t>2225</w:t>
            </w:r>
          </w:p>
        </w:tc>
      </w:tr>
      <w:tr w:rsidR="00E90491" w:rsidRPr="009E4337" w14:paraId="54E3FEF3" w14:textId="77777777" w:rsidTr="00E246B4">
        <w:tc>
          <w:tcPr>
            <w:tcW w:w="372" w:type="pct"/>
            <w:shd w:val="clear" w:color="auto" w:fill="auto"/>
            <w:vAlign w:val="center"/>
          </w:tcPr>
          <w:p w14:paraId="411985D5" w14:textId="49B8A52A" w:rsidR="00E90491" w:rsidRPr="00993156" w:rsidRDefault="00E90491" w:rsidP="00E90491">
            <w:pPr>
              <w:pStyle w:val="aa"/>
              <w:jc w:val="center"/>
              <w:rPr>
                <w:sz w:val="22"/>
                <w:szCs w:val="22"/>
              </w:rPr>
            </w:pPr>
            <w:r w:rsidRPr="00993156">
              <w:rPr>
                <w:sz w:val="22"/>
                <w:szCs w:val="22"/>
              </w:rPr>
              <w:t>3</w:t>
            </w:r>
          </w:p>
        </w:tc>
        <w:tc>
          <w:tcPr>
            <w:tcW w:w="2616" w:type="pct"/>
            <w:shd w:val="clear" w:color="auto" w:fill="auto"/>
            <w:vAlign w:val="bottom"/>
          </w:tcPr>
          <w:p w14:paraId="0B3017CC" w14:textId="4BA523E2" w:rsidR="00E90491" w:rsidRPr="00993156" w:rsidRDefault="00E90491" w:rsidP="00E90491">
            <w:pPr>
              <w:jc w:val="center"/>
              <w:rPr>
                <w:color w:val="000000"/>
                <w:sz w:val="22"/>
                <w:szCs w:val="22"/>
              </w:rPr>
            </w:pPr>
            <w:r w:rsidRPr="00993156">
              <w:rPr>
                <w:color w:val="000000"/>
                <w:sz w:val="22"/>
                <w:szCs w:val="22"/>
              </w:rPr>
              <w:t>Котельная «ДКПС» (с. Дунаево)</w:t>
            </w:r>
          </w:p>
        </w:tc>
        <w:tc>
          <w:tcPr>
            <w:tcW w:w="835" w:type="pct"/>
            <w:tcBorders>
              <w:top w:val="single" w:sz="8" w:space="0" w:color="auto"/>
              <w:left w:val="single" w:sz="8" w:space="0" w:color="auto"/>
              <w:bottom w:val="single" w:sz="8" w:space="0" w:color="auto"/>
              <w:right w:val="single" w:sz="8" w:space="0" w:color="auto"/>
            </w:tcBorders>
            <w:shd w:val="clear" w:color="auto" w:fill="auto"/>
          </w:tcPr>
          <w:p w14:paraId="4F0D914D" w14:textId="6AD952DE" w:rsidR="00E90491" w:rsidRPr="00E90491" w:rsidRDefault="00E90491" w:rsidP="00E90491">
            <w:pPr>
              <w:jc w:val="center"/>
              <w:rPr>
                <w:sz w:val="22"/>
                <w:szCs w:val="22"/>
              </w:rPr>
            </w:pPr>
            <w:r w:rsidRPr="00E90491">
              <w:rPr>
                <w:sz w:val="22"/>
                <w:szCs w:val="22"/>
              </w:rPr>
              <w:t>1,573</w:t>
            </w:r>
          </w:p>
        </w:tc>
        <w:tc>
          <w:tcPr>
            <w:tcW w:w="1177" w:type="pct"/>
            <w:tcBorders>
              <w:top w:val="single" w:sz="8" w:space="0" w:color="auto"/>
              <w:left w:val="single" w:sz="8" w:space="0" w:color="auto"/>
              <w:bottom w:val="single" w:sz="8" w:space="0" w:color="auto"/>
              <w:right w:val="single" w:sz="8" w:space="0" w:color="auto"/>
            </w:tcBorders>
            <w:shd w:val="clear" w:color="auto" w:fill="auto"/>
          </w:tcPr>
          <w:p w14:paraId="568C068C" w14:textId="4B524C9C" w:rsidR="00E90491" w:rsidRPr="00E90491" w:rsidRDefault="00E90491" w:rsidP="00E90491">
            <w:pPr>
              <w:jc w:val="center"/>
              <w:rPr>
                <w:sz w:val="22"/>
                <w:szCs w:val="22"/>
              </w:rPr>
            </w:pPr>
            <w:r w:rsidRPr="00E90491">
              <w:rPr>
                <w:sz w:val="22"/>
                <w:szCs w:val="22"/>
              </w:rPr>
              <w:t>4740</w:t>
            </w:r>
          </w:p>
        </w:tc>
      </w:tr>
    </w:tbl>
    <w:p w14:paraId="37BB977A" w14:textId="77777777" w:rsidR="008D225F" w:rsidRPr="009E4337" w:rsidRDefault="008D225F"/>
    <w:p w14:paraId="23D54B5B" w14:textId="77777777" w:rsidR="009671A4" w:rsidRPr="009E4337" w:rsidRDefault="009671A4" w:rsidP="0006129B">
      <w:pPr>
        <w:pStyle w:val="Affa"/>
      </w:pPr>
      <w:r w:rsidRPr="009E4337">
        <w:rPr>
          <w:szCs w:val="24"/>
        </w:rPr>
        <w:t>Сведения о тепловой нагрузке потребителей и полезном отпуске тепла локальных котельных не представлены.</w:t>
      </w:r>
    </w:p>
    <w:p w14:paraId="48B896E2" w14:textId="77777777" w:rsidR="00B2339D" w:rsidRPr="009E4337" w:rsidRDefault="00B2339D" w:rsidP="0006129B"/>
    <w:p w14:paraId="6C81381C" w14:textId="77777777" w:rsidR="00631856" w:rsidRPr="009E4337" w:rsidRDefault="005148DF" w:rsidP="0006129B">
      <w:pPr>
        <w:pStyle w:val="30"/>
        <w:spacing w:line="240" w:lineRule="auto"/>
      </w:pPr>
      <w:bookmarkStart w:id="134" w:name="_Toc158278650"/>
      <w:bookmarkStart w:id="135" w:name="_Toc183331757"/>
      <w:r w:rsidRPr="009E4337">
        <w:rPr>
          <w:rStyle w:val="ed"/>
        </w:rPr>
        <w:t>5.2 О</w:t>
      </w:r>
      <w:r w:rsidR="005E5DE4" w:rsidRPr="009E4337">
        <w:rPr>
          <w:rStyle w:val="ed"/>
        </w:rPr>
        <w:t>писание значений расчетных тепловых нагрузок на коллекторах источников тепловой энергии</w:t>
      </w:r>
      <w:bookmarkEnd w:id="134"/>
      <w:bookmarkEnd w:id="135"/>
    </w:p>
    <w:p w14:paraId="34528C79" w14:textId="446EA7D2" w:rsidR="004C4B82" w:rsidRPr="009E4337" w:rsidRDefault="004C4B82" w:rsidP="0006129B">
      <w:pPr>
        <w:pStyle w:val="Affa"/>
      </w:pPr>
      <w:r w:rsidRPr="009E4337">
        <w:t xml:space="preserve">Расчетные значения тепловых нагрузок источников тепловой энергии приведены в таблице </w:t>
      </w:r>
      <w:r w:rsidR="00517854" w:rsidRPr="009E4337">
        <w:t>1</w:t>
      </w:r>
      <w:r w:rsidR="009E4337">
        <w:t>6</w:t>
      </w:r>
      <w:r w:rsidRPr="009E4337">
        <w:t>.</w:t>
      </w:r>
    </w:p>
    <w:p w14:paraId="5DE3D300" w14:textId="77777777" w:rsidR="004C4B82" w:rsidRPr="009E4337" w:rsidRDefault="004C4B82" w:rsidP="0006129B">
      <w:pPr>
        <w:pStyle w:val="Affa"/>
      </w:pPr>
    </w:p>
    <w:p w14:paraId="08228710" w14:textId="2247BCFE" w:rsidR="004C4B82" w:rsidRPr="009E4337" w:rsidRDefault="004C4B82" w:rsidP="0006129B">
      <w:pPr>
        <w:pStyle w:val="aff8"/>
        <w:spacing w:line="240" w:lineRule="auto"/>
      </w:pPr>
      <w:r w:rsidRPr="009E4337">
        <w:t xml:space="preserve">Таблица </w:t>
      </w:r>
      <w:r w:rsidR="008A3CE6" w:rsidRPr="009E4337">
        <w:fldChar w:fldCharType="begin"/>
      </w:r>
      <w:r w:rsidR="006972A4" w:rsidRPr="009E4337">
        <w:instrText xml:space="preserve"> SEQ Таблица \* ARABIC </w:instrText>
      </w:r>
      <w:r w:rsidR="008A3CE6" w:rsidRPr="009E4337">
        <w:fldChar w:fldCharType="separate"/>
      </w:r>
      <w:r w:rsidR="00421AC7">
        <w:rPr>
          <w:noProof/>
        </w:rPr>
        <w:t>16</w:t>
      </w:r>
      <w:r w:rsidR="008A3CE6" w:rsidRPr="009E4337">
        <w:rPr>
          <w:noProof/>
        </w:rPr>
        <w:fldChar w:fldCharType="end"/>
      </w:r>
      <w:r w:rsidRPr="009E4337">
        <w:t xml:space="preserve"> - Расчетные значения тепловых нагрузок источников тепловой энергии</w:t>
      </w:r>
    </w:p>
    <w:tbl>
      <w:tblPr>
        <w:tblW w:w="994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4250"/>
        <w:gridCol w:w="1987"/>
        <w:gridCol w:w="1418"/>
        <w:gridCol w:w="1562"/>
      </w:tblGrid>
      <w:tr w:rsidR="009E4337" w:rsidRPr="009E4337" w14:paraId="7ADBD2D9" w14:textId="77777777" w:rsidTr="002A63C3">
        <w:trPr>
          <w:cantSplit/>
          <w:trHeight w:val="315"/>
          <w:tblHeader/>
        </w:trPr>
        <w:tc>
          <w:tcPr>
            <w:tcW w:w="724" w:type="dxa"/>
            <w:vMerge w:val="restart"/>
            <w:shd w:val="clear" w:color="auto" w:fill="auto"/>
            <w:vAlign w:val="center"/>
            <w:hideMark/>
          </w:tcPr>
          <w:p w14:paraId="2FA41F0B" w14:textId="77777777" w:rsidR="006972A4" w:rsidRPr="009E4337" w:rsidRDefault="006972A4" w:rsidP="0006129B">
            <w:pPr>
              <w:jc w:val="center"/>
              <w:rPr>
                <w:bCs/>
                <w:sz w:val="22"/>
                <w:szCs w:val="22"/>
              </w:rPr>
            </w:pPr>
            <w:r w:rsidRPr="009E4337">
              <w:rPr>
                <w:bCs/>
                <w:sz w:val="22"/>
                <w:szCs w:val="22"/>
              </w:rPr>
              <w:t>№ п/п</w:t>
            </w:r>
          </w:p>
        </w:tc>
        <w:tc>
          <w:tcPr>
            <w:tcW w:w="4250" w:type="dxa"/>
            <w:vMerge w:val="restart"/>
            <w:shd w:val="clear" w:color="auto" w:fill="auto"/>
            <w:vAlign w:val="center"/>
            <w:hideMark/>
          </w:tcPr>
          <w:p w14:paraId="4647C59B" w14:textId="77777777" w:rsidR="006972A4" w:rsidRPr="009E4337" w:rsidRDefault="006972A4" w:rsidP="0006129B">
            <w:pPr>
              <w:jc w:val="center"/>
              <w:rPr>
                <w:bCs/>
                <w:sz w:val="22"/>
                <w:szCs w:val="22"/>
              </w:rPr>
            </w:pPr>
            <w:r w:rsidRPr="009E4337">
              <w:rPr>
                <w:bCs/>
                <w:sz w:val="22"/>
                <w:szCs w:val="22"/>
              </w:rPr>
              <w:t>Наименование источника теплоснабжения</w:t>
            </w:r>
          </w:p>
        </w:tc>
        <w:tc>
          <w:tcPr>
            <w:tcW w:w="4967" w:type="dxa"/>
            <w:gridSpan w:val="3"/>
            <w:shd w:val="clear" w:color="auto" w:fill="auto"/>
            <w:vAlign w:val="center"/>
            <w:hideMark/>
          </w:tcPr>
          <w:p w14:paraId="4A74B8A1" w14:textId="77777777" w:rsidR="006972A4" w:rsidRPr="009E4337" w:rsidRDefault="006972A4" w:rsidP="0006129B">
            <w:pPr>
              <w:jc w:val="center"/>
              <w:rPr>
                <w:sz w:val="22"/>
                <w:szCs w:val="22"/>
              </w:rPr>
            </w:pPr>
            <w:r w:rsidRPr="009E4337">
              <w:rPr>
                <w:sz w:val="22"/>
                <w:szCs w:val="22"/>
              </w:rPr>
              <w:t>Нагрузки, Гкал/ч</w:t>
            </w:r>
          </w:p>
        </w:tc>
      </w:tr>
      <w:tr w:rsidR="009E4337" w:rsidRPr="009E4337" w14:paraId="37B457AA" w14:textId="77777777" w:rsidTr="00E90491">
        <w:trPr>
          <w:cantSplit/>
          <w:trHeight w:val="365"/>
          <w:tblHeader/>
        </w:trPr>
        <w:tc>
          <w:tcPr>
            <w:tcW w:w="724" w:type="dxa"/>
            <w:vMerge/>
            <w:vAlign w:val="center"/>
            <w:hideMark/>
          </w:tcPr>
          <w:p w14:paraId="5E34D148" w14:textId="77777777" w:rsidR="002A63C3" w:rsidRPr="009E4337" w:rsidRDefault="002A63C3" w:rsidP="0006129B">
            <w:pPr>
              <w:jc w:val="center"/>
              <w:rPr>
                <w:b/>
                <w:bCs/>
                <w:sz w:val="22"/>
                <w:szCs w:val="22"/>
              </w:rPr>
            </w:pPr>
          </w:p>
        </w:tc>
        <w:tc>
          <w:tcPr>
            <w:tcW w:w="4250" w:type="dxa"/>
            <w:vMerge/>
            <w:vAlign w:val="center"/>
            <w:hideMark/>
          </w:tcPr>
          <w:p w14:paraId="2B4D9A23" w14:textId="77777777" w:rsidR="002A63C3" w:rsidRPr="009E4337" w:rsidRDefault="002A63C3" w:rsidP="0006129B">
            <w:pPr>
              <w:jc w:val="center"/>
              <w:rPr>
                <w:b/>
                <w:bCs/>
                <w:sz w:val="22"/>
                <w:szCs w:val="22"/>
              </w:rPr>
            </w:pPr>
          </w:p>
        </w:tc>
        <w:tc>
          <w:tcPr>
            <w:tcW w:w="1987" w:type="dxa"/>
            <w:tcBorders>
              <w:bottom w:val="single" w:sz="4" w:space="0" w:color="auto"/>
            </w:tcBorders>
            <w:shd w:val="clear" w:color="auto" w:fill="auto"/>
            <w:vAlign w:val="center"/>
            <w:hideMark/>
          </w:tcPr>
          <w:p w14:paraId="5B1F0888" w14:textId="6ACEF1AA" w:rsidR="002A63C3" w:rsidRPr="009E4337" w:rsidRDefault="002A63C3" w:rsidP="0006129B">
            <w:pPr>
              <w:jc w:val="center"/>
              <w:rPr>
                <w:sz w:val="22"/>
                <w:szCs w:val="22"/>
              </w:rPr>
            </w:pPr>
            <w:r w:rsidRPr="009E4337">
              <w:rPr>
                <w:sz w:val="22"/>
                <w:szCs w:val="22"/>
              </w:rPr>
              <w:t>отоплен. и вент.</w:t>
            </w:r>
          </w:p>
        </w:tc>
        <w:tc>
          <w:tcPr>
            <w:tcW w:w="1418" w:type="dxa"/>
            <w:tcBorders>
              <w:bottom w:val="single" w:sz="4" w:space="0" w:color="auto"/>
            </w:tcBorders>
            <w:shd w:val="clear" w:color="auto" w:fill="auto"/>
            <w:vAlign w:val="center"/>
            <w:hideMark/>
          </w:tcPr>
          <w:p w14:paraId="50838151" w14:textId="4F3BEBA7" w:rsidR="002A63C3" w:rsidRPr="009E4337" w:rsidRDefault="002A63C3" w:rsidP="0006129B">
            <w:pPr>
              <w:jc w:val="center"/>
              <w:rPr>
                <w:sz w:val="22"/>
                <w:szCs w:val="22"/>
              </w:rPr>
            </w:pPr>
            <w:r w:rsidRPr="009E4337">
              <w:rPr>
                <w:sz w:val="22"/>
                <w:szCs w:val="22"/>
              </w:rPr>
              <w:t>ГВС</w:t>
            </w:r>
          </w:p>
        </w:tc>
        <w:tc>
          <w:tcPr>
            <w:tcW w:w="1562" w:type="dxa"/>
            <w:tcBorders>
              <w:bottom w:val="single" w:sz="4" w:space="0" w:color="auto"/>
            </w:tcBorders>
            <w:shd w:val="clear" w:color="auto" w:fill="auto"/>
            <w:vAlign w:val="center"/>
            <w:hideMark/>
          </w:tcPr>
          <w:p w14:paraId="6004EAE6" w14:textId="77777777" w:rsidR="002A63C3" w:rsidRPr="009E4337" w:rsidRDefault="002A63C3" w:rsidP="0006129B">
            <w:pPr>
              <w:jc w:val="center"/>
              <w:rPr>
                <w:sz w:val="22"/>
                <w:szCs w:val="22"/>
              </w:rPr>
            </w:pPr>
            <w:r w:rsidRPr="009E4337">
              <w:rPr>
                <w:sz w:val="22"/>
                <w:szCs w:val="22"/>
              </w:rPr>
              <w:t>ВСЕГО</w:t>
            </w:r>
          </w:p>
        </w:tc>
      </w:tr>
      <w:tr w:rsidR="00E90491" w:rsidRPr="009E4337" w14:paraId="458F86CE" w14:textId="77777777" w:rsidTr="00083EE7">
        <w:trPr>
          <w:cantSplit/>
          <w:trHeight w:val="315"/>
        </w:trPr>
        <w:tc>
          <w:tcPr>
            <w:tcW w:w="724" w:type="dxa"/>
            <w:shd w:val="clear" w:color="auto" w:fill="auto"/>
            <w:vAlign w:val="center"/>
            <w:hideMark/>
          </w:tcPr>
          <w:p w14:paraId="1C93F3FF" w14:textId="045FB1D5" w:rsidR="00E90491" w:rsidRPr="009E4337" w:rsidRDefault="00E90491" w:rsidP="00E90491">
            <w:pPr>
              <w:pStyle w:val="aa"/>
              <w:jc w:val="center"/>
              <w:rPr>
                <w:sz w:val="22"/>
                <w:szCs w:val="22"/>
              </w:rPr>
            </w:pPr>
            <w:r w:rsidRPr="00993156">
              <w:rPr>
                <w:sz w:val="22"/>
                <w:szCs w:val="22"/>
              </w:rPr>
              <w:t>1</w:t>
            </w:r>
          </w:p>
        </w:tc>
        <w:tc>
          <w:tcPr>
            <w:tcW w:w="4250" w:type="dxa"/>
            <w:shd w:val="clear" w:color="auto" w:fill="auto"/>
            <w:vAlign w:val="bottom"/>
          </w:tcPr>
          <w:p w14:paraId="73042BF1" w14:textId="4043C419" w:rsidR="00E90491" w:rsidRPr="009E4337" w:rsidRDefault="00E90491" w:rsidP="00E90491">
            <w:pPr>
              <w:jc w:val="center"/>
              <w:rPr>
                <w:sz w:val="22"/>
                <w:szCs w:val="22"/>
              </w:rPr>
            </w:pPr>
            <w:r w:rsidRPr="00993156">
              <w:rPr>
                <w:color w:val="000000"/>
                <w:sz w:val="22"/>
                <w:szCs w:val="22"/>
              </w:rPr>
              <w:t>Котельная «Школа» (с. Дунаево)</w:t>
            </w:r>
          </w:p>
        </w:tc>
        <w:tc>
          <w:tcPr>
            <w:tcW w:w="1987" w:type="dxa"/>
            <w:tcBorders>
              <w:top w:val="single" w:sz="4" w:space="0" w:color="auto"/>
              <w:bottom w:val="single" w:sz="4" w:space="0" w:color="auto"/>
            </w:tcBorders>
            <w:shd w:val="clear" w:color="auto" w:fill="auto"/>
          </w:tcPr>
          <w:p w14:paraId="0216A022" w14:textId="7560FF8F" w:rsidR="00E90491" w:rsidRPr="009E4337" w:rsidRDefault="00E90491" w:rsidP="00E90491">
            <w:pPr>
              <w:jc w:val="center"/>
              <w:rPr>
                <w:sz w:val="22"/>
                <w:szCs w:val="22"/>
              </w:rPr>
            </w:pPr>
            <w:r>
              <w:rPr>
                <w:sz w:val="22"/>
                <w:szCs w:val="22"/>
              </w:rPr>
              <w:t>0,375</w:t>
            </w:r>
          </w:p>
        </w:tc>
        <w:tc>
          <w:tcPr>
            <w:tcW w:w="1418" w:type="dxa"/>
            <w:tcBorders>
              <w:top w:val="single" w:sz="4" w:space="0" w:color="auto"/>
              <w:left w:val="nil"/>
              <w:bottom w:val="single" w:sz="4" w:space="0" w:color="auto"/>
              <w:right w:val="nil"/>
            </w:tcBorders>
            <w:shd w:val="clear" w:color="auto" w:fill="auto"/>
            <w:vAlign w:val="center"/>
          </w:tcPr>
          <w:p w14:paraId="3909FB43" w14:textId="6B3ED5C3" w:rsidR="00E90491" w:rsidRPr="009E4337" w:rsidRDefault="00E90491" w:rsidP="00E90491">
            <w:pPr>
              <w:jc w:val="center"/>
              <w:rPr>
                <w:sz w:val="22"/>
                <w:szCs w:val="22"/>
              </w:rPr>
            </w:pPr>
            <w:r>
              <w:rPr>
                <w:sz w:val="22"/>
                <w:szCs w:val="22"/>
              </w:rPr>
              <w:t>0,008</w:t>
            </w:r>
          </w:p>
        </w:tc>
        <w:tc>
          <w:tcPr>
            <w:tcW w:w="1562" w:type="dxa"/>
            <w:tcBorders>
              <w:top w:val="single" w:sz="4" w:space="0" w:color="auto"/>
              <w:bottom w:val="single" w:sz="4" w:space="0" w:color="auto"/>
            </w:tcBorders>
            <w:shd w:val="clear" w:color="auto" w:fill="auto"/>
          </w:tcPr>
          <w:p w14:paraId="4EF91B0C" w14:textId="25E5B230" w:rsidR="00E90491" w:rsidRPr="009E4337" w:rsidRDefault="00E90491" w:rsidP="00E90491">
            <w:pPr>
              <w:jc w:val="center"/>
              <w:rPr>
                <w:sz w:val="22"/>
                <w:szCs w:val="22"/>
              </w:rPr>
            </w:pPr>
            <w:r w:rsidRPr="00E90491">
              <w:rPr>
                <w:sz w:val="22"/>
                <w:szCs w:val="22"/>
              </w:rPr>
              <w:t>0,383</w:t>
            </w:r>
          </w:p>
        </w:tc>
      </w:tr>
      <w:tr w:rsidR="00E90491" w:rsidRPr="009E4337" w14:paraId="77190F87" w14:textId="77777777" w:rsidTr="00083EE7">
        <w:trPr>
          <w:cantSplit/>
          <w:trHeight w:val="315"/>
        </w:trPr>
        <w:tc>
          <w:tcPr>
            <w:tcW w:w="724" w:type="dxa"/>
            <w:shd w:val="clear" w:color="auto" w:fill="auto"/>
            <w:vAlign w:val="center"/>
          </w:tcPr>
          <w:p w14:paraId="7A14E7BC" w14:textId="1775AE8C" w:rsidR="00E90491" w:rsidRPr="00993156" w:rsidRDefault="00E90491" w:rsidP="00E90491">
            <w:pPr>
              <w:pStyle w:val="aa"/>
              <w:jc w:val="center"/>
              <w:rPr>
                <w:sz w:val="22"/>
                <w:szCs w:val="22"/>
              </w:rPr>
            </w:pPr>
            <w:r w:rsidRPr="00993156">
              <w:rPr>
                <w:sz w:val="22"/>
                <w:szCs w:val="22"/>
              </w:rPr>
              <w:t>2</w:t>
            </w:r>
          </w:p>
        </w:tc>
        <w:tc>
          <w:tcPr>
            <w:tcW w:w="4250" w:type="dxa"/>
            <w:shd w:val="clear" w:color="auto" w:fill="auto"/>
            <w:vAlign w:val="bottom"/>
          </w:tcPr>
          <w:p w14:paraId="0F0B073E" w14:textId="18B5F81E" w:rsidR="00E90491" w:rsidRPr="00993156" w:rsidRDefault="00E90491" w:rsidP="00E90491">
            <w:pPr>
              <w:jc w:val="center"/>
              <w:rPr>
                <w:color w:val="000000"/>
                <w:sz w:val="22"/>
                <w:szCs w:val="22"/>
              </w:rPr>
            </w:pPr>
            <w:r w:rsidRPr="00993156">
              <w:rPr>
                <w:color w:val="000000"/>
                <w:sz w:val="22"/>
                <w:szCs w:val="22"/>
              </w:rPr>
              <w:t>Котельная «Стройдвор» (с. Дунаево)</w:t>
            </w:r>
          </w:p>
        </w:tc>
        <w:tc>
          <w:tcPr>
            <w:tcW w:w="1987" w:type="dxa"/>
            <w:tcBorders>
              <w:top w:val="single" w:sz="4" w:space="0" w:color="auto"/>
              <w:bottom w:val="single" w:sz="4" w:space="0" w:color="auto"/>
            </w:tcBorders>
            <w:shd w:val="clear" w:color="auto" w:fill="auto"/>
          </w:tcPr>
          <w:p w14:paraId="35219763" w14:textId="61B46EB5" w:rsidR="00E90491" w:rsidRPr="00E90491" w:rsidRDefault="00E90491" w:rsidP="00E90491">
            <w:pPr>
              <w:jc w:val="center"/>
              <w:rPr>
                <w:sz w:val="22"/>
                <w:szCs w:val="22"/>
              </w:rPr>
            </w:pPr>
            <w:r>
              <w:rPr>
                <w:sz w:val="22"/>
                <w:szCs w:val="22"/>
              </w:rPr>
              <w:t>0,788</w:t>
            </w:r>
          </w:p>
        </w:tc>
        <w:tc>
          <w:tcPr>
            <w:tcW w:w="1418" w:type="dxa"/>
            <w:tcBorders>
              <w:top w:val="single" w:sz="4" w:space="0" w:color="auto"/>
              <w:left w:val="nil"/>
              <w:bottom w:val="single" w:sz="4" w:space="0" w:color="auto"/>
              <w:right w:val="nil"/>
            </w:tcBorders>
            <w:shd w:val="clear" w:color="auto" w:fill="auto"/>
            <w:vAlign w:val="center"/>
          </w:tcPr>
          <w:p w14:paraId="64B97DD7" w14:textId="4EB668EF" w:rsidR="00E90491" w:rsidRPr="009E4337" w:rsidRDefault="00E90491" w:rsidP="00E90491">
            <w:pPr>
              <w:jc w:val="center"/>
              <w:rPr>
                <w:sz w:val="22"/>
                <w:szCs w:val="22"/>
              </w:rPr>
            </w:pPr>
            <w:r>
              <w:rPr>
                <w:sz w:val="22"/>
                <w:szCs w:val="22"/>
              </w:rPr>
              <w:t>0,051</w:t>
            </w:r>
          </w:p>
        </w:tc>
        <w:tc>
          <w:tcPr>
            <w:tcW w:w="1562" w:type="dxa"/>
            <w:tcBorders>
              <w:top w:val="single" w:sz="4" w:space="0" w:color="auto"/>
              <w:bottom w:val="single" w:sz="4" w:space="0" w:color="auto"/>
            </w:tcBorders>
            <w:shd w:val="clear" w:color="auto" w:fill="auto"/>
          </w:tcPr>
          <w:p w14:paraId="3B1D88E2" w14:textId="77F1A7C9" w:rsidR="00E90491" w:rsidRPr="009E4337" w:rsidRDefault="00E90491" w:rsidP="00E90491">
            <w:pPr>
              <w:jc w:val="center"/>
              <w:rPr>
                <w:sz w:val="22"/>
                <w:szCs w:val="22"/>
              </w:rPr>
            </w:pPr>
            <w:r w:rsidRPr="00E90491">
              <w:rPr>
                <w:sz w:val="22"/>
                <w:szCs w:val="22"/>
              </w:rPr>
              <w:t>0,839</w:t>
            </w:r>
          </w:p>
        </w:tc>
      </w:tr>
      <w:tr w:rsidR="00E90491" w:rsidRPr="009E4337" w14:paraId="5E99B657" w14:textId="77777777" w:rsidTr="00083EE7">
        <w:trPr>
          <w:cantSplit/>
          <w:trHeight w:val="315"/>
        </w:trPr>
        <w:tc>
          <w:tcPr>
            <w:tcW w:w="724" w:type="dxa"/>
            <w:shd w:val="clear" w:color="auto" w:fill="auto"/>
            <w:vAlign w:val="center"/>
          </w:tcPr>
          <w:p w14:paraId="5B7CC629" w14:textId="49F50D6F" w:rsidR="00E90491" w:rsidRPr="00993156" w:rsidRDefault="00E90491" w:rsidP="00E90491">
            <w:pPr>
              <w:pStyle w:val="aa"/>
              <w:jc w:val="center"/>
              <w:rPr>
                <w:sz w:val="22"/>
                <w:szCs w:val="22"/>
              </w:rPr>
            </w:pPr>
            <w:r w:rsidRPr="00993156">
              <w:rPr>
                <w:sz w:val="22"/>
                <w:szCs w:val="22"/>
              </w:rPr>
              <w:t>3</w:t>
            </w:r>
          </w:p>
        </w:tc>
        <w:tc>
          <w:tcPr>
            <w:tcW w:w="4250" w:type="dxa"/>
            <w:shd w:val="clear" w:color="auto" w:fill="auto"/>
            <w:vAlign w:val="bottom"/>
          </w:tcPr>
          <w:p w14:paraId="5CCAE923" w14:textId="59112F64" w:rsidR="00E90491" w:rsidRPr="00993156" w:rsidRDefault="00E90491" w:rsidP="00E90491">
            <w:pPr>
              <w:jc w:val="center"/>
              <w:rPr>
                <w:color w:val="000000"/>
                <w:sz w:val="22"/>
                <w:szCs w:val="22"/>
              </w:rPr>
            </w:pPr>
            <w:r w:rsidRPr="00993156">
              <w:rPr>
                <w:color w:val="000000"/>
                <w:sz w:val="22"/>
                <w:szCs w:val="22"/>
              </w:rPr>
              <w:t>Котельная «ДКПС» (с. Дунаево)</w:t>
            </w:r>
          </w:p>
        </w:tc>
        <w:tc>
          <w:tcPr>
            <w:tcW w:w="1987" w:type="dxa"/>
            <w:tcBorders>
              <w:top w:val="single" w:sz="4" w:space="0" w:color="auto"/>
              <w:bottom w:val="single" w:sz="4" w:space="0" w:color="auto"/>
            </w:tcBorders>
            <w:shd w:val="clear" w:color="auto" w:fill="auto"/>
          </w:tcPr>
          <w:p w14:paraId="6F5EC02C" w14:textId="744F2D1B" w:rsidR="00E90491" w:rsidRPr="00E90491" w:rsidRDefault="00E90491" w:rsidP="00E90491">
            <w:pPr>
              <w:jc w:val="center"/>
              <w:rPr>
                <w:sz w:val="22"/>
                <w:szCs w:val="22"/>
              </w:rPr>
            </w:pPr>
            <w:r>
              <w:rPr>
                <w:sz w:val="22"/>
                <w:szCs w:val="22"/>
              </w:rPr>
              <w:t>1,504</w:t>
            </w:r>
          </w:p>
        </w:tc>
        <w:tc>
          <w:tcPr>
            <w:tcW w:w="1418" w:type="dxa"/>
            <w:tcBorders>
              <w:top w:val="single" w:sz="4" w:space="0" w:color="auto"/>
              <w:left w:val="nil"/>
              <w:bottom w:val="single" w:sz="4" w:space="0" w:color="auto"/>
              <w:right w:val="nil"/>
            </w:tcBorders>
            <w:shd w:val="clear" w:color="auto" w:fill="auto"/>
            <w:vAlign w:val="center"/>
          </w:tcPr>
          <w:p w14:paraId="20FF5DBC" w14:textId="00A77E1C" w:rsidR="00E90491" w:rsidRPr="009E4337" w:rsidRDefault="00E90491" w:rsidP="00E90491">
            <w:pPr>
              <w:jc w:val="center"/>
              <w:rPr>
                <w:sz w:val="22"/>
                <w:szCs w:val="22"/>
              </w:rPr>
            </w:pPr>
            <w:r>
              <w:rPr>
                <w:sz w:val="22"/>
                <w:szCs w:val="22"/>
              </w:rPr>
              <w:t>0,069</w:t>
            </w:r>
          </w:p>
        </w:tc>
        <w:tc>
          <w:tcPr>
            <w:tcW w:w="1562" w:type="dxa"/>
            <w:tcBorders>
              <w:top w:val="single" w:sz="4" w:space="0" w:color="auto"/>
              <w:bottom w:val="single" w:sz="4" w:space="0" w:color="auto"/>
            </w:tcBorders>
            <w:shd w:val="clear" w:color="auto" w:fill="auto"/>
          </w:tcPr>
          <w:p w14:paraId="7FBBB19C" w14:textId="0CBECDBF" w:rsidR="00E90491" w:rsidRPr="009E4337" w:rsidRDefault="00E90491" w:rsidP="00E90491">
            <w:pPr>
              <w:jc w:val="center"/>
              <w:rPr>
                <w:sz w:val="22"/>
                <w:szCs w:val="22"/>
              </w:rPr>
            </w:pPr>
            <w:r w:rsidRPr="00E90491">
              <w:rPr>
                <w:sz w:val="22"/>
                <w:szCs w:val="22"/>
              </w:rPr>
              <w:t>1,573</w:t>
            </w:r>
          </w:p>
        </w:tc>
      </w:tr>
    </w:tbl>
    <w:p w14:paraId="7AA453AF" w14:textId="77777777" w:rsidR="002A63C3" w:rsidRPr="009E4337" w:rsidRDefault="002A63C3" w:rsidP="0006129B"/>
    <w:p w14:paraId="07AE6D3A" w14:textId="77777777" w:rsidR="00EC6C21" w:rsidRPr="009E4337" w:rsidRDefault="005148DF" w:rsidP="0006129B">
      <w:pPr>
        <w:pStyle w:val="30"/>
        <w:spacing w:line="240" w:lineRule="auto"/>
        <w:rPr>
          <w:lang w:eastAsia="ar-SA"/>
        </w:rPr>
      </w:pPr>
      <w:bookmarkStart w:id="136" w:name="_Toc158278651"/>
      <w:bookmarkStart w:id="137" w:name="_Toc183331758"/>
      <w:r w:rsidRPr="009E4337">
        <w:rPr>
          <w:lang w:eastAsia="ar-SA"/>
        </w:rPr>
        <w:t>5.3 О</w:t>
      </w:r>
      <w:r w:rsidR="005E5DE4" w:rsidRPr="009E4337">
        <w:rPr>
          <w:lang w:eastAsia="ar-SA"/>
        </w:rPr>
        <w:t>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bookmarkEnd w:id="136"/>
      <w:bookmarkEnd w:id="137"/>
    </w:p>
    <w:p w14:paraId="4020360D" w14:textId="661F2D2C" w:rsidR="00F95BCD" w:rsidRPr="009E4337" w:rsidRDefault="00F95BCD" w:rsidP="0006129B">
      <w:pPr>
        <w:widowControl w:val="0"/>
        <w:adjustRightInd w:val="0"/>
        <w:ind w:firstLine="720"/>
        <w:textAlignment w:val="baseline"/>
        <w:rPr>
          <w:szCs w:val="28"/>
        </w:rPr>
      </w:pPr>
      <w:r w:rsidRPr="009E4337">
        <w:rPr>
          <w:szCs w:val="28"/>
        </w:rPr>
        <w:t>Поквартирное отопление значительно уд</w:t>
      </w:r>
      <w:r w:rsidR="00C5510D" w:rsidRPr="009E4337">
        <w:rPr>
          <w:szCs w:val="28"/>
        </w:rPr>
        <w:t>ешевляет жилищное строительство,</w:t>
      </w:r>
      <w:r w:rsidRPr="009E4337">
        <w:rPr>
          <w:szCs w:val="28"/>
        </w:rPr>
        <w:t xml:space="preserve"> отпадает необходимость в дорогостоящих теплосетях, тепловых пунктах, приборах учета тепловой энергии</w:t>
      </w:r>
      <w:r w:rsidR="00C5510D" w:rsidRPr="009E4337">
        <w:rPr>
          <w:szCs w:val="28"/>
        </w:rPr>
        <w:t>,</w:t>
      </w:r>
      <w:r w:rsidRPr="009E4337">
        <w:rPr>
          <w:szCs w:val="28"/>
        </w:rPr>
        <w:t xml:space="preserve"> становится возможным вести жилищное строительство в районах, не обеспеченных развитой инфраструктурой тепловых сетей. Потребитель получает возможность достичь максимального теплового комфорта, и сам определяет уровень собственного обе</w:t>
      </w:r>
      <w:r w:rsidR="00C23CC2" w:rsidRPr="009E4337">
        <w:rPr>
          <w:szCs w:val="28"/>
        </w:rPr>
        <w:t>спечения теплом и горячей водой,</w:t>
      </w:r>
      <w:r w:rsidRPr="009E4337">
        <w:rPr>
          <w:szCs w:val="28"/>
        </w:rPr>
        <w:t xml:space="preserve"> снимается проблема перебоев в тепле и горячей воде по техническим, организационным и сезонным причинам. </w:t>
      </w:r>
    </w:p>
    <w:p w14:paraId="2EC6543C" w14:textId="77777777" w:rsidR="00F95BCD" w:rsidRPr="009E4337" w:rsidRDefault="00F95BCD" w:rsidP="0006129B">
      <w:pPr>
        <w:widowControl w:val="0"/>
        <w:adjustRightInd w:val="0"/>
        <w:ind w:firstLine="720"/>
        <w:textAlignment w:val="baseline"/>
        <w:rPr>
          <w:szCs w:val="28"/>
        </w:rPr>
      </w:pPr>
      <w:r w:rsidRPr="009E4337">
        <w:rPr>
          <w:szCs w:val="28"/>
        </w:rPr>
        <w:t>В то же время автономные системы теплоснабжения имеют ря</w:t>
      </w:r>
      <w:r w:rsidR="00FA5B6B" w:rsidRPr="009E4337">
        <w:rPr>
          <w:szCs w:val="28"/>
        </w:rPr>
        <w:t>д</w:t>
      </w:r>
      <w:r w:rsidR="00787B99" w:rsidRPr="009E4337">
        <w:rPr>
          <w:szCs w:val="28"/>
        </w:rPr>
        <w:t xml:space="preserve"> </w:t>
      </w:r>
      <w:r w:rsidRPr="009E4337">
        <w:rPr>
          <w:szCs w:val="28"/>
        </w:rPr>
        <w:t xml:space="preserve">трудно устранимых недостатков, к которым можно отнести: </w:t>
      </w:r>
    </w:p>
    <w:p w14:paraId="099A4E87" w14:textId="77777777" w:rsidR="00F95BCD" w:rsidRPr="009E4337" w:rsidRDefault="00145BBA" w:rsidP="0006129B">
      <w:pPr>
        <w:widowControl w:val="0"/>
        <w:adjustRightInd w:val="0"/>
        <w:ind w:firstLine="720"/>
        <w:textAlignment w:val="baseline"/>
        <w:rPr>
          <w:szCs w:val="28"/>
        </w:rPr>
      </w:pPr>
      <w:r w:rsidRPr="009E4337">
        <w:rPr>
          <w:szCs w:val="28"/>
        </w:rPr>
        <w:t xml:space="preserve">1) </w:t>
      </w:r>
      <w:r w:rsidR="00F95BCD" w:rsidRPr="009E4337">
        <w:rPr>
          <w:szCs w:val="28"/>
        </w:rPr>
        <w:t xml:space="preserve">серьезное снижение надежности теплоснабжения; </w:t>
      </w:r>
    </w:p>
    <w:p w14:paraId="7FC34484" w14:textId="77777777" w:rsidR="00F95BCD" w:rsidRPr="009E4337" w:rsidRDefault="00145BBA" w:rsidP="0006129B">
      <w:pPr>
        <w:widowControl w:val="0"/>
        <w:adjustRightInd w:val="0"/>
        <w:ind w:firstLine="720"/>
        <w:textAlignment w:val="baseline"/>
        <w:rPr>
          <w:szCs w:val="28"/>
        </w:rPr>
      </w:pPr>
      <w:r w:rsidRPr="009E4337">
        <w:rPr>
          <w:szCs w:val="28"/>
        </w:rPr>
        <w:t xml:space="preserve">2) </w:t>
      </w:r>
      <w:r w:rsidR="00F95BCD" w:rsidRPr="009E4337">
        <w:rPr>
          <w:szCs w:val="28"/>
        </w:rPr>
        <w:t xml:space="preserve">эксплуатация источников теплоснабжения персоналом не высокой квалификации, а иногда и жильцами (поквартирное отопление); </w:t>
      </w:r>
    </w:p>
    <w:p w14:paraId="012873FE" w14:textId="77777777" w:rsidR="00F95BCD" w:rsidRPr="009E4337" w:rsidRDefault="00145BBA" w:rsidP="0006129B">
      <w:pPr>
        <w:widowControl w:val="0"/>
        <w:adjustRightInd w:val="0"/>
        <w:ind w:firstLine="720"/>
        <w:textAlignment w:val="baseline"/>
        <w:rPr>
          <w:szCs w:val="28"/>
        </w:rPr>
      </w:pPr>
      <w:r w:rsidRPr="009E4337">
        <w:rPr>
          <w:szCs w:val="28"/>
        </w:rPr>
        <w:t xml:space="preserve">3) </w:t>
      </w:r>
      <w:r w:rsidR="00F95BCD" w:rsidRPr="009E4337">
        <w:rPr>
          <w:szCs w:val="28"/>
        </w:rPr>
        <w:t xml:space="preserve">не высокое качество теплоснабжения (в силу второго недостатка); </w:t>
      </w:r>
    </w:p>
    <w:p w14:paraId="07F68A74" w14:textId="77777777" w:rsidR="00F95BCD" w:rsidRPr="009E4337" w:rsidRDefault="00145BBA" w:rsidP="0006129B">
      <w:pPr>
        <w:widowControl w:val="0"/>
        <w:adjustRightInd w:val="0"/>
        <w:ind w:firstLine="720"/>
        <w:textAlignment w:val="baseline"/>
        <w:rPr>
          <w:szCs w:val="28"/>
        </w:rPr>
      </w:pPr>
      <w:r w:rsidRPr="009E4337">
        <w:rPr>
          <w:szCs w:val="28"/>
        </w:rPr>
        <w:t xml:space="preserve">4) </w:t>
      </w:r>
      <w:r w:rsidR="00F95BCD" w:rsidRPr="009E4337">
        <w:rPr>
          <w:szCs w:val="28"/>
        </w:rPr>
        <w:t xml:space="preserve">повышенные уровни шума от основного и вспомогательного оборудования; </w:t>
      </w:r>
    </w:p>
    <w:p w14:paraId="182A39F1" w14:textId="77777777" w:rsidR="00F95BCD" w:rsidRPr="009E4337" w:rsidRDefault="00145BBA" w:rsidP="0006129B">
      <w:pPr>
        <w:widowControl w:val="0"/>
        <w:adjustRightInd w:val="0"/>
        <w:ind w:firstLine="720"/>
        <w:textAlignment w:val="baseline"/>
        <w:rPr>
          <w:szCs w:val="28"/>
        </w:rPr>
      </w:pPr>
      <w:r w:rsidRPr="009E4337">
        <w:rPr>
          <w:szCs w:val="28"/>
        </w:rPr>
        <w:t xml:space="preserve">5) </w:t>
      </w:r>
      <w:r w:rsidR="00F95BCD" w:rsidRPr="009E4337">
        <w:rPr>
          <w:szCs w:val="28"/>
        </w:rPr>
        <w:t>зависимос</w:t>
      </w:r>
      <w:r w:rsidR="00C5510D" w:rsidRPr="009E4337">
        <w:rPr>
          <w:szCs w:val="28"/>
        </w:rPr>
        <w:t>ть от снабжения энергоресурсами,</w:t>
      </w:r>
      <w:r w:rsidR="00F95BCD" w:rsidRPr="009E4337">
        <w:rPr>
          <w:szCs w:val="28"/>
        </w:rPr>
        <w:t xml:space="preserve"> природным газом, электрической энергией и водой; </w:t>
      </w:r>
    </w:p>
    <w:p w14:paraId="26FDA191" w14:textId="77777777" w:rsidR="00F95BCD" w:rsidRPr="009E4337" w:rsidRDefault="00145BBA" w:rsidP="0006129B">
      <w:pPr>
        <w:widowControl w:val="0"/>
        <w:adjustRightInd w:val="0"/>
        <w:ind w:firstLine="720"/>
        <w:textAlignment w:val="baseline"/>
        <w:rPr>
          <w:szCs w:val="28"/>
        </w:rPr>
      </w:pPr>
      <w:r w:rsidRPr="009E4337">
        <w:rPr>
          <w:szCs w:val="28"/>
        </w:rPr>
        <w:lastRenderedPageBreak/>
        <w:t xml:space="preserve">6) </w:t>
      </w:r>
      <w:r w:rsidR="00F95BCD" w:rsidRPr="009E4337">
        <w:rPr>
          <w:szCs w:val="28"/>
        </w:rPr>
        <w:t xml:space="preserve">отсутствие всякого рода резервирования энергетических ресурсов, любое отключение от систем водо-, электро- и газоснабжения приводит к аварийным ситуациям. </w:t>
      </w:r>
    </w:p>
    <w:p w14:paraId="6B2BECAF" w14:textId="77777777" w:rsidR="00F95BCD" w:rsidRPr="009E4337" w:rsidRDefault="00F95BCD" w:rsidP="0006129B">
      <w:pPr>
        <w:widowControl w:val="0"/>
        <w:adjustRightInd w:val="0"/>
        <w:ind w:firstLine="720"/>
        <w:textAlignment w:val="baseline"/>
        <w:rPr>
          <w:szCs w:val="28"/>
        </w:rPr>
      </w:pPr>
      <w:r w:rsidRPr="009E4337">
        <w:rPr>
          <w:szCs w:val="28"/>
        </w:rPr>
        <w:t>Серь</w:t>
      </w:r>
      <w:r w:rsidR="00B518E3" w:rsidRPr="009E4337">
        <w:rPr>
          <w:szCs w:val="28"/>
        </w:rPr>
        <w:t>е</w:t>
      </w:r>
      <w:r w:rsidRPr="009E4337">
        <w:rPr>
          <w:szCs w:val="28"/>
        </w:rPr>
        <w:t xml:space="preserve">зная проблема для поквартирного отопления - это вентиляция и дымоудаление. При установке в существующих многоквартирных домах котлов с закрытой камерой сгорания, возможно задувание продуктов сгорания в соседние квартиры. Существующие системы вентиляции не соответствуют нормативам по установке индивидуальных котлов. </w:t>
      </w:r>
    </w:p>
    <w:p w14:paraId="0F23F631" w14:textId="77777777" w:rsidR="006514DD" w:rsidRPr="009E4337" w:rsidRDefault="006514DD" w:rsidP="0006129B">
      <w:pPr>
        <w:pStyle w:val="Affa"/>
        <w:rPr>
          <w:rStyle w:val="86"/>
          <w:rFonts w:ascii="Times New Roman" w:eastAsia="Calibri" w:hAnsi="Times New Roman" w:cs="Times New Roman"/>
          <w:color w:val="auto"/>
          <w:sz w:val="24"/>
          <w:szCs w:val="28"/>
          <w:lang w:eastAsia="en-US" w:bidi="ar-SA"/>
        </w:rPr>
      </w:pPr>
      <w:r w:rsidRPr="009E4337">
        <w:rPr>
          <w:rStyle w:val="86"/>
          <w:rFonts w:ascii="Times New Roman" w:eastAsia="Calibri" w:hAnsi="Times New Roman" w:cs="Times New Roman"/>
          <w:color w:val="auto"/>
          <w:sz w:val="24"/>
          <w:szCs w:val="28"/>
          <w:lang w:eastAsia="en-US" w:bidi="ar-SA"/>
        </w:rPr>
        <w:t>Поквартирное отопление является разновидностью индивидуального теплоснабжения и характеризуется тем, что генерация тепла происходит непосредственно у потребителя в квартире. Условия организации поквартирного отопления во многом схожи с условиями создания индивидуального теплоснабжения.</w:t>
      </w:r>
    </w:p>
    <w:p w14:paraId="06553976" w14:textId="47FB8A22" w:rsidR="00FE1809" w:rsidRPr="009E4337" w:rsidRDefault="008D225F" w:rsidP="00BB26E3">
      <w:pPr>
        <w:pStyle w:val="Affa"/>
      </w:pPr>
      <w:r w:rsidRPr="009E4337">
        <w:t>Сведения о применении</w:t>
      </w:r>
      <w:r w:rsidR="004873D5" w:rsidRPr="009E4337">
        <w:t xml:space="preserve"> отопления жилых помещений в многоквартирных домах с использованием индивидуальных квартирных источников тепловой энергии не представлены.</w:t>
      </w:r>
    </w:p>
    <w:p w14:paraId="37EDF588" w14:textId="77777777" w:rsidR="009D05E3" w:rsidRPr="009E4337" w:rsidRDefault="009D05E3" w:rsidP="0006129B">
      <w:pPr>
        <w:pStyle w:val="Affa"/>
      </w:pPr>
    </w:p>
    <w:p w14:paraId="3EF13BF2" w14:textId="77777777" w:rsidR="00EC6C21" w:rsidRPr="009E4337" w:rsidRDefault="00145BBA" w:rsidP="0006129B">
      <w:pPr>
        <w:pStyle w:val="30"/>
        <w:spacing w:line="240" w:lineRule="auto"/>
        <w:rPr>
          <w:lang w:eastAsia="ar-SA"/>
        </w:rPr>
      </w:pPr>
      <w:bookmarkStart w:id="138" w:name="_Toc158278652"/>
      <w:bookmarkStart w:id="139" w:name="_Toc183331759"/>
      <w:r w:rsidRPr="009E4337">
        <w:rPr>
          <w:lang w:eastAsia="ar-SA"/>
        </w:rPr>
        <w:t>5.4 О</w:t>
      </w:r>
      <w:r w:rsidR="005E5DE4" w:rsidRPr="009E4337">
        <w:rPr>
          <w:lang w:eastAsia="ar-SA"/>
        </w:rPr>
        <w:t>писание величины потребления тепловой энергии в расчетных элементах территориального деления за отопительный период и за год в целом</w:t>
      </w:r>
      <w:bookmarkEnd w:id="138"/>
      <w:bookmarkEnd w:id="139"/>
    </w:p>
    <w:p w14:paraId="47958F13" w14:textId="13081239" w:rsidR="004C4B82" w:rsidRPr="009E4337" w:rsidRDefault="004C4B82" w:rsidP="0006129B">
      <w:pPr>
        <w:pStyle w:val="Affa"/>
      </w:pPr>
      <w:r w:rsidRPr="009E4337">
        <w:t xml:space="preserve">Сведения о величине потребления тепловой энергии в расчетных элементах территориального деления за отопительный </w:t>
      </w:r>
      <w:r w:rsidR="009C38E7" w:rsidRPr="009E4337">
        <w:t xml:space="preserve">период </w:t>
      </w:r>
      <w:r w:rsidRPr="009E4337">
        <w:t xml:space="preserve">и за </w:t>
      </w:r>
      <w:r w:rsidR="009C38E7" w:rsidRPr="009E4337">
        <w:t xml:space="preserve">год </w:t>
      </w:r>
      <w:r w:rsidRPr="009E4337">
        <w:t xml:space="preserve">в целом приведены в таблице </w:t>
      </w:r>
      <w:r w:rsidR="006B2F09" w:rsidRPr="009E4337">
        <w:t>1</w:t>
      </w:r>
      <w:r w:rsidR="009E4337">
        <w:t>7</w:t>
      </w:r>
      <w:r w:rsidRPr="009E4337">
        <w:t>.</w:t>
      </w:r>
    </w:p>
    <w:p w14:paraId="619FBD79" w14:textId="77777777" w:rsidR="00190BB5" w:rsidRPr="009E4337" w:rsidRDefault="00190BB5" w:rsidP="0006129B">
      <w:pPr>
        <w:pStyle w:val="Affa"/>
      </w:pPr>
    </w:p>
    <w:p w14:paraId="66BD19C7" w14:textId="6382D423" w:rsidR="004C4B82" w:rsidRPr="009E4337" w:rsidRDefault="004C4B82" w:rsidP="0006129B">
      <w:pPr>
        <w:pStyle w:val="aff8"/>
        <w:spacing w:line="240" w:lineRule="auto"/>
      </w:pPr>
      <w:r w:rsidRPr="009E4337">
        <w:t xml:space="preserve">Таблица </w:t>
      </w:r>
      <w:r w:rsidR="008A3CE6" w:rsidRPr="009E4337">
        <w:fldChar w:fldCharType="begin"/>
      </w:r>
      <w:r w:rsidRPr="009E4337">
        <w:instrText xml:space="preserve"> SEQ Таблица \* ARABIC </w:instrText>
      </w:r>
      <w:r w:rsidR="008A3CE6" w:rsidRPr="009E4337">
        <w:fldChar w:fldCharType="separate"/>
      </w:r>
      <w:r w:rsidR="00421AC7">
        <w:rPr>
          <w:noProof/>
        </w:rPr>
        <w:t>17</w:t>
      </w:r>
      <w:r w:rsidR="008A3CE6" w:rsidRPr="009E4337">
        <w:fldChar w:fldCharType="end"/>
      </w:r>
      <w:r w:rsidRPr="009E4337">
        <w:t xml:space="preserve"> - Потребление тепловой энергии по источникам теплоснабжения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
        <w:gridCol w:w="3382"/>
        <w:gridCol w:w="1152"/>
        <w:gridCol w:w="1349"/>
        <w:gridCol w:w="1004"/>
        <w:gridCol w:w="1081"/>
        <w:gridCol w:w="1439"/>
      </w:tblGrid>
      <w:tr w:rsidR="009E4337" w:rsidRPr="009E4337" w14:paraId="12D5EBA7" w14:textId="69F79E61" w:rsidTr="0027534B">
        <w:trPr>
          <w:cantSplit/>
          <w:trHeight w:val="20"/>
          <w:tblHeader/>
        </w:trPr>
        <w:tc>
          <w:tcPr>
            <w:tcW w:w="360" w:type="pct"/>
            <w:shd w:val="clear" w:color="auto" w:fill="auto"/>
            <w:noWrap/>
            <w:vAlign w:val="center"/>
            <w:hideMark/>
          </w:tcPr>
          <w:p w14:paraId="7F92DBE1" w14:textId="77777777" w:rsidR="007E6A23" w:rsidRPr="009E4337" w:rsidRDefault="007E6A23" w:rsidP="007E6A23">
            <w:pPr>
              <w:jc w:val="center"/>
              <w:rPr>
                <w:sz w:val="22"/>
                <w:szCs w:val="22"/>
              </w:rPr>
            </w:pPr>
            <w:r w:rsidRPr="009E4337">
              <w:rPr>
                <w:sz w:val="22"/>
                <w:szCs w:val="22"/>
              </w:rPr>
              <w:t>№ п/п</w:t>
            </w:r>
          </w:p>
        </w:tc>
        <w:tc>
          <w:tcPr>
            <w:tcW w:w="1668" w:type="pct"/>
            <w:shd w:val="clear" w:color="auto" w:fill="auto"/>
            <w:vAlign w:val="center"/>
            <w:hideMark/>
          </w:tcPr>
          <w:p w14:paraId="400A38DB" w14:textId="77777777" w:rsidR="007E6A23" w:rsidRPr="009E4337" w:rsidRDefault="007E6A23" w:rsidP="007E6A23">
            <w:pPr>
              <w:rPr>
                <w:sz w:val="22"/>
                <w:szCs w:val="22"/>
              </w:rPr>
            </w:pPr>
            <w:r w:rsidRPr="009E4337">
              <w:rPr>
                <w:sz w:val="22"/>
                <w:szCs w:val="22"/>
              </w:rPr>
              <w:t>Наименование потребителей</w:t>
            </w:r>
          </w:p>
        </w:tc>
        <w:tc>
          <w:tcPr>
            <w:tcW w:w="568" w:type="pct"/>
            <w:vAlign w:val="center"/>
          </w:tcPr>
          <w:p w14:paraId="6333F59C" w14:textId="77777777" w:rsidR="007E6A23" w:rsidRPr="009E4337" w:rsidRDefault="007E6A23" w:rsidP="007E6A23">
            <w:pPr>
              <w:jc w:val="center"/>
              <w:rPr>
                <w:sz w:val="22"/>
                <w:szCs w:val="22"/>
              </w:rPr>
            </w:pPr>
            <w:r w:rsidRPr="009E4337">
              <w:rPr>
                <w:sz w:val="22"/>
                <w:szCs w:val="22"/>
              </w:rPr>
              <w:t>Выработка тепловой энергии</w:t>
            </w:r>
            <w:r w:rsidRPr="009E4337">
              <w:rPr>
                <w:bCs/>
                <w:sz w:val="22"/>
                <w:szCs w:val="22"/>
              </w:rPr>
              <w:t>,</w:t>
            </w:r>
            <w:r w:rsidRPr="009E4337">
              <w:rPr>
                <w:sz w:val="22"/>
                <w:szCs w:val="22"/>
              </w:rPr>
              <w:t xml:space="preserve"> </w:t>
            </w:r>
            <w:r w:rsidRPr="009E4337">
              <w:rPr>
                <w:bCs/>
                <w:sz w:val="22"/>
                <w:szCs w:val="22"/>
              </w:rPr>
              <w:t>Гк</w:t>
            </w:r>
            <w:r w:rsidRPr="009E4337">
              <w:rPr>
                <w:bCs/>
                <w:spacing w:val="-1"/>
                <w:sz w:val="22"/>
                <w:szCs w:val="22"/>
              </w:rPr>
              <w:t>а</w:t>
            </w:r>
            <w:r w:rsidRPr="009E4337">
              <w:rPr>
                <w:bCs/>
                <w:sz w:val="22"/>
                <w:szCs w:val="22"/>
              </w:rPr>
              <w:t>л</w:t>
            </w:r>
          </w:p>
        </w:tc>
        <w:tc>
          <w:tcPr>
            <w:tcW w:w="665" w:type="pct"/>
            <w:vAlign w:val="center"/>
          </w:tcPr>
          <w:p w14:paraId="5B624985" w14:textId="77777777" w:rsidR="007E6A23" w:rsidRPr="009E4337" w:rsidRDefault="007E6A23" w:rsidP="007E6A23">
            <w:pPr>
              <w:jc w:val="center"/>
              <w:rPr>
                <w:sz w:val="22"/>
                <w:szCs w:val="22"/>
              </w:rPr>
            </w:pPr>
            <w:r w:rsidRPr="009E4337">
              <w:rPr>
                <w:sz w:val="22"/>
                <w:szCs w:val="22"/>
              </w:rPr>
              <w:t>Собственное потребление</w:t>
            </w:r>
            <w:r w:rsidRPr="009E4337">
              <w:rPr>
                <w:bCs/>
                <w:sz w:val="22"/>
                <w:szCs w:val="22"/>
              </w:rPr>
              <w:t>,</w:t>
            </w:r>
            <w:r w:rsidRPr="009E4337">
              <w:rPr>
                <w:sz w:val="22"/>
                <w:szCs w:val="22"/>
              </w:rPr>
              <w:t xml:space="preserve"> </w:t>
            </w:r>
            <w:r w:rsidRPr="009E4337">
              <w:rPr>
                <w:bCs/>
                <w:sz w:val="22"/>
                <w:szCs w:val="22"/>
              </w:rPr>
              <w:t>Гк</w:t>
            </w:r>
            <w:r w:rsidRPr="009E4337">
              <w:rPr>
                <w:bCs/>
                <w:spacing w:val="-1"/>
                <w:sz w:val="22"/>
                <w:szCs w:val="22"/>
              </w:rPr>
              <w:t>а</w:t>
            </w:r>
            <w:r w:rsidRPr="009E4337">
              <w:rPr>
                <w:bCs/>
                <w:sz w:val="22"/>
                <w:szCs w:val="22"/>
              </w:rPr>
              <w:t>л</w:t>
            </w:r>
          </w:p>
        </w:tc>
        <w:tc>
          <w:tcPr>
            <w:tcW w:w="495" w:type="pct"/>
            <w:vAlign w:val="center"/>
          </w:tcPr>
          <w:p w14:paraId="64AB6A13" w14:textId="77777777" w:rsidR="007E6A23" w:rsidRPr="009E4337" w:rsidRDefault="007E6A23" w:rsidP="007E6A23">
            <w:pPr>
              <w:jc w:val="center"/>
              <w:rPr>
                <w:bCs/>
                <w:sz w:val="22"/>
                <w:szCs w:val="22"/>
              </w:rPr>
            </w:pPr>
            <w:r w:rsidRPr="009E4337">
              <w:rPr>
                <w:sz w:val="22"/>
                <w:szCs w:val="22"/>
              </w:rPr>
              <w:t>Потери в тепловой сети</w:t>
            </w:r>
            <w:r w:rsidRPr="009E4337">
              <w:rPr>
                <w:bCs/>
                <w:sz w:val="22"/>
                <w:szCs w:val="22"/>
              </w:rPr>
              <w:t>,</w:t>
            </w:r>
            <w:r w:rsidRPr="009E4337">
              <w:rPr>
                <w:sz w:val="22"/>
                <w:szCs w:val="22"/>
              </w:rPr>
              <w:t xml:space="preserve"> </w:t>
            </w:r>
            <w:r w:rsidRPr="009E4337">
              <w:rPr>
                <w:bCs/>
                <w:sz w:val="22"/>
                <w:szCs w:val="22"/>
              </w:rPr>
              <w:t>Гк</w:t>
            </w:r>
            <w:r w:rsidRPr="009E4337">
              <w:rPr>
                <w:bCs/>
                <w:spacing w:val="-1"/>
                <w:sz w:val="22"/>
                <w:szCs w:val="22"/>
              </w:rPr>
              <w:t>а</w:t>
            </w:r>
            <w:r w:rsidRPr="009E4337">
              <w:rPr>
                <w:bCs/>
                <w:sz w:val="22"/>
                <w:szCs w:val="22"/>
              </w:rPr>
              <w:t>л</w:t>
            </w:r>
          </w:p>
        </w:tc>
        <w:tc>
          <w:tcPr>
            <w:tcW w:w="533" w:type="pct"/>
            <w:vAlign w:val="center"/>
          </w:tcPr>
          <w:p w14:paraId="26BAB565" w14:textId="7E577783" w:rsidR="007E6A23" w:rsidRPr="009E4337" w:rsidRDefault="007E6A23" w:rsidP="007E6A23">
            <w:pPr>
              <w:jc w:val="center"/>
              <w:rPr>
                <w:bCs/>
                <w:sz w:val="22"/>
                <w:szCs w:val="22"/>
              </w:rPr>
            </w:pPr>
            <w:r w:rsidRPr="009E4337">
              <w:rPr>
                <w:sz w:val="22"/>
                <w:szCs w:val="22"/>
              </w:rPr>
              <w:t>Полезный от пуск в год, Гкал</w:t>
            </w:r>
          </w:p>
        </w:tc>
        <w:tc>
          <w:tcPr>
            <w:tcW w:w="710" w:type="pct"/>
            <w:vAlign w:val="center"/>
          </w:tcPr>
          <w:p w14:paraId="63CDBBE1" w14:textId="7C90C9AF" w:rsidR="007E6A23" w:rsidRPr="009E4337" w:rsidRDefault="007E6A23" w:rsidP="007E6A23">
            <w:pPr>
              <w:jc w:val="center"/>
              <w:rPr>
                <w:bCs/>
                <w:sz w:val="22"/>
                <w:szCs w:val="22"/>
              </w:rPr>
            </w:pPr>
            <w:r w:rsidRPr="009E4337">
              <w:rPr>
                <w:sz w:val="22"/>
                <w:szCs w:val="22"/>
              </w:rPr>
              <w:t>Полезный отпуск в отопительный период, Гкал</w:t>
            </w:r>
          </w:p>
        </w:tc>
      </w:tr>
      <w:tr w:rsidR="0027534B" w:rsidRPr="009E4337" w14:paraId="6EA71CCA" w14:textId="6D328E7E" w:rsidTr="0027534B">
        <w:trPr>
          <w:cantSplit/>
          <w:trHeight w:val="20"/>
        </w:trPr>
        <w:tc>
          <w:tcPr>
            <w:tcW w:w="360" w:type="pct"/>
            <w:shd w:val="clear" w:color="auto" w:fill="auto"/>
            <w:vAlign w:val="center"/>
          </w:tcPr>
          <w:p w14:paraId="41B39CA2" w14:textId="01EDD034" w:rsidR="0027534B" w:rsidRPr="0027534B" w:rsidRDefault="0027534B" w:rsidP="0027534B">
            <w:pPr>
              <w:pStyle w:val="aa"/>
              <w:jc w:val="center"/>
              <w:rPr>
                <w:sz w:val="22"/>
                <w:szCs w:val="22"/>
              </w:rPr>
            </w:pPr>
            <w:r w:rsidRPr="0027534B">
              <w:rPr>
                <w:sz w:val="22"/>
                <w:szCs w:val="22"/>
              </w:rPr>
              <w:t>1</w:t>
            </w:r>
          </w:p>
        </w:tc>
        <w:tc>
          <w:tcPr>
            <w:tcW w:w="1668" w:type="pct"/>
            <w:shd w:val="clear" w:color="auto" w:fill="auto"/>
            <w:noWrap/>
            <w:vAlign w:val="center"/>
          </w:tcPr>
          <w:p w14:paraId="228CD037" w14:textId="4485C6EF" w:rsidR="0027534B" w:rsidRPr="0027534B" w:rsidRDefault="0027534B" w:rsidP="0027534B">
            <w:pPr>
              <w:jc w:val="center"/>
              <w:rPr>
                <w:sz w:val="22"/>
                <w:szCs w:val="22"/>
              </w:rPr>
            </w:pPr>
            <w:r w:rsidRPr="0027534B">
              <w:rPr>
                <w:color w:val="000000"/>
                <w:sz w:val="22"/>
                <w:szCs w:val="22"/>
              </w:rPr>
              <w:t>Котельная «Школа» (с. Дунаево)</w:t>
            </w:r>
          </w:p>
        </w:tc>
        <w:tc>
          <w:tcPr>
            <w:tcW w:w="568" w:type="pct"/>
            <w:shd w:val="clear" w:color="auto" w:fill="auto"/>
            <w:vAlign w:val="center"/>
          </w:tcPr>
          <w:p w14:paraId="0F1C8DE6" w14:textId="09844388" w:rsidR="0027534B" w:rsidRPr="0027534B" w:rsidRDefault="0027534B" w:rsidP="0027534B">
            <w:pPr>
              <w:jc w:val="center"/>
              <w:rPr>
                <w:sz w:val="22"/>
                <w:szCs w:val="22"/>
              </w:rPr>
            </w:pPr>
            <w:r w:rsidRPr="0027534B">
              <w:rPr>
                <w:sz w:val="22"/>
                <w:szCs w:val="22"/>
              </w:rPr>
              <w:t>1359,6</w:t>
            </w:r>
          </w:p>
        </w:tc>
        <w:tc>
          <w:tcPr>
            <w:tcW w:w="665" w:type="pct"/>
            <w:shd w:val="clear" w:color="auto" w:fill="auto"/>
            <w:vAlign w:val="center"/>
          </w:tcPr>
          <w:p w14:paraId="557C61B5" w14:textId="7CF01273" w:rsidR="0027534B" w:rsidRPr="0027534B" w:rsidRDefault="0027534B" w:rsidP="0027534B">
            <w:pPr>
              <w:jc w:val="center"/>
              <w:rPr>
                <w:sz w:val="22"/>
                <w:szCs w:val="22"/>
              </w:rPr>
            </w:pPr>
            <w:r w:rsidRPr="0027534B">
              <w:rPr>
                <w:sz w:val="22"/>
                <w:szCs w:val="22"/>
              </w:rPr>
              <w:t>25,3</w:t>
            </w:r>
          </w:p>
        </w:tc>
        <w:tc>
          <w:tcPr>
            <w:tcW w:w="495" w:type="pct"/>
            <w:shd w:val="clear" w:color="auto" w:fill="auto"/>
            <w:vAlign w:val="center"/>
          </w:tcPr>
          <w:p w14:paraId="1FBD3C97" w14:textId="32A1836C" w:rsidR="0027534B" w:rsidRPr="0027534B" w:rsidRDefault="0027534B" w:rsidP="0027534B">
            <w:pPr>
              <w:jc w:val="center"/>
              <w:rPr>
                <w:sz w:val="22"/>
                <w:szCs w:val="22"/>
              </w:rPr>
            </w:pPr>
            <w:r w:rsidRPr="0027534B">
              <w:rPr>
                <w:sz w:val="22"/>
                <w:szCs w:val="22"/>
              </w:rPr>
              <w:t>184,5</w:t>
            </w:r>
          </w:p>
        </w:tc>
        <w:tc>
          <w:tcPr>
            <w:tcW w:w="533" w:type="pct"/>
            <w:vAlign w:val="center"/>
          </w:tcPr>
          <w:p w14:paraId="2DB6AB10" w14:textId="7CC409BD" w:rsidR="0027534B" w:rsidRPr="0027534B" w:rsidRDefault="0027534B" w:rsidP="0027534B">
            <w:pPr>
              <w:jc w:val="center"/>
              <w:rPr>
                <w:sz w:val="22"/>
                <w:szCs w:val="22"/>
              </w:rPr>
            </w:pPr>
            <w:r w:rsidRPr="0027534B">
              <w:rPr>
                <w:sz w:val="22"/>
                <w:szCs w:val="22"/>
              </w:rPr>
              <w:t>1149,8</w:t>
            </w:r>
          </w:p>
        </w:tc>
        <w:tc>
          <w:tcPr>
            <w:tcW w:w="710" w:type="pct"/>
            <w:vAlign w:val="center"/>
          </w:tcPr>
          <w:p w14:paraId="53CD4ACB" w14:textId="023A930E" w:rsidR="0027534B" w:rsidRPr="0027534B" w:rsidRDefault="0027534B" w:rsidP="0027534B">
            <w:pPr>
              <w:jc w:val="center"/>
              <w:rPr>
                <w:sz w:val="22"/>
                <w:szCs w:val="22"/>
              </w:rPr>
            </w:pPr>
            <w:r w:rsidRPr="0027534B">
              <w:rPr>
                <w:sz w:val="22"/>
                <w:szCs w:val="22"/>
              </w:rPr>
              <w:t>1149,8</w:t>
            </w:r>
          </w:p>
        </w:tc>
      </w:tr>
      <w:tr w:rsidR="0027534B" w:rsidRPr="009E4337" w14:paraId="33C2FF55" w14:textId="77777777" w:rsidTr="0027534B">
        <w:trPr>
          <w:cantSplit/>
          <w:trHeight w:val="20"/>
        </w:trPr>
        <w:tc>
          <w:tcPr>
            <w:tcW w:w="360" w:type="pct"/>
            <w:shd w:val="clear" w:color="auto" w:fill="auto"/>
            <w:vAlign w:val="center"/>
          </w:tcPr>
          <w:p w14:paraId="1111BF7D" w14:textId="5ACA3B71" w:rsidR="0027534B" w:rsidRPr="0027534B" w:rsidRDefault="0027534B" w:rsidP="0027534B">
            <w:pPr>
              <w:pStyle w:val="aa"/>
              <w:jc w:val="center"/>
              <w:rPr>
                <w:sz w:val="22"/>
                <w:szCs w:val="22"/>
              </w:rPr>
            </w:pPr>
            <w:r w:rsidRPr="0027534B">
              <w:rPr>
                <w:sz w:val="22"/>
                <w:szCs w:val="22"/>
              </w:rPr>
              <w:t>2</w:t>
            </w:r>
          </w:p>
        </w:tc>
        <w:tc>
          <w:tcPr>
            <w:tcW w:w="1668" w:type="pct"/>
            <w:shd w:val="clear" w:color="auto" w:fill="auto"/>
            <w:noWrap/>
            <w:vAlign w:val="center"/>
          </w:tcPr>
          <w:p w14:paraId="70EBCA51" w14:textId="1B57368B" w:rsidR="0027534B" w:rsidRPr="0027534B" w:rsidRDefault="0027534B" w:rsidP="0027534B">
            <w:pPr>
              <w:jc w:val="center"/>
              <w:rPr>
                <w:color w:val="000000"/>
                <w:sz w:val="22"/>
                <w:szCs w:val="22"/>
              </w:rPr>
            </w:pPr>
            <w:r w:rsidRPr="0027534B">
              <w:rPr>
                <w:color w:val="000000"/>
                <w:sz w:val="22"/>
                <w:szCs w:val="22"/>
              </w:rPr>
              <w:t>Котельная «Стройдвор» (с. Дунаево)</w:t>
            </w:r>
          </w:p>
        </w:tc>
        <w:tc>
          <w:tcPr>
            <w:tcW w:w="568" w:type="pct"/>
            <w:shd w:val="clear" w:color="auto" w:fill="auto"/>
            <w:vAlign w:val="center"/>
          </w:tcPr>
          <w:p w14:paraId="20BD7033" w14:textId="1C282D0C" w:rsidR="0027534B" w:rsidRPr="0027534B" w:rsidRDefault="0027534B" w:rsidP="0027534B">
            <w:pPr>
              <w:jc w:val="center"/>
              <w:rPr>
                <w:sz w:val="22"/>
                <w:szCs w:val="22"/>
              </w:rPr>
            </w:pPr>
            <w:r w:rsidRPr="0027534B">
              <w:rPr>
                <w:sz w:val="22"/>
                <w:szCs w:val="22"/>
              </w:rPr>
              <w:t>2994,2</w:t>
            </w:r>
          </w:p>
        </w:tc>
        <w:tc>
          <w:tcPr>
            <w:tcW w:w="665" w:type="pct"/>
            <w:shd w:val="clear" w:color="auto" w:fill="auto"/>
            <w:vAlign w:val="center"/>
          </w:tcPr>
          <w:p w14:paraId="1E86283A" w14:textId="4C54D83D" w:rsidR="0027534B" w:rsidRPr="0027534B" w:rsidRDefault="0027534B" w:rsidP="0027534B">
            <w:pPr>
              <w:jc w:val="center"/>
              <w:rPr>
                <w:sz w:val="22"/>
                <w:szCs w:val="22"/>
              </w:rPr>
            </w:pPr>
            <w:r w:rsidRPr="0027534B">
              <w:rPr>
                <w:sz w:val="22"/>
                <w:szCs w:val="22"/>
              </w:rPr>
              <w:t>384,8</w:t>
            </w:r>
          </w:p>
        </w:tc>
        <w:tc>
          <w:tcPr>
            <w:tcW w:w="495" w:type="pct"/>
            <w:shd w:val="clear" w:color="auto" w:fill="auto"/>
            <w:vAlign w:val="center"/>
          </w:tcPr>
          <w:p w14:paraId="1BC1E86D" w14:textId="6DF87373" w:rsidR="0027534B" w:rsidRPr="0027534B" w:rsidRDefault="0027534B" w:rsidP="0027534B">
            <w:pPr>
              <w:jc w:val="center"/>
              <w:rPr>
                <w:sz w:val="22"/>
                <w:szCs w:val="22"/>
              </w:rPr>
            </w:pPr>
            <w:r w:rsidRPr="0027534B">
              <w:rPr>
                <w:sz w:val="22"/>
                <w:szCs w:val="22"/>
              </w:rPr>
              <w:t>384,8</w:t>
            </w:r>
          </w:p>
        </w:tc>
        <w:tc>
          <w:tcPr>
            <w:tcW w:w="533" w:type="pct"/>
            <w:vAlign w:val="center"/>
          </w:tcPr>
          <w:p w14:paraId="78FE6FA4" w14:textId="6F71F411" w:rsidR="0027534B" w:rsidRPr="0027534B" w:rsidRDefault="0027534B" w:rsidP="0027534B">
            <w:pPr>
              <w:jc w:val="center"/>
              <w:rPr>
                <w:sz w:val="22"/>
                <w:szCs w:val="22"/>
              </w:rPr>
            </w:pPr>
            <w:r w:rsidRPr="0027534B">
              <w:rPr>
                <w:sz w:val="22"/>
                <w:szCs w:val="22"/>
              </w:rPr>
              <w:t>2224,5</w:t>
            </w:r>
          </w:p>
        </w:tc>
        <w:tc>
          <w:tcPr>
            <w:tcW w:w="710" w:type="pct"/>
            <w:vAlign w:val="center"/>
          </w:tcPr>
          <w:p w14:paraId="540DE2CF" w14:textId="01AD2298" w:rsidR="0027534B" w:rsidRPr="0027534B" w:rsidRDefault="0027534B" w:rsidP="0027534B">
            <w:pPr>
              <w:jc w:val="center"/>
              <w:rPr>
                <w:sz w:val="22"/>
                <w:szCs w:val="22"/>
              </w:rPr>
            </w:pPr>
            <w:r w:rsidRPr="0027534B">
              <w:rPr>
                <w:sz w:val="22"/>
                <w:szCs w:val="22"/>
              </w:rPr>
              <w:t>2224,5</w:t>
            </w:r>
          </w:p>
        </w:tc>
      </w:tr>
      <w:tr w:rsidR="0027534B" w:rsidRPr="009E4337" w14:paraId="7820481A" w14:textId="77777777" w:rsidTr="0027534B">
        <w:trPr>
          <w:cantSplit/>
          <w:trHeight w:val="20"/>
        </w:trPr>
        <w:tc>
          <w:tcPr>
            <w:tcW w:w="360" w:type="pct"/>
            <w:shd w:val="clear" w:color="auto" w:fill="auto"/>
            <w:vAlign w:val="center"/>
          </w:tcPr>
          <w:p w14:paraId="532F655C" w14:textId="097AFB4B" w:rsidR="0027534B" w:rsidRPr="0027534B" w:rsidRDefault="0027534B" w:rsidP="0027534B">
            <w:pPr>
              <w:pStyle w:val="aa"/>
              <w:jc w:val="center"/>
              <w:rPr>
                <w:sz w:val="22"/>
                <w:szCs w:val="22"/>
              </w:rPr>
            </w:pPr>
            <w:r w:rsidRPr="0027534B">
              <w:rPr>
                <w:sz w:val="22"/>
                <w:szCs w:val="22"/>
              </w:rPr>
              <w:t>3</w:t>
            </w:r>
          </w:p>
        </w:tc>
        <w:tc>
          <w:tcPr>
            <w:tcW w:w="1668" w:type="pct"/>
            <w:shd w:val="clear" w:color="auto" w:fill="auto"/>
            <w:noWrap/>
            <w:vAlign w:val="center"/>
          </w:tcPr>
          <w:p w14:paraId="5C505E99" w14:textId="4E072AD0" w:rsidR="0027534B" w:rsidRPr="0027534B" w:rsidRDefault="0027534B" w:rsidP="0027534B">
            <w:pPr>
              <w:jc w:val="center"/>
              <w:rPr>
                <w:color w:val="000000"/>
                <w:sz w:val="22"/>
                <w:szCs w:val="22"/>
              </w:rPr>
            </w:pPr>
            <w:r w:rsidRPr="0027534B">
              <w:rPr>
                <w:color w:val="000000"/>
                <w:sz w:val="22"/>
                <w:szCs w:val="22"/>
              </w:rPr>
              <w:t>Котельная «ДКПС» (с. Дунаево)</w:t>
            </w:r>
          </w:p>
        </w:tc>
        <w:tc>
          <w:tcPr>
            <w:tcW w:w="568" w:type="pct"/>
            <w:shd w:val="clear" w:color="auto" w:fill="auto"/>
            <w:vAlign w:val="center"/>
          </w:tcPr>
          <w:p w14:paraId="124A0E2B" w14:textId="6A14E2C7" w:rsidR="0027534B" w:rsidRPr="0027534B" w:rsidRDefault="0027534B" w:rsidP="0027534B">
            <w:pPr>
              <w:jc w:val="center"/>
              <w:rPr>
                <w:sz w:val="22"/>
                <w:szCs w:val="22"/>
              </w:rPr>
            </w:pPr>
            <w:r w:rsidRPr="0027534B">
              <w:rPr>
                <w:sz w:val="22"/>
                <w:szCs w:val="22"/>
              </w:rPr>
              <w:t>6285,1</w:t>
            </w:r>
          </w:p>
        </w:tc>
        <w:tc>
          <w:tcPr>
            <w:tcW w:w="665" w:type="pct"/>
            <w:shd w:val="clear" w:color="auto" w:fill="auto"/>
            <w:vAlign w:val="center"/>
          </w:tcPr>
          <w:p w14:paraId="3E0E4164" w14:textId="3E4CEA07" w:rsidR="0027534B" w:rsidRPr="0027534B" w:rsidRDefault="0027534B" w:rsidP="0027534B">
            <w:pPr>
              <w:jc w:val="center"/>
              <w:rPr>
                <w:sz w:val="22"/>
                <w:szCs w:val="22"/>
              </w:rPr>
            </w:pPr>
            <w:r w:rsidRPr="0027534B">
              <w:rPr>
                <w:sz w:val="22"/>
                <w:szCs w:val="22"/>
              </w:rPr>
              <w:t>149,1</w:t>
            </w:r>
          </w:p>
        </w:tc>
        <w:tc>
          <w:tcPr>
            <w:tcW w:w="495" w:type="pct"/>
            <w:shd w:val="clear" w:color="auto" w:fill="auto"/>
            <w:vAlign w:val="center"/>
          </w:tcPr>
          <w:p w14:paraId="43EF74E4" w14:textId="27BAD115" w:rsidR="0027534B" w:rsidRPr="0027534B" w:rsidRDefault="0027534B" w:rsidP="0027534B">
            <w:pPr>
              <w:jc w:val="center"/>
              <w:rPr>
                <w:sz w:val="22"/>
                <w:szCs w:val="22"/>
              </w:rPr>
            </w:pPr>
            <w:r w:rsidRPr="0027534B">
              <w:rPr>
                <w:sz w:val="22"/>
                <w:szCs w:val="22"/>
              </w:rPr>
              <w:t>1396,2</w:t>
            </w:r>
          </w:p>
        </w:tc>
        <w:tc>
          <w:tcPr>
            <w:tcW w:w="533" w:type="pct"/>
            <w:vAlign w:val="center"/>
          </w:tcPr>
          <w:p w14:paraId="54642751" w14:textId="44F3D17E" w:rsidR="0027534B" w:rsidRPr="0027534B" w:rsidRDefault="0027534B" w:rsidP="0027534B">
            <w:pPr>
              <w:jc w:val="center"/>
              <w:rPr>
                <w:sz w:val="22"/>
                <w:szCs w:val="22"/>
              </w:rPr>
            </w:pPr>
            <w:r w:rsidRPr="0027534B">
              <w:rPr>
                <w:sz w:val="22"/>
                <w:szCs w:val="22"/>
              </w:rPr>
              <w:t>4739,7</w:t>
            </w:r>
          </w:p>
        </w:tc>
        <w:tc>
          <w:tcPr>
            <w:tcW w:w="710" w:type="pct"/>
            <w:vAlign w:val="center"/>
          </w:tcPr>
          <w:p w14:paraId="21453C1F" w14:textId="58B8B7D2" w:rsidR="0027534B" w:rsidRPr="0027534B" w:rsidRDefault="0027534B" w:rsidP="0027534B">
            <w:pPr>
              <w:jc w:val="center"/>
              <w:rPr>
                <w:sz w:val="22"/>
                <w:szCs w:val="22"/>
              </w:rPr>
            </w:pPr>
            <w:r w:rsidRPr="0027534B">
              <w:rPr>
                <w:sz w:val="22"/>
                <w:szCs w:val="22"/>
              </w:rPr>
              <w:t>4739,7</w:t>
            </w:r>
          </w:p>
        </w:tc>
      </w:tr>
    </w:tbl>
    <w:p w14:paraId="4EF8DB4F" w14:textId="77777777" w:rsidR="007E6A23" w:rsidRPr="009E4337" w:rsidRDefault="007E6A23"/>
    <w:p w14:paraId="280EB356" w14:textId="77777777" w:rsidR="00EC6C21" w:rsidRPr="009E4337" w:rsidRDefault="00145BBA" w:rsidP="0006129B">
      <w:pPr>
        <w:pStyle w:val="30"/>
        <w:spacing w:line="240" w:lineRule="auto"/>
        <w:rPr>
          <w:lang w:eastAsia="ar-SA"/>
        </w:rPr>
      </w:pPr>
      <w:bookmarkStart w:id="140" w:name="_Toc158278653"/>
      <w:bookmarkStart w:id="141" w:name="_Toc183331760"/>
      <w:r w:rsidRPr="009E4337">
        <w:rPr>
          <w:lang w:eastAsia="ar-SA"/>
        </w:rPr>
        <w:t>5.5</w:t>
      </w:r>
      <w:r w:rsidR="00EC6C21" w:rsidRPr="009E4337">
        <w:rPr>
          <w:lang w:eastAsia="ar-SA"/>
        </w:rPr>
        <w:t xml:space="preserve"> </w:t>
      </w:r>
      <w:r w:rsidRPr="009E4337">
        <w:rPr>
          <w:lang w:eastAsia="ar-SA"/>
        </w:rPr>
        <w:t>О</w:t>
      </w:r>
      <w:r w:rsidR="005E5DE4" w:rsidRPr="009E4337">
        <w:rPr>
          <w:lang w:eastAsia="ar-SA"/>
        </w:rPr>
        <w:t>писание существующих нормативов потребления тепловой энергии для населения на отопление и горячее водоснабжение</w:t>
      </w:r>
      <w:bookmarkEnd w:id="140"/>
      <w:bookmarkEnd w:id="141"/>
    </w:p>
    <w:p w14:paraId="5702A223" w14:textId="77777777" w:rsidR="00793902" w:rsidRPr="009E4337" w:rsidRDefault="00793902" w:rsidP="0006129B">
      <w:pPr>
        <w:pStyle w:val="Affa"/>
      </w:pPr>
      <w:r w:rsidRPr="009E4337">
        <w:t>Определение нормативов потребления тепла с применением метода аналогов и экспертного метода производится на основе выборочного наблюдения потребления коммунальных услуг в многоквартирных и жилых домах имеющих аналогичные технические и строительные характеристики, степень благоустройства и заселенность. Они основываются на данных об объеме потребления с коллективных приборов учета.</w:t>
      </w:r>
    </w:p>
    <w:p w14:paraId="1B1305E3" w14:textId="77777777" w:rsidR="00793902" w:rsidRPr="009E4337" w:rsidRDefault="00793902" w:rsidP="0006129B">
      <w:pPr>
        <w:pStyle w:val="Affa"/>
      </w:pPr>
      <w:r w:rsidRPr="009E4337">
        <w:t>Расчетный мет</w:t>
      </w:r>
      <w:r w:rsidR="002664F2" w:rsidRPr="009E4337">
        <w:t xml:space="preserve">од </w:t>
      </w:r>
      <w:r w:rsidRPr="009E4337">
        <w:t>применяется, если результаты измерений коллективными (общедомовыми) приборами учета тепла в многоквартирных домах или жилых домах отсутствуют или их недостаточно для применения метода аналогов, а также, если отсутствуют данные измерений для применения экспертного метода.</w:t>
      </w:r>
    </w:p>
    <w:p w14:paraId="43D5A1E4" w14:textId="77777777" w:rsidR="00793902" w:rsidRPr="009E4337" w:rsidRDefault="00793902" w:rsidP="0006129B">
      <w:pPr>
        <w:pStyle w:val="Affa"/>
      </w:pPr>
      <w:r w:rsidRPr="009E4337">
        <w:t>При определении нормативов потребления тепла учитываются технологические потери и не учитываются расходы коммунальных ресурсов, возникшие в результате нарушения требований технической эксплуатации внутридомовых инженерных коммуникаций и оборудования, правил пользования жилыми помещениями и содержания общего имущества в многоквартирном доме.</w:t>
      </w:r>
    </w:p>
    <w:p w14:paraId="75B08C27" w14:textId="6B99B783" w:rsidR="00793902" w:rsidRPr="009E4337" w:rsidRDefault="00793902" w:rsidP="0006129B">
      <w:pPr>
        <w:pStyle w:val="Affa"/>
      </w:pPr>
      <w:r w:rsidRPr="009E4337">
        <w:t xml:space="preserve">Информация о нормативах потребления коммунальных услуг по отоплению и горячему водоснабжению на территории </w:t>
      </w:r>
      <w:r w:rsidR="00BC5B47" w:rsidRPr="009E4337">
        <w:t>муниципального образования</w:t>
      </w:r>
      <w:r w:rsidRPr="009E4337">
        <w:t xml:space="preserve"> приведена в таблиц</w:t>
      </w:r>
      <w:r w:rsidR="00324A21" w:rsidRPr="009E4337">
        <w:t>е</w:t>
      </w:r>
      <w:r w:rsidR="00357F49" w:rsidRPr="009E4337">
        <w:t xml:space="preserve"> </w:t>
      </w:r>
      <w:r w:rsidR="002C3909" w:rsidRPr="009E4337">
        <w:t>ниже</w:t>
      </w:r>
      <w:r w:rsidRPr="009E4337">
        <w:t>.</w:t>
      </w:r>
    </w:p>
    <w:p w14:paraId="10FDBCB1" w14:textId="77777777" w:rsidR="00D951B6" w:rsidRDefault="00D951B6" w:rsidP="009D05E3">
      <w:pPr>
        <w:pStyle w:val="Affa"/>
      </w:pPr>
    </w:p>
    <w:p w14:paraId="2345D0F3" w14:textId="77777777" w:rsidR="0027534B" w:rsidRDefault="0027534B" w:rsidP="009D05E3">
      <w:pPr>
        <w:pStyle w:val="Affa"/>
      </w:pPr>
    </w:p>
    <w:p w14:paraId="3697E9C8" w14:textId="77777777" w:rsidR="0027534B" w:rsidRDefault="0027534B" w:rsidP="009D05E3">
      <w:pPr>
        <w:pStyle w:val="Affa"/>
      </w:pPr>
    </w:p>
    <w:p w14:paraId="2DE06EEF" w14:textId="77777777" w:rsidR="0027534B" w:rsidRDefault="0027534B" w:rsidP="009D05E3">
      <w:pPr>
        <w:pStyle w:val="Affa"/>
      </w:pPr>
    </w:p>
    <w:p w14:paraId="7BB0801E" w14:textId="77777777" w:rsidR="0027534B" w:rsidRDefault="0027534B" w:rsidP="009D05E3">
      <w:pPr>
        <w:pStyle w:val="Affa"/>
      </w:pPr>
    </w:p>
    <w:p w14:paraId="4DD3412A" w14:textId="61B33B3D" w:rsidR="0027534B" w:rsidRPr="00574E71" w:rsidRDefault="0027534B" w:rsidP="0027534B">
      <w:pPr>
        <w:pStyle w:val="aff8"/>
      </w:pPr>
      <w:r w:rsidRPr="00574E71">
        <w:lastRenderedPageBreak/>
        <w:t xml:space="preserve">Таблица </w:t>
      </w:r>
      <w:r w:rsidRPr="00574E71">
        <w:fldChar w:fldCharType="begin"/>
      </w:r>
      <w:r w:rsidRPr="00574E71">
        <w:instrText xml:space="preserve"> SEQ Таблица \* ARABIC </w:instrText>
      </w:r>
      <w:r w:rsidRPr="00574E71">
        <w:fldChar w:fldCharType="separate"/>
      </w:r>
      <w:r w:rsidR="00421AC7">
        <w:rPr>
          <w:noProof/>
        </w:rPr>
        <w:t>18</w:t>
      </w:r>
      <w:r w:rsidRPr="00574E71">
        <w:rPr>
          <w:noProof/>
        </w:rPr>
        <w:fldChar w:fldCharType="end"/>
      </w:r>
      <w:r w:rsidRPr="00574E71">
        <w:t xml:space="preserve"> – Нормативы потребления коммунальной услуги по отоплению в жилых помещениях и нежилых помещениях, встроенных в многоквартирный дом на территории Забайкальского края, утв. Приказом Региональной службы по тарифам и ценообразованию Забайкальского края от 5 ноября 2015 г. N 209 (в ред. Приказов Региональной службы по тарифам и ценообразованию Забайкальского края от 30.06.2016 N 85-НПА, от 30.09.2016 N 125-НПА, от 18.10.2016 N 133-НПА, от 27.01.2017 N 9-НПА, от 12.10.2017 N 230-НПА, от 30.11.2017 N 496-НПА, от 07.12.2017 N 533-НПА, от 27.12.2019 N 663-НПА, от 09.10.2020 N 139-НПА, от 09.10.2020 N 140-НПА, от 12.11.2021 N 391-НПА, от 12.11.2021 N 392-НПА, от 08.07.2022 N 137-НПА, от 15.07.2022 N 152-НПА, от 22.07.2022 N 155-НПА, от 30.06.2023 N 67-НПА, от 14.07.2023 N 81-НПА, от 21.07.2023 N 84-НПА, от 01.03.2024 N 40-НПА, с изм., внесенными Решениями Забайкальского краевого суда от 17.11.2016 N 3а-169/2016, от 05.06.2017 N 3а-27/2017, от 21.09.2020 N 3а-85/2020)</w:t>
      </w:r>
    </w:p>
    <w:tbl>
      <w:tblPr>
        <w:tblStyle w:val="af6"/>
        <w:tblW w:w="4995" w:type="pct"/>
        <w:tblLook w:val="04A0" w:firstRow="1" w:lastRow="0" w:firstColumn="1" w:lastColumn="0" w:noHBand="0" w:noVBand="1"/>
      </w:tblPr>
      <w:tblGrid>
        <w:gridCol w:w="924"/>
        <w:gridCol w:w="2181"/>
        <w:gridCol w:w="1936"/>
        <w:gridCol w:w="1803"/>
        <w:gridCol w:w="2007"/>
        <w:gridCol w:w="1276"/>
      </w:tblGrid>
      <w:tr w:rsidR="0027534B" w:rsidRPr="0027534B" w14:paraId="0ED71CB8" w14:textId="77777777" w:rsidTr="0027534B">
        <w:tc>
          <w:tcPr>
            <w:tcW w:w="456" w:type="pct"/>
            <w:vMerge w:val="restart"/>
            <w:vAlign w:val="center"/>
          </w:tcPr>
          <w:p w14:paraId="3C77B73C" w14:textId="77777777" w:rsidR="0027534B" w:rsidRPr="0027534B" w:rsidRDefault="0027534B" w:rsidP="00ED2432">
            <w:pPr>
              <w:jc w:val="center"/>
              <w:rPr>
                <w:sz w:val="22"/>
                <w:szCs w:val="22"/>
              </w:rPr>
            </w:pPr>
            <w:r w:rsidRPr="0027534B">
              <w:rPr>
                <w:sz w:val="22"/>
                <w:szCs w:val="22"/>
              </w:rPr>
              <w:t>N п/п</w:t>
            </w:r>
          </w:p>
        </w:tc>
        <w:tc>
          <w:tcPr>
            <w:tcW w:w="1077" w:type="pct"/>
            <w:vMerge w:val="restart"/>
            <w:vAlign w:val="center"/>
          </w:tcPr>
          <w:p w14:paraId="57BD3D81" w14:textId="77777777" w:rsidR="0027534B" w:rsidRPr="0027534B" w:rsidRDefault="0027534B" w:rsidP="00ED2432">
            <w:pPr>
              <w:jc w:val="center"/>
              <w:rPr>
                <w:sz w:val="22"/>
                <w:szCs w:val="22"/>
              </w:rPr>
            </w:pPr>
            <w:r w:rsidRPr="0027534B">
              <w:rPr>
                <w:sz w:val="22"/>
                <w:szCs w:val="22"/>
              </w:rPr>
              <w:t>Наименование муниципального образования</w:t>
            </w:r>
          </w:p>
        </w:tc>
        <w:tc>
          <w:tcPr>
            <w:tcW w:w="1846" w:type="pct"/>
            <w:gridSpan w:val="2"/>
            <w:vAlign w:val="center"/>
          </w:tcPr>
          <w:p w14:paraId="11ED6D5C" w14:textId="77777777" w:rsidR="0027534B" w:rsidRPr="0027534B" w:rsidRDefault="0027534B" w:rsidP="00ED2432">
            <w:pPr>
              <w:jc w:val="center"/>
              <w:rPr>
                <w:sz w:val="22"/>
                <w:szCs w:val="22"/>
              </w:rPr>
            </w:pPr>
            <w:r w:rsidRPr="0027534B">
              <w:rPr>
                <w:sz w:val="22"/>
                <w:szCs w:val="22"/>
              </w:rPr>
              <w:t>Норматив потребления коммунальной услуги по отоплению, Гкал/кв. метр</w:t>
            </w:r>
          </w:p>
        </w:tc>
        <w:tc>
          <w:tcPr>
            <w:tcW w:w="991" w:type="pct"/>
            <w:vMerge w:val="restart"/>
            <w:vAlign w:val="center"/>
          </w:tcPr>
          <w:p w14:paraId="5C8920B0" w14:textId="77777777" w:rsidR="0027534B" w:rsidRPr="0027534B" w:rsidRDefault="0027534B" w:rsidP="00ED2432">
            <w:pPr>
              <w:jc w:val="center"/>
              <w:rPr>
                <w:sz w:val="22"/>
                <w:szCs w:val="22"/>
              </w:rPr>
            </w:pPr>
            <w:r w:rsidRPr="0027534B">
              <w:rPr>
                <w:sz w:val="22"/>
                <w:szCs w:val="22"/>
              </w:rPr>
              <w:t>Коэффициент периодичности платежа</w:t>
            </w:r>
          </w:p>
        </w:tc>
        <w:tc>
          <w:tcPr>
            <w:tcW w:w="630" w:type="pct"/>
            <w:vMerge w:val="restart"/>
            <w:vAlign w:val="center"/>
          </w:tcPr>
          <w:p w14:paraId="13B7D79B" w14:textId="77777777" w:rsidR="0027534B" w:rsidRPr="0027534B" w:rsidRDefault="0027534B" w:rsidP="00ED2432">
            <w:pPr>
              <w:jc w:val="center"/>
              <w:rPr>
                <w:sz w:val="22"/>
                <w:szCs w:val="22"/>
              </w:rPr>
            </w:pPr>
            <w:r w:rsidRPr="0027534B">
              <w:rPr>
                <w:sz w:val="22"/>
                <w:szCs w:val="22"/>
              </w:rPr>
              <w:t>Период оказания услуги, мес.</w:t>
            </w:r>
          </w:p>
        </w:tc>
      </w:tr>
      <w:tr w:rsidR="0027534B" w:rsidRPr="0027534B" w14:paraId="07B751AF" w14:textId="77777777" w:rsidTr="0027534B">
        <w:tc>
          <w:tcPr>
            <w:tcW w:w="456" w:type="pct"/>
            <w:vMerge/>
            <w:vAlign w:val="center"/>
          </w:tcPr>
          <w:p w14:paraId="6D75764A" w14:textId="77777777" w:rsidR="0027534B" w:rsidRPr="0027534B" w:rsidRDefault="0027534B" w:rsidP="00ED2432">
            <w:pPr>
              <w:jc w:val="center"/>
              <w:rPr>
                <w:sz w:val="22"/>
                <w:szCs w:val="22"/>
              </w:rPr>
            </w:pPr>
          </w:p>
        </w:tc>
        <w:tc>
          <w:tcPr>
            <w:tcW w:w="1077" w:type="pct"/>
            <w:vMerge/>
            <w:vAlign w:val="center"/>
          </w:tcPr>
          <w:p w14:paraId="4E47DE9B" w14:textId="77777777" w:rsidR="0027534B" w:rsidRPr="0027534B" w:rsidRDefault="0027534B" w:rsidP="00ED2432">
            <w:pPr>
              <w:jc w:val="center"/>
              <w:rPr>
                <w:sz w:val="22"/>
                <w:szCs w:val="22"/>
              </w:rPr>
            </w:pPr>
          </w:p>
        </w:tc>
        <w:tc>
          <w:tcPr>
            <w:tcW w:w="956" w:type="pct"/>
            <w:vAlign w:val="center"/>
          </w:tcPr>
          <w:p w14:paraId="3633C58A" w14:textId="77777777" w:rsidR="0027534B" w:rsidRPr="0027534B" w:rsidRDefault="0027534B" w:rsidP="00ED2432">
            <w:pPr>
              <w:jc w:val="center"/>
              <w:rPr>
                <w:sz w:val="22"/>
                <w:szCs w:val="22"/>
              </w:rPr>
            </w:pPr>
            <w:r w:rsidRPr="0027534B">
              <w:rPr>
                <w:sz w:val="22"/>
                <w:szCs w:val="22"/>
              </w:rPr>
              <w:t>с 1 января 2016 года</w:t>
            </w:r>
          </w:p>
        </w:tc>
        <w:tc>
          <w:tcPr>
            <w:tcW w:w="890" w:type="pct"/>
            <w:vAlign w:val="center"/>
          </w:tcPr>
          <w:p w14:paraId="7B2E01D1" w14:textId="77777777" w:rsidR="0027534B" w:rsidRPr="0027534B" w:rsidRDefault="0027534B" w:rsidP="00ED2432">
            <w:pPr>
              <w:jc w:val="center"/>
              <w:rPr>
                <w:sz w:val="22"/>
                <w:szCs w:val="22"/>
              </w:rPr>
            </w:pPr>
            <w:r w:rsidRPr="0027534B">
              <w:rPr>
                <w:sz w:val="22"/>
                <w:szCs w:val="22"/>
              </w:rPr>
              <w:t>с 1 июля 2016 года</w:t>
            </w:r>
          </w:p>
        </w:tc>
        <w:tc>
          <w:tcPr>
            <w:tcW w:w="991" w:type="pct"/>
            <w:vMerge/>
            <w:vAlign w:val="center"/>
          </w:tcPr>
          <w:p w14:paraId="2F08A218" w14:textId="77777777" w:rsidR="0027534B" w:rsidRPr="0027534B" w:rsidRDefault="0027534B" w:rsidP="00ED2432">
            <w:pPr>
              <w:jc w:val="center"/>
              <w:rPr>
                <w:sz w:val="22"/>
                <w:szCs w:val="22"/>
              </w:rPr>
            </w:pPr>
          </w:p>
        </w:tc>
        <w:tc>
          <w:tcPr>
            <w:tcW w:w="630" w:type="pct"/>
            <w:vMerge/>
            <w:vAlign w:val="center"/>
          </w:tcPr>
          <w:p w14:paraId="793F2D3C" w14:textId="77777777" w:rsidR="0027534B" w:rsidRPr="0027534B" w:rsidRDefault="0027534B" w:rsidP="00ED2432">
            <w:pPr>
              <w:jc w:val="center"/>
              <w:rPr>
                <w:sz w:val="22"/>
                <w:szCs w:val="22"/>
              </w:rPr>
            </w:pPr>
          </w:p>
        </w:tc>
      </w:tr>
      <w:tr w:rsidR="0027534B" w:rsidRPr="0027534B" w14:paraId="37DEA443" w14:textId="77777777" w:rsidTr="0027534B">
        <w:tc>
          <w:tcPr>
            <w:tcW w:w="456" w:type="pct"/>
            <w:vAlign w:val="center"/>
          </w:tcPr>
          <w:p w14:paraId="57CCBF80" w14:textId="77777777" w:rsidR="0027534B" w:rsidRPr="0027534B" w:rsidRDefault="0027534B" w:rsidP="0027534B">
            <w:pPr>
              <w:jc w:val="center"/>
              <w:rPr>
                <w:sz w:val="22"/>
                <w:szCs w:val="22"/>
              </w:rPr>
            </w:pPr>
            <w:r w:rsidRPr="0027534B">
              <w:rPr>
                <w:sz w:val="22"/>
                <w:szCs w:val="22"/>
              </w:rPr>
              <w:t>3.1</w:t>
            </w:r>
          </w:p>
        </w:tc>
        <w:tc>
          <w:tcPr>
            <w:tcW w:w="1077" w:type="pct"/>
          </w:tcPr>
          <w:p w14:paraId="64DB692A" w14:textId="02800472" w:rsidR="0027534B" w:rsidRPr="0027534B" w:rsidRDefault="0027534B" w:rsidP="0027534B">
            <w:pPr>
              <w:jc w:val="center"/>
              <w:rPr>
                <w:rStyle w:val="searchresult"/>
                <w:sz w:val="22"/>
                <w:szCs w:val="22"/>
              </w:rPr>
            </w:pPr>
            <w:r w:rsidRPr="0027534B">
              <w:rPr>
                <w:sz w:val="22"/>
                <w:szCs w:val="22"/>
              </w:rPr>
              <w:t>Сельское поселение "Дунаевское"</w:t>
            </w:r>
          </w:p>
        </w:tc>
        <w:tc>
          <w:tcPr>
            <w:tcW w:w="956" w:type="pct"/>
            <w:vAlign w:val="center"/>
          </w:tcPr>
          <w:p w14:paraId="505E5E07" w14:textId="567B24C0" w:rsidR="0027534B" w:rsidRPr="0027534B" w:rsidRDefault="0027534B" w:rsidP="0027534B">
            <w:pPr>
              <w:jc w:val="center"/>
              <w:rPr>
                <w:sz w:val="22"/>
                <w:szCs w:val="22"/>
              </w:rPr>
            </w:pPr>
            <w:r w:rsidRPr="0027534B">
              <w:rPr>
                <w:sz w:val="22"/>
                <w:szCs w:val="22"/>
              </w:rPr>
              <w:t xml:space="preserve">0,0360 </w:t>
            </w:r>
          </w:p>
        </w:tc>
        <w:tc>
          <w:tcPr>
            <w:tcW w:w="890" w:type="pct"/>
            <w:vAlign w:val="center"/>
          </w:tcPr>
          <w:p w14:paraId="4F4A105A" w14:textId="55D6BE38" w:rsidR="0027534B" w:rsidRPr="0027534B" w:rsidRDefault="0027534B" w:rsidP="0027534B">
            <w:pPr>
              <w:jc w:val="center"/>
              <w:rPr>
                <w:sz w:val="22"/>
                <w:szCs w:val="22"/>
              </w:rPr>
            </w:pPr>
            <w:r w:rsidRPr="0027534B">
              <w:rPr>
                <w:sz w:val="22"/>
                <w:szCs w:val="22"/>
              </w:rPr>
              <w:t xml:space="preserve">0,0360 </w:t>
            </w:r>
          </w:p>
        </w:tc>
        <w:tc>
          <w:tcPr>
            <w:tcW w:w="991" w:type="pct"/>
            <w:vAlign w:val="center"/>
          </w:tcPr>
          <w:p w14:paraId="6762366B" w14:textId="4A8494E2" w:rsidR="0027534B" w:rsidRPr="0027534B" w:rsidRDefault="0027534B" w:rsidP="0027534B">
            <w:pPr>
              <w:jc w:val="center"/>
              <w:rPr>
                <w:sz w:val="22"/>
                <w:szCs w:val="22"/>
              </w:rPr>
            </w:pPr>
            <w:r w:rsidRPr="0027534B">
              <w:rPr>
                <w:sz w:val="22"/>
                <w:szCs w:val="22"/>
              </w:rPr>
              <w:t xml:space="preserve">0,75 </w:t>
            </w:r>
          </w:p>
        </w:tc>
        <w:tc>
          <w:tcPr>
            <w:tcW w:w="630" w:type="pct"/>
            <w:vAlign w:val="center"/>
          </w:tcPr>
          <w:p w14:paraId="3DCE8C06" w14:textId="3C224208" w:rsidR="0027534B" w:rsidRPr="0027534B" w:rsidRDefault="0027534B" w:rsidP="0027534B">
            <w:pPr>
              <w:jc w:val="center"/>
              <w:rPr>
                <w:sz w:val="22"/>
                <w:szCs w:val="22"/>
              </w:rPr>
            </w:pPr>
            <w:r w:rsidRPr="0027534B">
              <w:rPr>
                <w:sz w:val="22"/>
                <w:szCs w:val="22"/>
              </w:rPr>
              <w:t xml:space="preserve">9 </w:t>
            </w:r>
          </w:p>
        </w:tc>
      </w:tr>
    </w:tbl>
    <w:p w14:paraId="475F506D" w14:textId="77777777" w:rsidR="004873D5" w:rsidRDefault="004873D5" w:rsidP="009D05E3">
      <w:pPr>
        <w:pStyle w:val="Affa"/>
      </w:pPr>
    </w:p>
    <w:p w14:paraId="73F8C7D3" w14:textId="77777777" w:rsidR="00631856" w:rsidRPr="009E4337" w:rsidRDefault="00145BBA" w:rsidP="0006129B">
      <w:pPr>
        <w:pStyle w:val="30"/>
        <w:spacing w:line="240" w:lineRule="auto"/>
        <w:rPr>
          <w:rStyle w:val="ed"/>
        </w:rPr>
      </w:pPr>
      <w:bookmarkStart w:id="142" w:name="_Toc158278654"/>
      <w:bookmarkStart w:id="143" w:name="_Toc422303786"/>
      <w:bookmarkStart w:id="144" w:name="_Toc183331761"/>
      <w:r w:rsidRPr="009E4337">
        <w:rPr>
          <w:rStyle w:val="ed"/>
        </w:rPr>
        <w:t>5.6</w:t>
      </w:r>
      <w:r w:rsidR="00631856" w:rsidRPr="009E4337">
        <w:rPr>
          <w:rStyle w:val="ed"/>
        </w:rPr>
        <w:t> </w:t>
      </w:r>
      <w:r w:rsidRPr="009E4337">
        <w:rPr>
          <w:rStyle w:val="ed"/>
        </w:rPr>
        <w:t>О</w:t>
      </w:r>
      <w:r w:rsidR="005E5DE4" w:rsidRPr="009E4337">
        <w:rPr>
          <w:rStyle w:val="ed"/>
        </w:rPr>
        <w:t>писание сравнения величины договорной и расчетной тепловой нагрузки по зоне действия каждого источника тепловой энергии</w:t>
      </w:r>
      <w:bookmarkEnd w:id="142"/>
      <w:bookmarkEnd w:id="144"/>
    </w:p>
    <w:p w14:paraId="2A16DBEB" w14:textId="77777777" w:rsidR="00EA0D24" w:rsidRPr="009E4337" w:rsidRDefault="00793902" w:rsidP="0006129B">
      <w:pPr>
        <w:pStyle w:val="Affa"/>
        <w:rPr>
          <w:rStyle w:val="ed"/>
          <w:szCs w:val="24"/>
        </w:rPr>
      </w:pPr>
      <w:r w:rsidRPr="009E4337">
        <w:rPr>
          <w:rStyle w:val="ed"/>
          <w:szCs w:val="24"/>
        </w:rPr>
        <w:t>Тепловые нагрузки, указанные в договорах теплоснабжения соответствуют расчетным значениям тепловых нагрузок потребителей тепловой энергии.</w:t>
      </w:r>
    </w:p>
    <w:p w14:paraId="49FFA05C" w14:textId="77777777" w:rsidR="00793902" w:rsidRPr="009E4337" w:rsidRDefault="00793902" w:rsidP="0006129B"/>
    <w:p w14:paraId="6EB7C907" w14:textId="77777777" w:rsidR="00EA0D24" w:rsidRPr="009E4337" w:rsidRDefault="00145BBA" w:rsidP="0006129B">
      <w:pPr>
        <w:pStyle w:val="30"/>
        <w:spacing w:line="240" w:lineRule="auto"/>
      </w:pPr>
      <w:bookmarkStart w:id="145" w:name="_Toc32481092"/>
      <w:bookmarkStart w:id="146" w:name="_Toc158278655"/>
      <w:bookmarkStart w:id="147" w:name="_Toc183331762"/>
      <w:r w:rsidRPr="009E4337">
        <w:t xml:space="preserve">5.7 </w:t>
      </w:r>
      <w:r w:rsidR="00EA0D24" w:rsidRPr="009E4337">
        <w:t xml:space="preserve">Изменения, произошедшие в тепловых нагрузках потребителей тепловой энергии, в том числе подключенных к тепловым сетям каждой системы теплоснабжения за период, </w:t>
      </w:r>
      <w:r w:rsidR="00042A16" w:rsidRPr="009E4337">
        <w:t>предшествующий разработке (актуализации) схемы теплоснабжения</w:t>
      </w:r>
      <w:bookmarkEnd w:id="145"/>
      <w:bookmarkEnd w:id="146"/>
      <w:bookmarkEnd w:id="147"/>
    </w:p>
    <w:p w14:paraId="28B77D9F" w14:textId="025F26C8" w:rsidR="001E78EB" w:rsidRPr="009E4337" w:rsidRDefault="00373979" w:rsidP="001E78EB">
      <w:pPr>
        <w:ind w:firstLine="567"/>
      </w:pPr>
      <w:r w:rsidRPr="009E4337">
        <w:t xml:space="preserve">При актуализации </w:t>
      </w:r>
      <w:r w:rsidR="001E78EB" w:rsidRPr="009E4337">
        <w:t xml:space="preserve">схемы уточнены сведения по фактической нагрузке потребителей </w:t>
      </w:r>
      <w:r w:rsidR="00C66CE1" w:rsidRPr="009E4337">
        <w:t xml:space="preserve">в зонах действия источников </w:t>
      </w:r>
      <w:r w:rsidR="000C15C2" w:rsidRPr="009E4337">
        <w:t xml:space="preserve">теплоснабжения </w:t>
      </w:r>
      <w:r w:rsidR="001E78EB" w:rsidRPr="009E4337">
        <w:t>по состоянию на начало 202</w:t>
      </w:r>
      <w:r w:rsidR="00132E37" w:rsidRPr="009E4337">
        <w:t>4</w:t>
      </w:r>
      <w:r w:rsidR="001E78EB" w:rsidRPr="009E4337">
        <w:t> г.</w:t>
      </w:r>
      <w:r w:rsidR="001E78EB" w:rsidRPr="009E4337">
        <w:rPr>
          <w:sz w:val="23"/>
          <w:szCs w:val="23"/>
        </w:rPr>
        <w:t xml:space="preserve"> </w:t>
      </w:r>
    </w:p>
    <w:p w14:paraId="22806365" w14:textId="41508A31" w:rsidR="00631856" w:rsidRPr="009E4337" w:rsidRDefault="001E78EB" w:rsidP="00E90D20">
      <w:pPr>
        <w:ind w:firstLine="567"/>
      </w:pPr>
      <w:r w:rsidRPr="009E4337">
        <w:t xml:space="preserve">Глава переработана </w:t>
      </w:r>
      <w:r w:rsidR="006B07C1" w:rsidRPr="009E4337">
        <w:t xml:space="preserve">с учетом требований Постановление Правительства РФ от 22.02.2012 № 154 </w:t>
      </w:r>
      <w:r w:rsidR="0098168B" w:rsidRPr="009E4337">
        <w:t>«</w:t>
      </w:r>
      <w:r w:rsidR="006B07C1" w:rsidRPr="009E4337">
        <w:t>О требованиях к схемам теплоснабжения, порядку их разработки и утверждения</w:t>
      </w:r>
      <w:r w:rsidR="0098168B" w:rsidRPr="009E4337">
        <w:t>»</w:t>
      </w:r>
      <w:r w:rsidR="006B07C1" w:rsidRPr="009E4337">
        <w:t xml:space="preserve">, а также Методических указаний по разработке схем теплоснабжения (утв. Приказом Минэнерго России от 05.07.2019 № 212 </w:t>
      </w:r>
      <w:r w:rsidR="0098168B" w:rsidRPr="009E4337">
        <w:t>«</w:t>
      </w:r>
      <w:r w:rsidR="006B07C1" w:rsidRPr="009E4337">
        <w:t>Об утверждении Методических указаний по разработке схем теплоснабжения</w:t>
      </w:r>
      <w:r w:rsidR="0098168B" w:rsidRPr="009E4337">
        <w:t>»</w:t>
      </w:r>
      <w:r w:rsidR="006B07C1" w:rsidRPr="009E4337">
        <w:t xml:space="preserve">). </w:t>
      </w:r>
    </w:p>
    <w:p w14:paraId="3271DEB4" w14:textId="77777777" w:rsidR="00631856" w:rsidRPr="009E4337" w:rsidRDefault="00631856" w:rsidP="0006129B">
      <w:pPr>
        <w:sectPr w:rsidR="00631856" w:rsidRPr="009E4337" w:rsidSect="004C5CD6">
          <w:pgSz w:w="11906" w:h="16838"/>
          <w:pgMar w:top="1134" w:right="851" w:bottom="1134" w:left="1134" w:header="708" w:footer="708" w:gutter="0"/>
          <w:cols w:space="708"/>
          <w:docGrid w:linePitch="360"/>
        </w:sectPr>
      </w:pPr>
    </w:p>
    <w:p w14:paraId="55795E08" w14:textId="77777777" w:rsidR="003A5836" w:rsidRPr="009E4337" w:rsidRDefault="003A5836" w:rsidP="0006129B">
      <w:pPr>
        <w:pStyle w:val="21"/>
        <w:spacing w:line="240" w:lineRule="auto"/>
      </w:pPr>
      <w:bookmarkStart w:id="148" w:name="_Toc158278656"/>
      <w:bookmarkStart w:id="149" w:name="_Toc183331763"/>
      <w:r w:rsidRPr="009E4337">
        <w:lastRenderedPageBreak/>
        <w:t xml:space="preserve">Часть 6 </w:t>
      </w:r>
      <w:bookmarkEnd w:id="143"/>
      <w:r w:rsidR="005E5DE4" w:rsidRPr="009E4337">
        <w:t>Балансы тепловой мощности и тепловой нагрузки</w:t>
      </w:r>
      <w:bookmarkEnd w:id="148"/>
      <w:bookmarkEnd w:id="149"/>
    </w:p>
    <w:p w14:paraId="2C192D0D" w14:textId="77777777" w:rsidR="00AB0258" w:rsidRPr="009E4337" w:rsidRDefault="00145BBA" w:rsidP="0006129B">
      <w:pPr>
        <w:pStyle w:val="30"/>
        <w:spacing w:line="240" w:lineRule="auto"/>
      </w:pPr>
      <w:bookmarkStart w:id="150" w:name="_Toc158278657"/>
      <w:bookmarkStart w:id="151" w:name="_Toc183331764"/>
      <w:r w:rsidRPr="009E4337">
        <w:t>6.1</w:t>
      </w:r>
      <w:r w:rsidR="00AB0258" w:rsidRPr="009E4337">
        <w:t xml:space="preserve"> </w:t>
      </w:r>
      <w:r w:rsidRPr="009E4337">
        <w:t>О</w:t>
      </w:r>
      <w:r w:rsidR="005E5DE4" w:rsidRPr="009E4337">
        <w:rPr>
          <w:rStyle w:val="ed"/>
        </w:rPr>
        <w:t>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 а в ценовых зонах теплоснабжения - по каждой системе теплоснабжения</w:t>
      </w:r>
      <w:bookmarkEnd w:id="150"/>
      <w:bookmarkEnd w:id="151"/>
    </w:p>
    <w:p w14:paraId="5CE224E3" w14:textId="7F5001E0" w:rsidR="008C1C2C" w:rsidRPr="009E4337" w:rsidRDefault="008C1C2C" w:rsidP="0006129B">
      <w:pPr>
        <w:tabs>
          <w:tab w:val="left" w:pos="0"/>
        </w:tabs>
        <w:ind w:firstLine="709"/>
      </w:pPr>
      <w:r w:rsidRPr="009E4337">
        <w:t>Постановление Правительства РФ от 22.02.2012</w:t>
      </w:r>
      <w:r w:rsidR="001B70BE" w:rsidRPr="009E4337">
        <w:t xml:space="preserve"> </w:t>
      </w:r>
      <w:r w:rsidRPr="009E4337">
        <w:t>№</w:t>
      </w:r>
      <w:r w:rsidR="001B70BE" w:rsidRPr="009E4337">
        <w:t xml:space="preserve"> </w:t>
      </w:r>
      <w:r w:rsidRPr="009E4337">
        <w:t xml:space="preserve">154 </w:t>
      </w:r>
      <w:r w:rsidR="0098168B" w:rsidRPr="009E4337">
        <w:t>«</w:t>
      </w:r>
      <w:r w:rsidRPr="009E4337">
        <w:t>О требованиях к схемам теплоснабжения, порядку их разработки и утверждения</w:t>
      </w:r>
      <w:r w:rsidR="0098168B" w:rsidRPr="009E4337">
        <w:t>»</w:t>
      </w:r>
      <w:r w:rsidRPr="009E4337">
        <w:t xml:space="preserve"> вводит следующие понятия: </w:t>
      </w:r>
    </w:p>
    <w:p w14:paraId="6AADF825" w14:textId="77777777" w:rsidR="008C1C2C" w:rsidRPr="009E4337" w:rsidRDefault="008C1C2C" w:rsidP="0006129B">
      <w:pPr>
        <w:tabs>
          <w:tab w:val="left" w:pos="0"/>
        </w:tabs>
        <w:ind w:firstLine="709"/>
      </w:pPr>
      <w:r w:rsidRPr="009E4337">
        <w:t xml:space="preserve">Установленная мощность источника тепловой энергии (УТМ)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 </w:t>
      </w:r>
    </w:p>
    <w:p w14:paraId="2F15A1EC" w14:textId="77777777" w:rsidR="008C1C2C" w:rsidRPr="009E4337" w:rsidRDefault="008C1C2C" w:rsidP="0006129B">
      <w:pPr>
        <w:tabs>
          <w:tab w:val="left" w:pos="0"/>
        </w:tabs>
        <w:ind w:firstLine="709"/>
      </w:pPr>
      <w:r w:rsidRPr="009E4337">
        <w:t>Располагаемая мощность источника тепловой энергии (РТМ) — 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w:t>
      </w:r>
      <w:r w:rsidR="000B2DCD" w:rsidRPr="009E4337">
        <w:t>;</w:t>
      </w:r>
      <w:r w:rsidRPr="009E4337">
        <w:t xml:space="preserve"> </w:t>
      </w:r>
    </w:p>
    <w:p w14:paraId="6BF1A596" w14:textId="77777777" w:rsidR="008C1C2C" w:rsidRPr="009E4337" w:rsidRDefault="008C1C2C" w:rsidP="0006129B">
      <w:pPr>
        <w:tabs>
          <w:tab w:val="left" w:pos="0"/>
        </w:tabs>
        <w:ind w:firstLine="709"/>
      </w:pPr>
      <w:r w:rsidRPr="009E4337">
        <w:t xml:space="preserve">Мощность источника тепловой энергии нетто — величина, равная располагаемой мощности источника тепловой энергии за вычетом тепловой нагрузки на собственные и хозяйственные нужды. </w:t>
      </w:r>
    </w:p>
    <w:p w14:paraId="306A56F1" w14:textId="133F10C7" w:rsidR="008C1C2C" w:rsidRPr="009E4337" w:rsidRDefault="008C1C2C" w:rsidP="0006129B">
      <w:pPr>
        <w:tabs>
          <w:tab w:val="left" w:pos="0"/>
        </w:tabs>
        <w:ind w:firstLine="709"/>
      </w:pPr>
      <w:r w:rsidRPr="009E4337">
        <w:t xml:space="preserve">Балансы тепловой мощности источников тепловой энергии и присоединенной тепловой нагрузки в зоне действия источника тепловой энергии в ретроспективный </w:t>
      </w:r>
      <w:r w:rsidR="009C38E7" w:rsidRPr="009E4337">
        <w:t xml:space="preserve">период </w:t>
      </w:r>
      <w:r w:rsidRPr="009E4337">
        <w:t>приведены в таб</w:t>
      </w:r>
      <w:r w:rsidR="00793902" w:rsidRPr="009E4337">
        <w:t xml:space="preserve">лице </w:t>
      </w:r>
      <w:r w:rsidR="009E4337">
        <w:t>19</w:t>
      </w:r>
      <w:r w:rsidRPr="009E4337">
        <w:t xml:space="preserve">. </w:t>
      </w:r>
    </w:p>
    <w:p w14:paraId="7A96214E" w14:textId="77777777" w:rsidR="00EA4AF9" w:rsidRPr="009E4337" w:rsidRDefault="00EA4AF9" w:rsidP="0006129B">
      <w:pPr>
        <w:ind w:firstLine="709"/>
      </w:pPr>
    </w:p>
    <w:p w14:paraId="6C88B1A8" w14:textId="02E92187" w:rsidR="00793902" w:rsidRPr="009E4337" w:rsidRDefault="00793902" w:rsidP="0006129B">
      <w:pPr>
        <w:pStyle w:val="aff8"/>
        <w:spacing w:line="240" w:lineRule="auto"/>
      </w:pPr>
      <w:r w:rsidRPr="009E4337">
        <w:t xml:space="preserve">Таблица </w:t>
      </w:r>
      <w:r w:rsidR="008A3CE6" w:rsidRPr="009E4337">
        <w:fldChar w:fldCharType="begin"/>
      </w:r>
      <w:r w:rsidR="006972A4" w:rsidRPr="009E4337">
        <w:instrText xml:space="preserve"> SEQ Таблица \* ARABIC </w:instrText>
      </w:r>
      <w:r w:rsidR="008A3CE6" w:rsidRPr="009E4337">
        <w:fldChar w:fldCharType="separate"/>
      </w:r>
      <w:r w:rsidR="00421AC7">
        <w:rPr>
          <w:noProof/>
        </w:rPr>
        <w:t>19</w:t>
      </w:r>
      <w:r w:rsidR="008A3CE6" w:rsidRPr="009E4337">
        <w:rPr>
          <w:noProof/>
        </w:rPr>
        <w:fldChar w:fldCharType="end"/>
      </w:r>
      <w:r w:rsidRPr="009E4337">
        <w:t xml:space="preserve"> - Балансы установленной мощности </w:t>
      </w:r>
      <w:r w:rsidR="00CC3D54" w:rsidRPr="009E4337">
        <w:t>источников теплоснабжения</w:t>
      </w:r>
      <w:r w:rsidRPr="009E4337">
        <w:t>, Гкал/ч</w:t>
      </w: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4703"/>
        <w:gridCol w:w="1592"/>
        <w:gridCol w:w="1548"/>
        <w:gridCol w:w="1368"/>
        <w:gridCol w:w="1302"/>
        <w:gridCol w:w="1275"/>
        <w:gridCol w:w="1084"/>
        <w:gridCol w:w="811"/>
        <w:gridCol w:w="772"/>
      </w:tblGrid>
      <w:tr w:rsidR="009E4337" w:rsidRPr="009E4337" w14:paraId="005B6D71" w14:textId="77777777" w:rsidTr="003B2BA9">
        <w:trPr>
          <w:cantSplit/>
          <w:tblHeader/>
        </w:trPr>
        <w:tc>
          <w:tcPr>
            <w:tcW w:w="171" w:type="pct"/>
            <w:vMerge w:val="restart"/>
            <w:vAlign w:val="center"/>
          </w:tcPr>
          <w:p w14:paraId="531471D7" w14:textId="77777777" w:rsidR="00CC4B60" w:rsidRPr="009E4337" w:rsidRDefault="00CC4B60" w:rsidP="0006129B">
            <w:pPr>
              <w:jc w:val="center"/>
              <w:rPr>
                <w:sz w:val="20"/>
                <w:szCs w:val="20"/>
              </w:rPr>
            </w:pPr>
            <w:r w:rsidRPr="009E4337">
              <w:rPr>
                <w:sz w:val="20"/>
                <w:szCs w:val="20"/>
              </w:rPr>
              <w:t>№ п/п</w:t>
            </w:r>
          </w:p>
        </w:tc>
        <w:tc>
          <w:tcPr>
            <w:tcW w:w="1571" w:type="pct"/>
            <w:vMerge w:val="restart"/>
            <w:shd w:val="clear" w:color="auto" w:fill="auto"/>
            <w:vAlign w:val="center"/>
            <w:hideMark/>
          </w:tcPr>
          <w:p w14:paraId="52603007" w14:textId="77777777" w:rsidR="00CC4B60" w:rsidRPr="009E4337" w:rsidRDefault="00CC4B60" w:rsidP="0006129B">
            <w:pPr>
              <w:jc w:val="center"/>
              <w:rPr>
                <w:sz w:val="20"/>
                <w:szCs w:val="20"/>
              </w:rPr>
            </w:pPr>
            <w:r w:rsidRPr="009E4337">
              <w:rPr>
                <w:sz w:val="20"/>
                <w:szCs w:val="20"/>
              </w:rPr>
              <w:t>Наименование котельной</w:t>
            </w:r>
          </w:p>
        </w:tc>
        <w:tc>
          <w:tcPr>
            <w:tcW w:w="1049" w:type="pct"/>
            <w:gridSpan w:val="2"/>
            <w:shd w:val="clear" w:color="auto" w:fill="auto"/>
            <w:vAlign w:val="center"/>
            <w:hideMark/>
          </w:tcPr>
          <w:p w14:paraId="4F1F5E19" w14:textId="77777777" w:rsidR="00CC4B60" w:rsidRPr="009E4337" w:rsidRDefault="00CC4B60" w:rsidP="0006129B">
            <w:pPr>
              <w:jc w:val="center"/>
              <w:rPr>
                <w:sz w:val="20"/>
                <w:szCs w:val="20"/>
              </w:rPr>
            </w:pPr>
            <w:r w:rsidRPr="009E4337">
              <w:rPr>
                <w:sz w:val="20"/>
                <w:szCs w:val="20"/>
              </w:rPr>
              <w:t>Тепловая мощность, Гкал/ч</w:t>
            </w:r>
          </w:p>
        </w:tc>
        <w:tc>
          <w:tcPr>
            <w:tcW w:w="457" w:type="pct"/>
            <w:vMerge w:val="restart"/>
            <w:shd w:val="clear" w:color="auto" w:fill="auto"/>
            <w:vAlign w:val="center"/>
          </w:tcPr>
          <w:p w14:paraId="0169D1F5" w14:textId="77777777" w:rsidR="00CC4B60" w:rsidRPr="009E4337" w:rsidRDefault="00CC4B60" w:rsidP="0006129B">
            <w:pPr>
              <w:jc w:val="center"/>
              <w:rPr>
                <w:sz w:val="20"/>
                <w:szCs w:val="20"/>
              </w:rPr>
            </w:pPr>
            <w:r w:rsidRPr="009E4337">
              <w:rPr>
                <w:sz w:val="20"/>
                <w:szCs w:val="20"/>
              </w:rPr>
              <w:t>Расход тепла на собственные нужды источника, Гкал/ч</w:t>
            </w:r>
          </w:p>
        </w:tc>
        <w:tc>
          <w:tcPr>
            <w:tcW w:w="435" w:type="pct"/>
            <w:vMerge w:val="restart"/>
            <w:vAlign w:val="center"/>
          </w:tcPr>
          <w:p w14:paraId="53A8548E" w14:textId="77777777" w:rsidR="00CC4B60" w:rsidRPr="009E4337" w:rsidRDefault="00CC4B60" w:rsidP="0006129B">
            <w:pPr>
              <w:jc w:val="center"/>
              <w:rPr>
                <w:sz w:val="20"/>
                <w:szCs w:val="20"/>
              </w:rPr>
            </w:pPr>
            <w:r w:rsidRPr="009E4337">
              <w:rPr>
                <w:sz w:val="20"/>
                <w:szCs w:val="20"/>
              </w:rPr>
              <w:t>Тепловая мощность котельной нетто</w:t>
            </w:r>
          </w:p>
        </w:tc>
        <w:tc>
          <w:tcPr>
            <w:tcW w:w="426" w:type="pct"/>
            <w:vMerge w:val="restart"/>
          </w:tcPr>
          <w:p w14:paraId="7BC0C066" w14:textId="77777777" w:rsidR="00CC4B60" w:rsidRPr="009E4337" w:rsidRDefault="00CC4B60" w:rsidP="0006129B">
            <w:pPr>
              <w:jc w:val="center"/>
              <w:rPr>
                <w:sz w:val="20"/>
                <w:szCs w:val="20"/>
              </w:rPr>
            </w:pPr>
            <w:r w:rsidRPr="009E4337">
              <w:rPr>
                <w:sz w:val="20"/>
                <w:szCs w:val="20"/>
              </w:rPr>
              <w:t>Потери в тепловой сети, Гкал/час</w:t>
            </w:r>
          </w:p>
        </w:tc>
        <w:tc>
          <w:tcPr>
            <w:tcW w:w="362" w:type="pct"/>
            <w:vMerge w:val="restart"/>
            <w:vAlign w:val="center"/>
          </w:tcPr>
          <w:p w14:paraId="2CA1F52D" w14:textId="77777777" w:rsidR="00CC4B60" w:rsidRPr="009E4337" w:rsidRDefault="00CC4B60" w:rsidP="003B2BA9">
            <w:pPr>
              <w:ind w:right="-131"/>
              <w:jc w:val="center"/>
              <w:rPr>
                <w:sz w:val="20"/>
                <w:szCs w:val="20"/>
              </w:rPr>
            </w:pPr>
            <w:r w:rsidRPr="009E4337">
              <w:rPr>
                <w:sz w:val="20"/>
                <w:szCs w:val="20"/>
              </w:rPr>
              <w:t>Тепловая нагрузка, Гкал/час</w:t>
            </w:r>
          </w:p>
        </w:tc>
        <w:tc>
          <w:tcPr>
            <w:tcW w:w="529" w:type="pct"/>
            <w:gridSpan w:val="2"/>
            <w:tcBorders>
              <w:top w:val="single" w:sz="4" w:space="0" w:color="auto"/>
              <w:left w:val="single" w:sz="4" w:space="0" w:color="auto"/>
              <w:bottom w:val="single" w:sz="4" w:space="0" w:color="auto"/>
              <w:right w:val="single" w:sz="4" w:space="0" w:color="auto"/>
            </w:tcBorders>
            <w:vAlign w:val="center"/>
          </w:tcPr>
          <w:p w14:paraId="5C479D62" w14:textId="77777777" w:rsidR="00CC4B60" w:rsidRPr="009E4337" w:rsidRDefault="00CC4B60" w:rsidP="0006129B">
            <w:pPr>
              <w:jc w:val="center"/>
              <w:rPr>
                <w:sz w:val="20"/>
                <w:szCs w:val="20"/>
              </w:rPr>
            </w:pPr>
            <w:r w:rsidRPr="009E4337">
              <w:rPr>
                <w:sz w:val="20"/>
                <w:szCs w:val="20"/>
              </w:rPr>
              <w:t>Резерв/</w:t>
            </w:r>
          </w:p>
          <w:p w14:paraId="426D90DE" w14:textId="77777777" w:rsidR="00CC4B60" w:rsidRPr="009E4337" w:rsidRDefault="00CC4B60" w:rsidP="0006129B">
            <w:pPr>
              <w:jc w:val="center"/>
              <w:rPr>
                <w:sz w:val="20"/>
                <w:szCs w:val="20"/>
              </w:rPr>
            </w:pPr>
            <w:r w:rsidRPr="009E4337">
              <w:rPr>
                <w:sz w:val="20"/>
                <w:szCs w:val="20"/>
              </w:rPr>
              <w:t>дефицит,</w:t>
            </w:r>
          </w:p>
        </w:tc>
      </w:tr>
      <w:tr w:rsidR="009E4337" w:rsidRPr="009E4337" w14:paraId="0E35DA87" w14:textId="77777777" w:rsidTr="002A5F7F">
        <w:trPr>
          <w:cantSplit/>
          <w:trHeight w:val="774"/>
          <w:tblHeader/>
        </w:trPr>
        <w:tc>
          <w:tcPr>
            <w:tcW w:w="171" w:type="pct"/>
            <w:vMerge/>
            <w:tcBorders>
              <w:bottom w:val="single" w:sz="4" w:space="0" w:color="auto"/>
            </w:tcBorders>
            <w:vAlign w:val="center"/>
          </w:tcPr>
          <w:p w14:paraId="4E8244E4" w14:textId="77777777" w:rsidR="00CC4B60" w:rsidRPr="009E4337" w:rsidRDefault="00CC4B60" w:rsidP="0006129B">
            <w:pPr>
              <w:jc w:val="center"/>
              <w:rPr>
                <w:sz w:val="20"/>
                <w:szCs w:val="20"/>
              </w:rPr>
            </w:pPr>
          </w:p>
        </w:tc>
        <w:tc>
          <w:tcPr>
            <w:tcW w:w="1571" w:type="pct"/>
            <w:vMerge/>
            <w:tcBorders>
              <w:bottom w:val="single" w:sz="4" w:space="0" w:color="auto"/>
            </w:tcBorders>
            <w:shd w:val="clear" w:color="auto" w:fill="auto"/>
            <w:vAlign w:val="center"/>
          </w:tcPr>
          <w:p w14:paraId="7699CB8C" w14:textId="77777777" w:rsidR="00CC4B60" w:rsidRPr="009E4337" w:rsidRDefault="00CC4B60" w:rsidP="0006129B">
            <w:pPr>
              <w:jc w:val="center"/>
              <w:rPr>
                <w:sz w:val="20"/>
                <w:szCs w:val="20"/>
              </w:rPr>
            </w:pPr>
          </w:p>
        </w:tc>
        <w:tc>
          <w:tcPr>
            <w:tcW w:w="532" w:type="pct"/>
            <w:tcBorders>
              <w:bottom w:val="single" w:sz="4" w:space="0" w:color="auto"/>
            </w:tcBorders>
            <w:shd w:val="clear" w:color="auto" w:fill="auto"/>
            <w:vAlign w:val="center"/>
          </w:tcPr>
          <w:p w14:paraId="0522B798" w14:textId="77777777" w:rsidR="00CC4B60" w:rsidRPr="009E4337" w:rsidRDefault="00CC4B60" w:rsidP="0006129B">
            <w:pPr>
              <w:jc w:val="center"/>
              <w:rPr>
                <w:sz w:val="20"/>
                <w:szCs w:val="20"/>
              </w:rPr>
            </w:pPr>
            <w:r w:rsidRPr="009E4337">
              <w:rPr>
                <w:sz w:val="20"/>
                <w:szCs w:val="20"/>
              </w:rPr>
              <w:t>Установленная</w:t>
            </w:r>
          </w:p>
        </w:tc>
        <w:tc>
          <w:tcPr>
            <w:tcW w:w="517" w:type="pct"/>
            <w:tcBorders>
              <w:bottom w:val="single" w:sz="4" w:space="0" w:color="auto"/>
            </w:tcBorders>
            <w:vAlign w:val="center"/>
          </w:tcPr>
          <w:p w14:paraId="1FE9EDE7" w14:textId="77777777" w:rsidR="00CC4B60" w:rsidRPr="009E4337" w:rsidRDefault="00CC4B60" w:rsidP="0006129B">
            <w:pPr>
              <w:jc w:val="center"/>
              <w:rPr>
                <w:sz w:val="20"/>
                <w:szCs w:val="20"/>
              </w:rPr>
            </w:pPr>
            <w:r w:rsidRPr="009E4337">
              <w:rPr>
                <w:sz w:val="20"/>
                <w:szCs w:val="20"/>
              </w:rPr>
              <w:t>Располагаемая</w:t>
            </w:r>
          </w:p>
        </w:tc>
        <w:tc>
          <w:tcPr>
            <w:tcW w:w="457" w:type="pct"/>
            <w:vMerge/>
            <w:tcBorders>
              <w:bottom w:val="single" w:sz="4" w:space="0" w:color="auto"/>
            </w:tcBorders>
            <w:shd w:val="clear" w:color="auto" w:fill="auto"/>
            <w:vAlign w:val="center"/>
          </w:tcPr>
          <w:p w14:paraId="6C588CC9" w14:textId="77777777" w:rsidR="00CC4B60" w:rsidRPr="009E4337" w:rsidRDefault="00CC4B60" w:rsidP="0006129B">
            <w:pPr>
              <w:jc w:val="center"/>
              <w:rPr>
                <w:sz w:val="20"/>
                <w:szCs w:val="20"/>
              </w:rPr>
            </w:pPr>
          </w:p>
        </w:tc>
        <w:tc>
          <w:tcPr>
            <w:tcW w:w="435" w:type="pct"/>
            <w:vMerge/>
            <w:tcBorders>
              <w:bottom w:val="single" w:sz="4" w:space="0" w:color="auto"/>
            </w:tcBorders>
            <w:vAlign w:val="center"/>
          </w:tcPr>
          <w:p w14:paraId="1C1DDB01" w14:textId="77777777" w:rsidR="00CC4B60" w:rsidRPr="009E4337" w:rsidRDefault="00CC4B60" w:rsidP="0006129B">
            <w:pPr>
              <w:jc w:val="center"/>
              <w:rPr>
                <w:sz w:val="20"/>
                <w:szCs w:val="20"/>
              </w:rPr>
            </w:pPr>
          </w:p>
        </w:tc>
        <w:tc>
          <w:tcPr>
            <w:tcW w:w="426" w:type="pct"/>
            <w:vMerge/>
            <w:tcBorders>
              <w:bottom w:val="single" w:sz="4" w:space="0" w:color="auto"/>
            </w:tcBorders>
          </w:tcPr>
          <w:p w14:paraId="40678310" w14:textId="77777777" w:rsidR="00CC4B60" w:rsidRPr="009E4337" w:rsidRDefault="00CC4B60" w:rsidP="0006129B">
            <w:pPr>
              <w:jc w:val="center"/>
              <w:rPr>
                <w:sz w:val="20"/>
                <w:szCs w:val="20"/>
              </w:rPr>
            </w:pPr>
          </w:p>
        </w:tc>
        <w:tc>
          <w:tcPr>
            <w:tcW w:w="362" w:type="pct"/>
            <w:vMerge/>
            <w:tcBorders>
              <w:bottom w:val="single" w:sz="4" w:space="0" w:color="auto"/>
            </w:tcBorders>
            <w:vAlign w:val="center"/>
          </w:tcPr>
          <w:p w14:paraId="5E1BE483" w14:textId="77777777" w:rsidR="00CC4B60" w:rsidRPr="009E4337" w:rsidRDefault="00CC4B60" w:rsidP="0006129B">
            <w:pPr>
              <w:jc w:val="center"/>
              <w:rPr>
                <w:sz w:val="20"/>
                <w:szCs w:val="20"/>
              </w:rPr>
            </w:pPr>
          </w:p>
        </w:tc>
        <w:tc>
          <w:tcPr>
            <w:tcW w:w="271" w:type="pct"/>
            <w:tcBorders>
              <w:top w:val="single" w:sz="4" w:space="0" w:color="auto"/>
              <w:left w:val="single" w:sz="4" w:space="0" w:color="auto"/>
              <w:bottom w:val="single" w:sz="4" w:space="0" w:color="auto"/>
              <w:right w:val="single" w:sz="4" w:space="0" w:color="auto"/>
            </w:tcBorders>
            <w:vAlign w:val="center"/>
          </w:tcPr>
          <w:p w14:paraId="6F1A5E69" w14:textId="77777777" w:rsidR="00CC4B60" w:rsidRPr="009E4337" w:rsidRDefault="00CC4B60" w:rsidP="0006129B">
            <w:pPr>
              <w:jc w:val="center"/>
              <w:rPr>
                <w:sz w:val="20"/>
                <w:szCs w:val="20"/>
              </w:rPr>
            </w:pPr>
            <w:r w:rsidRPr="009E4337">
              <w:rPr>
                <w:sz w:val="20"/>
                <w:szCs w:val="20"/>
              </w:rPr>
              <w:t>Гкал/ч</w:t>
            </w:r>
          </w:p>
        </w:tc>
        <w:tc>
          <w:tcPr>
            <w:tcW w:w="258" w:type="pct"/>
            <w:tcBorders>
              <w:top w:val="single" w:sz="4" w:space="0" w:color="auto"/>
              <w:left w:val="single" w:sz="4" w:space="0" w:color="auto"/>
              <w:bottom w:val="single" w:sz="4" w:space="0" w:color="auto"/>
              <w:right w:val="single" w:sz="4" w:space="0" w:color="auto"/>
            </w:tcBorders>
            <w:vAlign w:val="center"/>
          </w:tcPr>
          <w:p w14:paraId="61A4E6C4" w14:textId="77777777" w:rsidR="00CC4B60" w:rsidRPr="009E4337" w:rsidRDefault="00CC4B60" w:rsidP="0006129B">
            <w:pPr>
              <w:jc w:val="center"/>
              <w:rPr>
                <w:sz w:val="20"/>
                <w:szCs w:val="20"/>
              </w:rPr>
            </w:pPr>
            <w:r w:rsidRPr="009E4337">
              <w:rPr>
                <w:sz w:val="20"/>
                <w:szCs w:val="20"/>
              </w:rPr>
              <w:t>%</w:t>
            </w:r>
          </w:p>
        </w:tc>
      </w:tr>
      <w:tr w:rsidR="0027534B" w:rsidRPr="009E4337" w14:paraId="47434F6E" w14:textId="77777777" w:rsidTr="00B026D3">
        <w:trPr>
          <w:cantSplit/>
        </w:trPr>
        <w:tc>
          <w:tcPr>
            <w:tcW w:w="171" w:type="pct"/>
            <w:tcBorders>
              <w:top w:val="single" w:sz="4" w:space="0" w:color="auto"/>
              <w:bottom w:val="single" w:sz="4" w:space="0" w:color="auto"/>
              <w:right w:val="single" w:sz="4" w:space="0" w:color="auto"/>
            </w:tcBorders>
            <w:vAlign w:val="center"/>
          </w:tcPr>
          <w:p w14:paraId="430D210B" w14:textId="7B30E983" w:rsidR="0027534B" w:rsidRPr="009E4337" w:rsidRDefault="0027534B" w:rsidP="0027534B">
            <w:pPr>
              <w:pStyle w:val="aa"/>
              <w:jc w:val="center"/>
              <w:rPr>
                <w:sz w:val="22"/>
                <w:szCs w:val="22"/>
              </w:rPr>
            </w:pPr>
            <w:r w:rsidRPr="00993156">
              <w:rPr>
                <w:sz w:val="22"/>
                <w:szCs w:val="22"/>
              </w:rPr>
              <w:t>1</w:t>
            </w:r>
          </w:p>
        </w:tc>
        <w:tc>
          <w:tcPr>
            <w:tcW w:w="157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9B97F15" w14:textId="78E1FC4D" w:rsidR="0027534B" w:rsidRPr="009E4337" w:rsidRDefault="0027534B" w:rsidP="0027534B">
            <w:pPr>
              <w:jc w:val="center"/>
              <w:rPr>
                <w:sz w:val="22"/>
                <w:szCs w:val="22"/>
              </w:rPr>
            </w:pPr>
            <w:r w:rsidRPr="00993156">
              <w:rPr>
                <w:color w:val="000000"/>
                <w:sz w:val="22"/>
                <w:szCs w:val="22"/>
              </w:rPr>
              <w:t>Котельная «Школа» (с. Дунаево)</w:t>
            </w:r>
          </w:p>
        </w:tc>
        <w:tc>
          <w:tcPr>
            <w:tcW w:w="532" w:type="pct"/>
            <w:tcBorders>
              <w:top w:val="nil"/>
              <w:left w:val="nil"/>
              <w:bottom w:val="single" w:sz="8" w:space="0" w:color="auto"/>
              <w:right w:val="single" w:sz="8" w:space="0" w:color="auto"/>
            </w:tcBorders>
            <w:shd w:val="clear" w:color="auto" w:fill="auto"/>
            <w:vAlign w:val="center"/>
          </w:tcPr>
          <w:p w14:paraId="0C4D2B8A" w14:textId="633A6982" w:rsidR="0027534B" w:rsidRPr="009E4337" w:rsidRDefault="0027534B" w:rsidP="0027534B">
            <w:pPr>
              <w:jc w:val="center"/>
              <w:rPr>
                <w:sz w:val="22"/>
                <w:szCs w:val="22"/>
              </w:rPr>
            </w:pPr>
            <w:r>
              <w:rPr>
                <w:color w:val="000000"/>
                <w:sz w:val="20"/>
                <w:szCs w:val="20"/>
              </w:rPr>
              <w:t>1,30</w:t>
            </w:r>
          </w:p>
        </w:tc>
        <w:tc>
          <w:tcPr>
            <w:tcW w:w="517" w:type="pct"/>
            <w:tcBorders>
              <w:top w:val="nil"/>
              <w:left w:val="nil"/>
              <w:bottom w:val="single" w:sz="8" w:space="0" w:color="auto"/>
              <w:right w:val="single" w:sz="8" w:space="0" w:color="auto"/>
            </w:tcBorders>
            <w:shd w:val="clear" w:color="auto" w:fill="auto"/>
            <w:vAlign w:val="center"/>
          </w:tcPr>
          <w:p w14:paraId="078BF79F" w14:textId="2240AAAD" w:rsidR="0027534B" w:rsidRPr="009E4337" w:rsidRDefault="0027534B" w:rsidP="0027534B">
            <w:pPr>
              <w:jc w:val="center"/>
              <w:rPr>
                <w:sz w:val="22"/>
                <w:szCs w:val="22"/>
              </w:rPr>
            </w:pPr>
            <w:r>
              <w:rPr>
                <w:color w:val="000000"/>
                <w:sz w:val="20"/>
                <w:szCs w:val="20"/>
              </w:rPr>
              <w:t>1,30</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1FA741DD" w14:textId="1A998E6E" w:rsidR="0027534B" w:rsidRPr="009E4337" w:rsidRDefault="0027534B" w:rsidP="0027534B">
            <w:pPr>
              <w:jc w:val="center"/>
              <w:rPr>
                <w:sz w:val="22"/>
                <w:szCs w:val="22"/>
              </w:rPr>
            </w:pPr>
            <w:r w:rsidRPr="0027534B">
              <w:rPr>
                <w:color w:val="000000"/>
                <w:sz w:val="20"/>
                <w:szCs w:val="20"/>
              </w:rPr>
              <w:t>0,004</w:t>
            </w:r>
          </w:p>
        </w:tc>
        <w:tc>
          <w:tcPr>
            <w:tcW w:w="435" w:type="pct"/>
            <w:tcBorders>
              <w:top w:val="nil"/>
              <w:left w:val="nil"/>
              <w:bottom w:val="single" w:sz="8" w:space="0" w:color="auto"/>
              <w:right w:val="single" w:sz="8" w:space="0" w:color="auto"/>
            </w:tcBorders>
            <w:shd w:val="clear" w:color="auto" w:fill="auto"/>
            <w:vAlign w:val="center"/>
          </w:tcPr>
          <w:p w14:paraId="6E96907A" w14:textId="1E35698A" w:rsidR="0027534B" w:rsidRPr="009E4337" w:rsidRDefault="0027534B" w:rsidP="0027534B">
            <w:pPr>
              <w:jc w:val="center"/>
              <w:rPr>
                <w:sz w:val="22"/>
                <w:szCs w:val="22"/>
              </w:rPr>
            </w:pPr>
            <w:r w:rsidRPr="0027534B">
              <w:rPr>
                <w:color w:val="000000"/>
                <w:sz w:val="20"/>
                <w:szCs w:val="20"/>
              </w:rPr>
              <w:t>1,296</w:t>
            </w:r>
          </w:p>
        </w:tc>
        <w:tc>
          <w:tcPr>
            <w:tcW w:w="426" w:type="pct"/>
            <w:tcBorders>
              <w:top w:val="single" w:sz="4" w:space="0" w:color="auto"/>
              <w:left w:val="single" w:sz="4" w:space="0" w:color="auto"/>
              <w:bottom w:val="single" w:sz="4" w:space="0" w:color="auto"/>
              <w:right w:val="single" w:sz="4" w:space="0" w:color="auto"/>
            </w:tcBorders>
            <w:vAlign w:val="center"/>
          </w:tcPr>
          <w:p w14:paraId="21318651" w14:textId="3DFA0D45" w:rsidR="0027534B" w:rsidRPr="009E4337" w:rsidRDefault="0027534B" w:rsidP="0027534B">
            <w:pPr>
              <w:jc w:val="center"/>
              <w:rPr>
                <w:sz w:val="22"/>
                <w:szCs w:val="22"/>
              </w:rPr>
            </w:pPr>
            <w:r w:rsidRPr="0027534B">
              <w:rPr>
                <w:color w:val="000000"/>
                <w:sz w:val="20"/>
                <w:szCs w:val="20"/>
              </w:rPr>
              <w:t>0,030</w:t>
            </w:r>
          </w:p>
        </w:tc>
        <w:tc>
          <w:tcPr>
            <w:tcW w:w="362" w:type="pct"/>
            <w:tcBorders>
              <w:top w:val="nil"/>
              <w:left w:val="nil"/>
              <w:bottom w:val="single" w:sz="8" w:space="0" w:color="auto"/>
              <w:right w:val="single" w:sz="4" w:space="0" w:color="auto"/>
            </w:tcBorders>
            <w:shd w:val="clear" w:color="auto" w:fill="auto"/>
            <w:vAlign w:val="center"/>
          </w:tcPr>
          <w:p w14:paraId="03FA9DC8" w14:textId="58F40314" w:rsidR="0027534B" w:rsidRPr="009E4337" w:rsidRDefault="0027534B" w:rsidP="0027534B">
            <w:pPr>
              <w:jc w:val="center"/>
              <w:rPr>
                <w:sz w:val="22"/>
                <w:szCs w:val="22"/>
              </w:rPr>
            </w:pPr>
            <w:r w:rsidRPr="0027534B">
              <w:rPr>
                <w:color w:val="000000"/>
                <w:sz w:val="20"/>
                <w:szCs w:val="20"/>
              </w:rPr>
              <w:t>0,383</w:t>
            </w: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14:paraId="4083B8A7" w14:textId="06B617E3" w:rsidR="0027534B" w:rsidRPr="009E4337" w:rsidRDefault="0027534B" w:rsidP="0027534B">
            <w:pPr>
              <w:jc w:val="center"/>
              <w:rPr>
                <w:sz w:val="22"/>
                <w:szCs w:val="22"/>
              </w:rPr>
            </w:pPr>
            <w:r w:rsidRPr="0027534B">
              <w:rPr>
                <w:color w:val="000000"/>
                <w:sz w:val="20"/>
                <w:szCs w:val="20"/>
              </w:rPr>
              <w:t>0,883</w:t>
            </w:r>
          </w:p>
        </w:tc>
        <w:tc>
          <w:tcPr>
            <w:tcW w:w="258" w:type="pct"/>
            <w:tcBorders>
              <w:top w:val="single" w:sz="4" w:space="0" w:color="auto"/>
              <w:left w:val="single" w:sz="4" w:space="0" w:color="auto"/>
              <w:bottom w:val="single" w:sz="4" w:space="0" w:color="auto"/>
              <w:right w:val="single" w:sz="4" w:space="0" w:color="auto"/>
            </w:tcBorders>
            <w:shd w:val="clear" w:color="auto" w:fill="auto"/>
            <w:vAlign w:val="center"/>
          </w:tcPr>
          <w:p w14:paraId="184FC4F3" w14:textId="478E55FD" w:rsidR="0027534B" w:rsidRPr="009E4337" w:rsidRDefault="0027534B" w:rsidP="0027534B">
            <w:pPr>
              <w:jc w:val="center"/>
              <w:rPr>
                <w:sz w:val="22"/>
                <w:szCs w:val="22"/>
              </w:rPr>
            </w:pPr>
            <w:r w:rsidRPr="0027534B">
              <w:rPr>
                <w:color w:val="000000"/>
                <w:sz w:val="20"/>
                <w:szCs w:val="20"/>
              </w:rPr>
              <w:t>68,13</w:t>
            </w:r>
          </w:p>
        </w:tc>
      </w:tr>
      <w:tr w:rsidR="0027534B" w:rsidRPr="009E4337" w14:paraId="56607CE3" w14:textId="77777777" w:rsidTr="00B026D3">
        <w:trPr>
          <w:cantSplit/>
        </w:trPr>
        <w:tc>
          <w:tcPr>
            <w:tcW w:w="171" w:type="pct"/>
            <w:tcBorders>
              <w:top w:val="single" w:sz="4" w:space="0" w:color="auto"/>
              <w:bottom w:val="single" w:sz="4" w:space="0" w:color="auto"/>
              <w:right w:val="single" w:sz="4" w:space="0" w:color="auto"/>
            </w:tcBorders>
            <w:vAlign w:val="center"/>
          </w:tcPr>
          <w:p w14:paraId="620917B7" w14:textId="4EA40248" w:rsidR="0027534B" w:rsidRPr="00993156" w:rsidRDefault="0027534B" w:rsidP="0027534B">
            <w:pPr>
              <w:pStyle w:val="aa"/>
              <w:jc w:val="center"/>
              <w:rPr>
                <w:sz w:val="22"/>
                <w:szCs w:val="22"/>
              </w:rPr>
            </w:pPr>
            <w:r w:rsidRPr="00993156">
              <w:rPr>
                <w:sz w:val="22"/>
                <w:szCs w:val="22"/>
              </w:rPr>
              <w:t>2</w:t>
            </w:r>
          </w:p>
        </w:tc>
        <w:tc>
          <w:tcPr>
            <w:tcW w:w="157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1DFB9E6" w14:textId="04F85AA1" w:rsidR="0027534B" w:rsidRPr="00993156" w:rsidRDefault="0027534B" w:rsidP="0027534B">
            <w:pPr>
              <w:jc w:val="center"/>
              <w:rPr>
                <w:color w:val="000000"/>
                <w:sz w:val="22"/>
                <w:szCs w:val="22"/>
              </w:rPr>
            </w:pPr>
            <w:r w:rsidRPr="00993156">
              <w:rPr>
                <w:color w:val="000000"/>
                <w:sz w:val="22"/>
                <w:szCs w:val="22"/>
              </w:rPr>
              <w:t>Котельная «Стройдвор» (с. Дунаево)</w:t>
            </w:r>
          </w:p>
        </w:tc>
        <w:tc>
          <w:tcPr>
            <w:tcW w:w="532" w:type="pct"/>
            <w:tcBorders>
              <w:top w:val="nil"/>
              <w:left w:val="nil"/>
              <w:bottom w:val="single" w:sz="8" w:space="0" w:color="auto"/>
              <w:right w:val="single" w:sz="8" w:space="0" w:color="auto"/>
            </w:tcBorders>
            <w:shd w:val="clear" w:color="auto" w:fill="auto"/>
            <w:vAlign w:val="center"/>
          </w:tcPr>
          <w:p w14:paraId="4EEB6E0B" w14:textId="25E07CDA" w:rsidR="0027534B" w:rsidRPr="009E4337" w:rsidRDefault="0027534B" w:rsidP="0027534B">
            <w:pPr>
              <w:jc w:val="center"/>
              <w:rPr>
                <w:sz w:val="20"/>
                <w:szCs w:val="20"/>
              </w:rPr>
            </w:pPr>
            <w:r>
              <w:rPr>
                <w:color w:val="000000"/>
                <w:sz w:val="20"/>
                <w:szCs w:val="20"/>
              </w:rPr>
              <w:t>3,00</w:t>
            </w:r>
          </w:p>
        </w:tc>
        <w:tc>
          <w:tcPr>
            <w:tcW w:w="517" w:type="pct"/>
            <w:tcBorders>
              <w:top w:val="nil"/>
              <w:left w:val="nil"/>
              <w:bottom w:val="single" w:sz="8" w:space="0" w:color="auto"/>
              <w:right w:val="single" w:sz="8" w:space="0" w:color="auto"/>
            </w:tcBorders>
            <w:shd w:val="clear" w:color="auto" w:fill="auto"/>
            <w:vAlign w:val="center"/>
          </w:tcPr>
          <w:p w14:paraId="38E96C65" w14:textId="30226E0B" w:rsidR="0027534B" w:rsidRPr="009E4337" w:rsidRDefault="0027534B" w:rsidP="0027534B">
            <w:pPr>
              <w:jc w:val="center"/>
              <w:rPr>
                <w:sz w:val="20"/>
                <w:szCs w:val="20"/>
              </w:rPr>
            </w:pPr>
            <w:r>
              <w:rPr>
                <w:color w:val="000000"/>
                <w:sz w:val="20"/>
                <w:szCs w:val="20"/>
              </w:rPr>
              <w:t>3,00</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6DF034B5" w14:textId="0FF9C30B" w:rsidR="0027534B" w:rsidRPr="009E4337" w:rsidRDefault="0027534B" w:rsidP="0027534B">
            <w:pPr>
              <w:jc w:val="center"/>
              <w:rPr>
                <w:sz w:val="20"/>
                <w:szCs w:val="20"/>
              </w:rPr>
            </w:pPr>
            <w:r w:rsidRPr="0027534B">
              <w:rPr>
                <w:color w:val="000000"/>
                <w:sz w:val="20"/>
                <w:szCs w:val="20"/>
              </w:rPr>
              <w:t>0,003</w:t>
            </w:r>
          </w:p>
        </w:tc>
        <w:tc>
          <w:tcPr>
            <w:tcW w:w="435" w:type="pct"/>
            <w:tcBorders>
              <w:top w:val="nil"/>
              <w:left w:val="nil"/>
              <w:bottom w:val="single" w:sz="8" w:space="0" w:color="auto"/>
              <w:right w:val="single" w:sz="8" w:space="0" w:color="auto"/>
            </w:tcBorders>
            <w:shd w:val="clear" w:color="auto" w:fill="auto"/>
            <w:vAlign w:val="center"/>
          </w:tcPr>
          <w:p w14:paraId="3322F1AD" w14:textId="021EA81B" w:rsidR="0027534B" w:rsidRPr="009E4337" w:rsidRDefault="0027534B" w:rsidP="0027534B">
            <w:pPr>
              <w:jc w:val="center"/>
              <w:rPr>
                <w:sz w:val="20"/>
                <w:szCs w:val="20"/>
              </w:rPr>
            </w:pPr>
            <w:r w:rsidRPr="0027534B">
              <w:rPr>
                <w:color w:val="000000"/>
                <w:sz w:val="20"/>
                <w:szCs w:val="20"/>
              </w:rPr>
              <w:t>2,997</w:t>
            </w:r>
          </w:p>
        </w:tc>
        <w:tc>
          <w:tcPr>
            <w:tcW w:w="426" w:type="pct"/>
            <w:tcBorders>
              <w:top w:val="single" w:sz="4" w:space="0" w:color="auto"/>
              <w:left w:val="single" w:sz="4" w:space="0" w:color="auto"/>
              <w:bottom w:val="single" w:sz="4" w:space="0" w:color="auto"/>
              <w:right w:val="single" w:sz="4" w:space="0" w:color="auto"/>
            </w:tcBorders>
            <w:vAlign w:val="center"/>
          </w:tcPr>
          <w:p w14:paraId="5E9E3F4E" w14:textId="3CDBD321" w:rsidR="0027534B" w:rsidRPr="009E4337" w:rsidRDefault="0027534B" w:rsidP="0027534B">
            <w:pPr>
              <w:jc w:val="center"/>
              <w:rPr>
                <w:sz w:val="20"/>
                <w:szCs w:val="20"/>
              </w:rPr>
            </w:pPr>
            <w:r w:rsidRPr="0027534B">
              <w:rPr>
                <w:color w:val="000000"/>
                <w:sz w:val="20"/>
                <w:szCs w:val="20"/>
              </w:rPr>
              <w:t>0,240</w:t>
            </w:r>
          </w:p>
        </w:tc>
        <w:tc>
          <w:tcPr>
            <w:tcW w:w="362" w:type="pct"/>
            <w:tcBorders>
              <w:top w:val="nil"/>
              <w:left w:val="nil"/>
              <w:bottom w:val="single" w:sz="8" w:space="0" w:color="auto"/>
              <w:right w:val="single" w:sz="4" w:space="0" w:color="auto"/>
            </w:tcBorders>
            <w:shd w:val="clear" w:color="auto" w:fill="auto"/>
            <w:vAlign w:val="center"/>
          </w:tcPr>
          <w:p w14:paraId="77EF7BC8" w14:textId="3A85B05D" w:rsidR="0027534B" w:rsidRPr="009E4337" w:rsidRDefault="0027534B" w:rsidP="0027534B">
            <w:pPr>
              <w:jc w:val="center"/>
              <w:rPr>
                <w:sz w:val="20"/>
                <w:szCs w:val="20"/>
              </w:rPr>
            </w:pPr>
            <w:r w:rsidRPr="0027534B">
              <w:rPr>
                <w:color w:val="000000"/>
                <w:sz w:val="20"/>
                <w:szCs w:val="20"/>
              </w:rPr>
              <w:t>0,839</w:t>
            </w: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14:paraId="396CAFCD" w14:textId="35CBB761" w:rsidR="0027534B" w:rsidRPr="009E4337" w:rsidRDefault="0027534B" w:rsidP="0027534B">
            <w:pPr>
              <w:jc w:val="center"/>
              <w:rPr>
                <w:sz w:val="20"/>
                <w:szCs w:val="20"/>
              </w:rPr>
            </w:pPr>
            <w:r w:rsidRPr="0027534B">
              <w:rPr>
                <w:color w:val="000000"/>
                <w:sz w:val="20"/>
                <w:szCs w:val="20"/>
              </w:rPr>
              <w:t>1,918</w:t>
            </w:r>
          </w:p>
        </w:tc>
        <w:tc>
          <w:tcPr>
            <w:tcW w:w="258" w:type="pct"/>
            <w:tcBorders>
              <w:top w:val="single" w:sz="4" w:space="0" w:color="auto"/>
              <w:left w:val="single" w:sz="4" w:space="0" w:color="auto"/>
              <w:bottom w:val="single" w:sz="4" w:space="0" w:color="auto"/>
              <w:right w:val="single" w:sz="4" w:space="0" w:color="auto"/>
            </w:tcBorders>
            <w:shd w:val="clear" w:color="auto" w:fill="auto"/>
            <w:vAlign w:val="center"/>
          </w:tcPr>
          <w:p w14:paraId="19A126F6" w14:textId="6346C4AD" w:rsidR="0027534B" w:rsidRPr="009E4337" w:rsidRDefault="0027534B" w:rsidP="0027534B">
            <w:pPr>
              <w:jc w:val="center"/>
              <w:rPr>
                <w:sz w:val="20"/>
                <w:szCs w:val="20"/>
              </w:rPr>
            </w:pPr>
            <w:r w:rsidRPr="0027534B">
              <w:rPr>
                <w:color w:val="000000"/>
                <w:sz w:val="20"/>
                <w:szCs w:val="20"/>
              </w:rPr>
              <w:t>64,0</w:t>
            </w:r>
          </w:p>
        </w:tc>
      </w:tr>
      <w:tr w:rsidR="0027534B" w:rsidRPr="009E4337" w14:paraId="50845DC4" w14:textId="77777777" w:rsidTr="00B026D3">
        <w:trPr>
          <w:cantSplit/>
        </w:trPr>
        <w:tc>
          <w:tcPr>
            <w:tcW w:w="171" w:type="pct"/>
            <w:tcBorders>
              <w:top w:val="single" w:sz="4" w:space="0" w:color="auto"/>
              <w:bottom w:val="single" w:sz="4" w:space="0" w:color="auto"/>
              <w:right w:val="single" w:sz="4" w:space="0" w:color="auto"/>
            </w:tcBorders>
            <w:vAlign w:val="center"/>
          </w:tcPr>
          <w:p w14:paraId="42D5DAEE" w14:textId="010DFDED" w:rsidR="0027534B" w:rsidRPr="00993156" w:rsidRDefault="0027534B" w:rsidP="0027534B">
            <w:pPr>
              <w:pStyle w:val="aa"/>
              <w:jc w:val="center"/>
              <w:rPr>
                <w:sz w:val="22"/>
                <w:szCs w:val="22"/>
              </w:rPr>
            </w:pPr>
            <w:r w:rsidRPr="00993156">
              <w:rPr>
                <w:sz w:val="22"/>
                <w:szCs w:val="22"/>
              </w:rPr>
              <w:t>3</w:t>
            </w:r>
          </w:p>
        </w:tc>
        <w:tc>
          <w:tcPr>
            <w:tcW w:w="157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13CB03C" w14:textId="10D318C9" w:rsidR="0027534B" w:rsidRPr="00993156" w:rsidRDefault="0027534B" w:rsidP="0027534B">
            <w:pPr>
              <w:jc w:val="center"/>
              <w:rPr>
                <w:color w:val="000000"/>
                <w:sz w:val="22"/>
                <w:szCs w:val="22"/>
              </w:rPr>
            </w:pPr>
            <w:r w:rsidRPr="00993156">
              <w:rPr>
                <w:color w:val="000000"/>
                <w:sz w:val="22"/>
                <w:szCs w:val="22"/>
              </w:rPr>
              <w:t>Котельная «ДКПС» (с. Дунаево)</w:t>
            </w:r>
          </w:p>
        </w:tc>
        <w:tc>
          <w:tcPr>
            <w:tcW w:w="532" w:type="pct"/>
            <w:tcBorders>
              <w:top w:val="nil"/>
              <w:left w:val="nil"/>
              <w:bottom w:val="single" w:sz="8" w:space="0" w:color="auto"/>
              <w:right w:val="single" w:sz="8" w:space="0" w:color="auto"/>
            </w:tcBorders>
            <w:shd w:val="clear" w:color="auto" w:fill="auto"/>
            <w:vAlign w:val="center"/>
          </w:tcPr>
          <w:p w14:paraId="3041A41F" w14:textId="33E47456" w:rsidR="0027534B" w:rsidRPr="009E4337" w:rsidRDefault="0027534B" w:rsidP="0027534B">
            <w:pPr>
              <w:jc w:val="center"/>
              <w:rPr>
                <w:sz w:val="20"/>
                <w:szCs w:val="20"/>
              </w:rPr>
            </w:pPr>
            <w:r>
              <w:rPr>
                <w:color w:val="000000"/>
                <w:sz w:val="20"/>
                <w:szCs w:val="20"/>
              </w:rPr>
              <w:t>4,80</w:t>
            </w:r>
          </w:p>
        </w:tc>
        <w:tc>
          <w:tcPr>
            <w:tcW w:w="517" w:type="pct"/>
            <w:tcBorders>
              <w:top w:val="nil"/>
              <w:left w:val="nil"/>
              <w:bottom w:val="single" w:sz="8" w:space="0" w:color="auto"/>
              <w:right w:val="single" w:sz="8" w:space="0" w:color="auto"/>
            </w:tcBorders>
            <w:shd w:val="clear" w:color="auto" w:fill="auto"/>
            <w:vAlign w:val="center"/>
          </w:tcPr>
          <w:p w14:paraId="6142072F" w14:textId="5E4FE700" w:rsidR="0027534B" w:rsidRPr="009E4337" w:rsidRDefault="0027534B" w:rsidP="0027534B">
            <w:pPr>
              <w:jc w:val="center"/>
              <w:rPr>
                <w:sz w:val="20"/>
                <w:szCs w:val="20"/>
              </w:rPr>
            </w:pPr>
            <w:r>
              <w:rPr>
                <w:color w:val="000000"/>
                <w:sz w:val="20"/>
                <w:szCs w:val="20"/>
              </w:rPr>
              <w:t>4,80</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3D1A92AE" w14:textId="7BBC2F7F" w:rsidR="0027534B" w:rsidRPr="009E4337" w:rsidRDefault="0027534B" w:rsidP="0027534B">
            <w:pPr>
              <w:jc w:val="center"/>
              <w:rPr>
                <w:sz w:val="20"/>
                <w:szCs w:val="20"/>
              </w:rPr>
            </w:pPr>
            <w:r w:rsidRPr="0027534B">
              <w:rPr>
                <w:color w:val="000000"/>
                <w:sz w:val="20"/>
                <w:szCs w:val="20"/>
              </w:rPr>
              <w:t>0,066</w:t>
            </w:r>
          </w:p>
        </w:tc>
        <w:tc>
          <w:tcPr>
            <w:tcW w:w="435" w:type="pct"/>
            <w:tcBorders>
              <w:top w:val="nil"/>
              <w:left w:val="nil"/>
              <w:bottom w:val="single" w:sz="8" w:space="0" w:color="auto"/>
              <w:right w:val="single" w:sz="8" w:space="0" w:color="auto"/>
            </w:tcBorders>
            <w:shd w:val="clear" w:color="auto" w:fill="auto"/>
            <w:vAlign w:val="center"/>
          </w:tcPr>
          <w:p w14:paraId="3F79F9AC" w14:textId="6D23C688" w:rsidR="0027534B" w:rsidRPr="009E4337" w:rsidRDefault="0027534B" w:rsidP="0027534B">
            <w:pPr>
              <w:jc w:val="center"/>
              <w:rPr>
                <w:sz w:val="20"/>
                <w:szCs w:val="20"/>
              </w:rPr>
            </w:pPr>
            <w:r w:rsidRPr="0027534B">
              <w:rPr>
                <w:color w:val="000000"/>
                <w:sz w:val="20"/>
                <w:szCs w:val="20"/>
              </w:rPr>
              <w:t>4,734</w:t>
            </w:r>
          </w:p>
        </w:tc>
        <w:tc>
          <w:tcPr>
            <w:tcW w:w="426" w:type="pct"/>
            <w:tcBorders>
              <w:top w:val="single" w:sz="4" w:space="0" w:color="auto"/>
              <w:left w:val="single" w:sz="4" w:space="0" w:color="auto"/>
              <w:bottom w:val="single" w:sz="4" w:space="0" w:color="auto"/>
              <w:right w:val="single" w:sz="4" w:space="0" w:color="auto"/>
            </w:tcBorders>
            <w:vAlign w:val="center"/>
          </w:tcPr>
          <w:p w14:paraId="456C1ADE" w14:textId="583F6244" w:rsidR="0027534B" w:rsidRPr="009E4337" w:rsidRDefault="0027534B" w:rsidP="0027534B">
            <w:pPr>
              <w:jc w:val="center"/>
              <w:rPr>
                <w:sz w:val="20"/>
                <w:szCs w:val="20"/>
              </w:rPr>
            </w:pPr>
            <w:r w:rsidRPr="0027534B">
              <w:rPr>
                <w:color w:val="000000"/>
                <w:sz w:val="20"/>
                <w:szCs w:val="20"/>
              </w:rPr>
              <w:t>0,066</w:t>
            </w:r>
          </w:p>
        </w:tc>
        <w:tc>
          <w:tcPr>
            <w:tcW w:w="362" w:type="pct"/>
            <w:tcBorders>
              <w:top w:val="nil"/>
              <w:left w:val="nil"/>
              <w:bottom w:val="single" w:sz="8" w:space="0" w:color="auto"/>
              <w:right w:val="single" w:sz="4" w:space="0" w:color="auto"/>
            </w:tcBorders>
            <w:shd w:val="clear" w:color="auto" w:fill="auto"/>
            <w:vAlign w:val="center"/>
          </w:tcPr>
          <w:p w14:paraId="5F4F9941" w14:textId="2CF402C8" w:rsidR="0027534B" w:rsidRPr="009E4337" w:rsidRDefault="0027534B" w:rsidP="0027534B">
            <w:pPr>
              <w:jc w:val="center"/>
              <w:rPr>
                <w:sz w:val="20"/>
                <w:szCs w:val="20"/>
              </w:rPr>
            </w:pPr>
            <w:r w:rsidRPr="0027534B">
              <w:rPr>
                <w:color w:val="000000"/>
                <w:sz w:val="20"/>
                <w:szCs w:val="20"/>
              </w:rPr>
              <w:t>1,573</w:t>
            </w: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14:paraId="0BB72DF4" w14:textId="281B75A5" w:rsidR="0027534B" w:rsidRPr="009E4337" w:rsidRDefault="0027534B" w:rsidP="0027534B">
            <w:pPr>
              <w:jc w:val="center"/>
              <w:rPr>
                <w:sz w:val="20"/>
                <w:szCs w:val="20"/>
              </w:rPr>
            </w:pPr>
            <w:r w:rsidRPr="0027534B">
              <w:rPr>
                <w:color w:val="000000"/>
                <w:sz w:val="20"/>
                <w:szCs w:val="20"/>
              </w:rPr>
              <w:t>3,095</w:t>
            </w:r>
          </w:p>
        </w:tc>
        <w:tc>
          <w:tcPr>
            <w:tcW w:w="258" w:type="pct"/>
            <w:tcBorders>
              <w:top w:val="single" w:sz="4" w:space="0" w:color="auto"/>
              <w:left w:val="single" w:sz="4" w:space="0" w:color="auto"/>
              <w:bottom w:val="single" w:sz="4" w:space="0" w:color="auto"/>
              <w:right w:val="single" w:sz="4" w:space="0" w:color="auto"/>
            </w:tcBorders>
            <w:shd w:val="clear" w:color="auto" w:fill="auto"/>
            <w:vAlign w:val="center"/>
          </w:tcPr>
          <w:p w14:paraId="0D6AAD3B" w14:textId="407CFD41" w:rsidR="0027534B" w:rsidRPr="009E4337" w:rsidRDefault="0027534B" w:rsidP="0027534B">
            <w:pPr>
              <w:jc w:val="center"/>
              <w:rPr>
                <w:sz w:val="20"/>
                <w:szCs w:val="20"/>
              </w:rPr>
            </w:pPr>
            <w:r w:rsidRPr="0027534B">
              <w:rPr>
                <w:color w:val="000000"/>
                <w:sz w:val="20"/>
                <w:szCs w:val="20"/>
              </w:rPr>
              <w:t>65,4</w:t>
            </w:r>
          </w:p>
        </w:tc>
      </w:tr>
    </w:tbl>
    <w:p w14:paraId="4AB7AE2A" w14:textId="77777777" w:rsidR="0027534B" w:rsidRDefault="0027534B" w:rsidP="0006129B">
      <w:pPr>
        <w:tabs>
          <w:tab w:val="left" w:pos="0"/>
        </w:tabs>
        <w:ind w:firstLine="709"/>
        <w:rPr>
          <w:b/>
        </w:rPr>
      </w:pPr>
    </w:p>
    <w:p w14:paraId="608E0B83" w14:textId="77777777" w:rsidR="0027534B" w:rsidRPr="009E4337" w:rsidRDefault="0027534B" w:rsidP="0006129B">
      <w:pPr>
        <w:tabs>
          <w:tab w:val="left" w:pos="0"/>
        </w:tabs>
        <w:ind w:firstLine="709"/>
        <w:rPr>
          <w:b/>
        </w:rPr>
      </w:pPr>
    </w:p>
    <w:p w14:paraId="5A31E63C" w14:textId="1294862C" w:rsidR="000151AC" w:rsidRPr="009E4337" w:rsidRDefault="000151AC" w:rsidP="0006129B">
      <w:pPr>
        <w:tabs>
          <w:tab w:val="left" w:pos="0"/>
        </w:tabs>
        <w:ind w:firstLine="709"/>
        <w:rPr>
          <w:b/>
        </w:rPr>
        <w:sectPr w:rsidR="000151AC" w:rsidRPr="009E4337" w:rsidSect="004C5CD6">
          <w:pgSz w:w="16838" w:h="11906" w:orient="landscape"/>
          <w:pgMar w:top="1134" w:right="851" w:bottom="1134" w:left="1134" w:header="708" w:footer="708" w:gutter="0"/>
          <w:cols w:space="708"/>
          <w:docGrid w:linePitch="360"/>
        </w:sectPr>
      </w:pPr>
    </w:p>
    <w:p w14:paraId="475A5F91" w14:textId="77777777" w:rsidR="00AB0258" w:rsidRPr="009E4337" w:rsidRDefault="00145BBA" w:rsidP="0006129B">
      <w:pPr>
        <w:pStyle w:val="30"/>
        <w:spacing w:line="240" w:lineRule="auto"/>
      </w:pPr>
      <w:bookmarkStart w:id="152" w:name="_Toc158278658"/>
      <w:bookmarkStart w:id="153" w:name="_Toc183331765"/>
      <w:r w:rsidRPr="009E4337">
        <w:lastRenderedPageBreak/>
        <w:t>6.2</w:t>
      </w:r>
      <w:r w:rsidR="00AB0258" w:rsidRPr="009E4337">
        <w:t xml:space="preserve"> </w:t>
      </w:r>
      <w:r w:rsidRPr="009E4337">
        <w:t>О</w:t>
      </w:r>
      <w:r w:rsidR="005E5DE4" w:rsidRPr="009E4337">
        <w:t>писание резервов и дефицитов тепловой мощности нетто по каждому источнику тепловой энергии, а в ценовых зонах теплоснабжения - по каждой системе теплоснабжения</w:t>
      </w:r>
      <w:bookmarkEnd w:id="152"/>
      <w:bookmarkEnd w:id="153"/>
    </w:p>
    <w:p w14:paraId="71111A5C" w14:textId="02FEF229" w:rsidR="00E472E0" w:rsidRPr="009E4337" w:rsidRDefault="004803B6" w:rsidP="009D05E3">
      <w:pPr>
        <w:pStyle w:val="Affa"/>
      </w:pPr>
      <w:r w:rsidRPr="009E4337">
        <w:rPr>
          <w:szCs w:val="24"/>
        </w:rPr>
        <w:t xml:space="preserve">По данным, приведенным </w:t>
      </w:r>
      <w:r w:rsidR="002E22BC" w:rsidRPr="009E4337">
        <w:rPr>
          <w:szCs w:val="24"/>
        </w:rPr>
        <w:t xml:space="preserve">в </w:t>
      </w:r>
      <w:r w:rsidRPr="009E4337">
        <w:rPr>
          <w:szCs w:val="24"/>
        </w:rPr>
        <w:t>таблиц</w:t>
      </w:r>
      <w:r w:rsidR="002E22BC" w:rsidRPr="009E4337">
        <w:rPr>
          <w:szCs w:val="24"/>
        </w:rPr>
        <w:t>е</w:t>
      </w:r>
      <w:r w:rsidRPr="009E4337">
        <w:rPr>
          <w:szCs w:val="24"/>
        </w:rPr>
        <w:t xml:space="preserve"> </w:t>
      </w:r>
      <w:r w:rsidR="009E4337">
        <w:rPr>
          <w:szCs w:val="24"/>
        </w:rPr>
        <w:t>19</w:t>
      </w:r>
      <w:r w:rsidRPr="009E4337">
        <w:rPr>
          <w:szCs w:val="24"/>
        </w:rPr>
        <w:t>, видно</w:t>
      </w:r>
      <w:r w:rsidR="007B3845" w:rsidRPr="009E4337">
        <w:rPr>
          <w:szCs w:val="24"/>
        </w:rPr>
        <w:t>,</w:t>
      </w:r>
      <w:r w:rsidRPr="009E4337">
        <w:rPr>
          <w:szCs w:val="24"/>
        </w:rPr>
        <w:t xml:space="preserve"> что </w:t>
      </w:r>
      <w:r w:rsidR="007E68A1" w:rsidRPr="009E4337">
        <w:rPr>
          <w:szCs w:val="24"/>
        </w:rPr>
        <w:t>в зон</w:t>
      </w:r>
      <w:r w:rsidR="0027534B">
        <w:rPr>
          <w:szCs w:val="24"/>
        </w:rPr>
        <w:t>ах</w:t>
      </w:r>
      <w:r w:rsidR="007E68A1" w:rsidRPr="009E4337">
        <w:rPr>
          <w:szCs w:val="24"/>
        </w:rPr>
        <w:t xml:space="preserve"> действия </w:t>
      </w:r>
      <w:r w:rsidR="0027534B">
        <w:rPr>
          <w:szCs w:val="24"/>
        </w:rPr>
        <w:t>источников тепла</w:t>
      </w:r>
      <w:r w:rsidR="002A5F7F" w:rsidRPr="009E4337">
        <w:rPr>
          <w:szCs w:val="24"/>
        </w:rPr>
        <w:t xml:space="preserve"> </w:t>
      </w:r>
      <w:r w:rsidR="004873D5" w:rsidRPr="009E4337">
        <w:rPr>
          <w:szCs w:val="24"/>
        </w:rPr>
        <w:t>дефицит</w:t>
      </w:r>
      <w:r w:rsidR="0027534B">
        <w:rPr>
          <w:szCs w:val="24"/>
        </w:rPr>
        <w:t>ы</w:t>
      </w:r>
      <w:r w:rsidR="004873D5" w:rsidRPr="009E4337">
        <w:rPr>
          <w:szCs w:val="24"/>
        </w:rPr>
        <w:t xml:space="preserve"> тепловой мощности</w:t>
      </w:r>
      <w:r w:rsidR="0027534B">
        <w:rPr>
          <w:szCs w:val="24"/>
        </w:rPr>
        <w:t xml:space="preserve"> не выявлены</w:t>
      </w:r>
      <w:r w:rsidR="00E472E0" w:rsidRPr="009E4337">
        <w:t>. Для обеспечения эффективной работы системы теплоснабжения рекомендуется рассмотреть варианты</w:t>
      </w:r>
      <w:r w:rsidR="001D6DAB" w:rsidRPr="009E4337">
        <w:t xml:space="preserve"> по снижению потерь тепла в тепловой сети</w:t>
      </w:r>
      <w:r w:rsidR="00E472E0" w:rsidRPr="009E4337">
        <w:t>.</w:t>
      </w:r>
    </w:p>
    <w:p w14:paraId="382D2FB6" w14:textId="77777777" w:rsidR="005D17BC" w:rsidRPr="009E4337" w:rsidRDefault="005D17BC" w:rsidP="0006129B">
      <w:pPr>
        <w:pStyle w:val="Affa"/>
      </w:pPr>
    </w:p>
    <w:p w14:paraId="388C2F5C" w14:textId="77777777" w:rsidR="00AB0258" w:rsidRPr="009E4337" w:rsidRDefault="00145BBA" w:rsidP="0006129B">
      <w:pPr>
        <w:pStyle w:val="30"/>
        <w:spacing w:line="240" w:lineRule="auto"/>
      </w:pPr>
      <w:bookmarkStart w:id="154" w:name="_Toc158278659"/>
      <w:bookmarkStart w:id="155" w:name="_Toc183331766"/>
      <w:r w:rsidRPr="009E4337">
        <w:t>6.3</w:t>
      </w:r>
      <w:r w:rsidR="00AB0258" w:rsidRPr="009E4337">
        <w:t xml:space="preserve"> </w:t>
      </w:r>
      <w:r w:rsidRPr="009E4337">
        <w:t>О</w:t>
      </w:r>
      <w:r w:rsidR="005E5DE4" w:rsidRPr="009E4337">
        <w:t>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bookmarkEnd w:id="154"/>
      <w:bookmarkEnd w:id="155"/>
    </w:p>
    <w:p w14:paraId="7501B8E1" w14:textId="77777777" w:rsidR="00793902" w:rsidRPr="009E4337" w:rsidRDefault="00793902" w:rsidP="0006129B">
      <w:pPr>
        <w:pStyle w:val="Affa"/>
      </w:pPr>
      <w:r w:rsidRPr="009E4337">
        <w:t>При расчёте гидравлического режима тепловой сети решаются следующие задачи:</w:t>
      </w:r>
    </w:p>
    <w:p w14:paraId="5E1E957C" w14:textId="77777777" w:rsidR="00793902" w:rsidRPr="009E4337" w:rsidRDefault="00793902" w:rsidP="0006129B">
      <w:pPr>
        <w:pStyle w:val="Affa"/>
        <w:tabs>
          <w:tab w:val="left" w:pos="851"/>
        </w:tabs>
      </w:pPr>
      <w:r w:rsidRPr="009E4337">
        <w:t>1)</w:t>
      </w:r>
      <w:r w:rsidRPr="009E4337">
        <w:tab/>
        <w:t>определение диаметров трубопроводов;</w:t>
      </w:r>
    </w:p>
    <w:p w14:paraId="565998BA" w14:textId="77777777" w:rsidR="00793902" w:rsidRPr="009E4337" w:rsidRDefault="00793902" w:rsidP="0006129B">
      <w:pPr>
        <w:pStyle w:val="Affa"/>
        <w:tabs>
          <w:tab w:val="left" w:pos="851"/>
        </w:tabs>
      </w:pPr>
      <w:r w:rsidRPr="009E4337">
        <w:t>2)</w:t>
      </w:r>
      <w:r w:rsidRPr="009E4337">
        <w:tab/>
        <w:t>определение падения давления-напора;</w:t>
      </w:r>
    </w:p>
    <w:p w14:paraId="4644F9E0" w14:textId="77777777" w:rsidR="00793902" w:rsidRPr="009E4337" w:rsidRDefault="00793902" w:rsidP="0006129B">
      <w:pPr>
        <w:pStyle w:val="Affa"/>
        <w:tabs>
          <w:tab w:val="left" w:pos="851"/>
        </w:tabs>
      </w:pPr>
      <w:r w:rsidRPr="009E4337">
        <w:t>3)</w:t>
      </w:r>
      <w:r w:rsidRPr="009E4337">
        <w:tab/>
        <w:t>определение действующих напоров в различных точках сети;</w:t>
      </w:r>
    </w:p>
    <w:p w14:paraId="5F32EC33" w14:textId="77777777" w:rsidR="00793902" w:rsidRPr="009E4337" w:rsidRDefault="00793902" w:rsidP="0006129B">
      <w:pPr>
        <w:pStyle w:val="Affa"/>
        <w:tabs>
          <w:tab w:val="left" w:pos="851"/>
        </w:tabs>
      </w:pPr>
      <w:r w:rsidRPr="009E4337">
        <w:t>4)</w:t>
      </w:r>
      <w:r w:rsidRPr="009E4337">
        <w:tab/>
        <w:t>определение допустимых давлений в трубопроводах при различных режимах работы и состояниях теплосети.</w:t>
      </w:r>
    </w:p>
    <w:p w14:paraId="3F9C5AF6" w14:textId="77777777" w:rsidR="00793902" w:rsidRPr="009E4337" w:rsidRDefault="00793902" w:rsidP="0006129B">
      <w:pPr>
        <w:pStyle w:val="Affa"/>
      </w:pPr>
      <w:r w:rsidRPr="009E4337">
        <w:t>При проведении гидравлических расчетов используются схемы и геодезический профиль теплотрассы, с указанием размещения источников теплоснабжения, потребителей теплоты и расчетных нагрузок.</w:t>
      </w:r>
    </w:p>
    <w:p w14:paraId="6C5A6190" w14:textId="77777777" w:rsidR="00793902" w:rsidRPr="009E4337" w:rsidRDefault="00793902" w:rsidP="0006129B">
      <w:pPr>
        <w:pStyle w:val="Affa"/>
      </w:pPr>
      <w:r w:rsidRPr="009E4337">
        <w:t>При проектировании и в эксплуатационной практике для учета взаимного влияния геодезического профиля района, высоты абонентских систем, действующих напоров в тепловой сети пользуются пьезометрическими графиками. По ним нетрудно определить напор (давление) и располагаемое давление в любой точке сети и в абонентской системе для динамического и</w:t>
      </w:r>
      <w:r w:rsidR="00145BBA" w:rsidRPr="009E4337">
        <w:t xml:space="preserve"> статического состояния системы:</w:t>
      </w:r>
    </w:p>
    <w:p w14:paraId="625DB51D" w14:textId="77777777" w:rsidR="00793902" w:rsidRPr="009E4337" w:rsidRDefault="00145BBA" w:rsidP="0006129B">
      <w:pPr>
        <w:pStyle w:val="Affa"/>
        <w:tabs>
          <w:tab w:val="left" w:pos="851"/>
        </w:tabs>
      </w:pPr>
      <w:r w:rsidRPr="009E4337">
        <w:t>1)</w:t>
      </w:r>
      <w:r w:rsidR="00793902" w:rsidRPr="009E4337">
        <w:tab/>
      </w:r>
      <w:r w:rsidRPr="009E4337">
        <w:t>д</w:t>
      </w:r>
      <w:r w:rsidR="00793902" w:rsidRPr="009E4337">
        <w:t>авление (напор) в любой точке обратной магистрали не должно быть выше допускаемого рабоч</w:t>
      </w:r>
      <w:r w:rsidRPr="009E4337">
        <w:t>его давления в местных системах;</w:t>
      </w:r>
    </w:p>
    <w:p w14:paraId="3FFA17A4" w14:textId="77777777" w:rsidR="00793902" w:rsidRPr="009E4337" w:rsidRDefault="00145BBA" w:rsidP="0006129B">
      <w:pPr>
        <w:pStyle w:val="Affa"/>
        <w:tabs>
          <w:tab w:val="left" w:pos="851"/>
        </w:tabs>
      </w:pPr>
      <w:r w:rsidRPr="009E4337">
        <w:t>2)</w:t>
      </w:r>
      <w:r w:rsidR="00793902" w:rsidRPr="009E4337">
        <w:tab/>
      </w:r>
      <w:r w:rsidRPr="009E4337">
        <w:t>д</w:t>
      </w:r>
      <w:r w:rsidR="00793902" w:rsidRPr="009E4337">
        <w:t>авление в обратном трубопроводе должно обеспечить залив водой верхних линий и пр</w:t>
      </w:r>
      <w:r w:rsidRPr="009E4337">
        <w:t>иборов местных систем отопления;</w:t>
      </w:r>
    </w:p>
    <w:p w14:paraId="7869BCF3" w14:textId="77777777" w:rsidR="00793902" w:rsidRPr="009E4337" w:rsidRDefault="00145BBA" w:rsidP="0006129B">
      <w:pPr>
        <w:pStyle w:val="Affa"/>
        <w:tabs>
          <w:tab w:val="left" w:pos="851"/>
        </w:tabs>
      </w:pPr>
      <w:r w:rsidRPr="009E4337">
        <w:t>3)</w:t>
      </w:r>
      <w:r w:rsidR="00793902" w:rsidRPr="009E4337">
        <w:tab/>
      </w:r>
      <w:r w:rsidRPr="009E4337">
        <w:t>д</w:t>
      </w:r>
      <w:r w:rsidR="00793902" w:rsidRPr="009E4337">
        <w:t xml:space="preserve">авление в обратной магистрали во избежание образования вакуума не должно быть ниже 0,05-0,1 МПа (5-10 </w:t>
      </w:r>
      <w:r w:rsidRPr="009E4337">
        <w:t>м вод.ст.);</w:t>
      </w:r>
    </w:p>
    <w:p w14:paraId="0B82B655" w14:textId="77777777" w:rsidR="00793902" w:rsidRPr="009E4337" w:rsidRDefault="00145BBA" w:rsidP="0006129B">
      <w:pPr>
        <w:pStyle w:val="Affa"/>
        <w:tabs>
          <w:tab w:val="left" w:pos="851"/>
        </w:tabs>
      </w:pPr>
      <w:r w:rsidRPr="009E4337">
        <w:t>4)</w:t>
      </w:r>
      <w:r w:rsidR="00793902" w:rsidRPr="009E4337">
        <w:tab/>
      </w:r>
      <w:r w:rsidRPr="009E4337">
        <w:t>д</w:t>
      </w:r>
      <w:r w:rsidR="00793902" w:rsidRPr="009E4337">
        <w:t>авление на всасывающей стороне сетевого насоса не должно б</w:t>
      </w:r>
      <w:r w:rsidRPr="009E4337">
        <w:t>ыть ниже 0,05 МПа (5 м вод.ст.);</w:t>
      </w:r>
    </w:p>
    <w:p w14:paraId="30999EB1" w14:textId="77777777" w:rsidR="00793902" w:rsidRPr="009E4337" w:rsidRDefault="00145BBA" w:rsidP="0006129B">
      <w:pPr>
        <w:pStyle w:val="Affa"/>
        <w:tabs>
          <w:tab w:val="left" w:pos="851"/>
        </w:tabs>
      </w:pPr>
      <w:r w:rsidRPr="009E4337">
        <w:t>5)</w:t>
      </w:r>
      <w:r w:rsidR="00793902" w:rsidRPr="009E4337">
        <w:tab/>
      </w:r>
      <w:r w:rsidRPr="009E4337">
        <w:t>д</w:t>
      </w:r>
      <w:r w:rsidR="00793902" w:rsidRPr="009E4337">
        <w:t>авление в любой точке подающего трубопровода должно быть выше давления вскипания при максима</w:t>
      </w:r>
      <w:r w:rsidRPr="009E4337">
        <w:t>льной температуре теплоносителя;</w:t>
      </w:r>
    </w:p>
    <w:p w14:paraId="1069AE8A" w14:textId="77777777" w:rsidR="00793902" w:rsidRPr="009E4337" w:rsidRDefault="00145BBA" w:rsidP="0006129B">
      <w:pPr>
        <w:pStyle w:val="Affa"/>
        <w:tabs>
          <w:tab w:val="left" w:pos="851"/>
        </w:tabs>
      </w:pPr>
      <w:r w:rsidRPr="009E4337">
        <w:t>6)</w:t>
      </w:r>
      <w:r w:rsidR="00793902" w:rsidRPr="009E4337">
        <w:tab/>
      </w:r>
      <w:r w:rsidRPr="009E4337">
        <w:t>р</w:t>
      </w:r>
      <w:r w:rsidR="00793902" w:rsidRPr="009E4337">
        <w:t>асполагаемый напор в конечной точке сети должен быть равен или больше расчетной потери напора на абонентском вводе при расчетном пропуске теплоносителя.</w:t>
      </w:r>
    </w:p>
    <w:p w14:paraId="4159AD7D" w14:textId="77777777" w:rsidR="00261DE3" w:rsidRPr="009E4337" w:rsidRDefault="00261DE3" w:rsidP="0006129B">
      <w:pPr>
        <w:tabs>
          <w:tab w:val="left" w:pos="0"/>
        </w:tabs>
        <w:ind w:firstLine="567"/>
      </w:pPr>
      <w:r w:rsidRPr="009E4337">
        <w:t>При существующих теплогидравлических режимах, располагаемых перепадов даже у самых удаленных потребителей достаточно для обеспечения качественной услуги теплоснабжения.</w:t>
      </w:r>
    </w:p>
    <w:p w14:paraId="28616795" w14:textId="77777777" w:rsidR="0008181F" w:rsidRPr="009E4337" w:rsidRDefault="0008181F" w:rsidP="0006129B">
      <w:pPr>
        <w:tabs>
          <w:tab w:val="left" w:pos="0"/>
        </w:tabs>
        <w:ind w:firstLine="567"/>
      </w:pPr>
    </w:p>
    <w:p w14:paraId="3BCF8A6F" w14:textId="77777777" w:rsidR="00AB0258" w:rsidRPr="009E4337" w:rsidRDefault="00145BBA" w:rsidP="0006129B">
      <w:pPr>
        <w:pStyle w:val="30"/>
        <w:spacing w:line="240" w:lineRule="auto"/>
      </w:pPr>
      <w:bookmarkStart w:id="156" w:name="_Toc158278660"/>
      <w:bookmarkStart w:id="157" w:name="_Toc183331767"/>
      <w:r w:rsidRPr="009E4337">
        <w:t>6.4</w:t>
      </w:r>
      <w:r w:rsidR="00AB0258" w:rsidRPr="009E4337">
        <w:t xml:space="preserve"> </w:t>
      </w:r>
      <w:r w:rsidRPr="009E4337">
        <w:t>О</w:t>
      </w:r>
      <w:r w:rsidR="005E5DE4" w:rsidRPr="009E4337">
        <w:t>писание причины возникновения дефицитов тепловой мощности и последствий влияния дефицитов на качество теплоснабжения</w:t>
      </w:r>
      <w:bookmarkEnd w:id="156"/>
      <w:bookmarkEnd w:id="157"/>
    </w:p>
    <w:p w14:paraId="5E2A0490" w14:textId="77777777" w:rsidR="0027534B" w:rsidRPr="009E4337" w:rsidRDefault="0027534B" w:rsidP="0027534B">
      <w:pPr>
        <w:pStyle w:val="Affa"/>
      </w:pPr>
      <w:r w:rsidRPr="009E4337">
        <w:rPr>
          <w:szCs w:val="24"/>
        </w:rPr>
        <w:t xml:space="preserve">По данным, приведенным в таблице </w:t>
      </w:r>
      <w:r>
        <w:rPr>
          <w:szCs w:val="24"/>
        </w:rPr>
        <w:t>19</w:t>
      </w:r>
      <w:r w:rsidRPr="009E4337">
        <w:rPr>
          <w:szCs w:val="24"/>
        </w:rPr>
        <w:t>, видно, что в зон</w:t>
      </w:r>
      <w:r>
        <w:rPr>
          <w:szCs w:val="24"/>
        </w:rPr>
        <w:t>ах</w:t>
      </w:r>
      <w:r w:rsidRPr="009E4337">
        <w:rPr>
          <w:szCs w:val="24"/>
        </w:rPr>
        <w:t xml:space="preserve"> действия </w:t>
      </w:r>
      <w:r>
        <w:rPr>
          <w:szCs w:val="24"/>
        </w:rPr>
        <w:t>источников тепла</w:t>
      </w:r>
      <w:r w:rsidRPr="009E4337">
        <w:rPr>
          <w:szCs w:val="24"/>
        </w:rPr>
        <w:t xml:space="preserve"> дефицит</w:t>
      </w:r>
      <w:r>
        <w:rPr>
          <w:szCs w:val="24"/>
        </w:rPr>
        <w:t>ы</w:t>
      </w:r>
      <w:r w:rsidRPr="009E4337">
        <w:rPr>
          <w:szCs w:val="24"/>
        </w:rPr>
        <w:t xml:space="preserve"> тепловой мощности</w:t>
      </w:r>
      <w:r>
        <w:rPr>
          <w:szCs w:val="24"/>
        </w:rPr>
        <w:t xml:space="preserve"> не выявлены</w:t>
      </w:r>
      <w:r w:rsidRPr="009E4337">
        <w:t>. Для обеспечения эффективной работы системы теплоснабжения рекомендуется рассмотреть варианты по снижению потерь тепла в тепловой сети.</w:t>
      </w:r>
    </w:p>
    <w:p w14:paraId="5611C674" w14:textId="77777777" w:rsidR="004873D5" w:rsidRPr="009E4337" w:rsidRDefault="004873D5" w:rsidP="004873D5">
      <w:pPr>
        <w:pStyle w:val="Affa"/>
      </w:pPr>
      <w:r w:rsidRPr="009E4337">
        <w:t xml:space="preserve">Дефицит тепловой мощности имеет двойственную природу - при отсутствии приборного учёта потребленного тепла его количество определяется по проектным данным, которые часто значительно </w:t>
      </w:r>
      <w:r w:rsidRPr="009E4337">
        <w:rPr>
          <w:i/>
        </w:rPr>
        <w:t>завышены</w:t>
      </w:r>
      <w:r w:rsidRPr="009E4337">
        <w:t>. После установки узлов учёта тепловой энергии у потребителей расчётный дефицит снижается до реального нуля.</w:t>
      </w:r>
    </w:p>
    <w:p w14:paraId="02F73BE4" w14:textId="77777777" w:rsidR="004873D5" w:rsidRPr="009E4337" w:rsidRDefault="004873D5" w:rsidP="004873D5">
      <w:pPr>
        <w:pStyle w:val="Affa"/>
      </w:pPr>
      <w:r w:rsidRPr="009E4337">
        <w:t>Второе обстоятельство обуславливающее возникновение дефицита - подключение новых потребителей, не обеспеченных мощностями на источнике теплоснабжения.</w:t>
      </w:r>
    </w:p>
    <w:p w14:paraId="61C154F2" w14:textId="77777777" w:rsidR="004873D5" w:rsidRPr="009E4337" w:rsidRDefault="004873D5" w:rsidP="004873D5">
      <w:pPr>
        <w:pStyle w:val="Affa"/>
      </w:pPr>
      <w:r w:rsidRPr="009E4337">
        <w:lastRenderedPageBreak/>
        <w:t>Основные причины возникновения дефицита тепловой мощности:</w:t>
      </w:r>
    </w:p>
    <w:p w14:paraId="50E4ADD1" w14:textId="77777777" w:rsidR="004873D5" w:rsidRPr="009E4337" w:rsidRDefault="004873D5" w:rsidP="004873D5">
      <w:pPr>
        <w:pStyle w:val="Affa"/>
        <w:numPr>
          <w:ilvl w:val="0"/>
          <w:numId w:val="20"/>
        </w:numPr>
      </w:pPr>
      <w:r w:rsidRPr="009E4337">
        <w:t>недостаточно тепловой мощности тепловых источников (котельных);</w:t>
      </w:r>
    </w:p>
    <w:p w14:paraId="6FED1CF7" w14:textId="77777777" w:rsidR="004873D5" w:rsidRPr="009E4337" w:rsidRDefault="004873D5" w:rsidP="004873D5">
      <w:pPr>
        <w:pStyle w:val="Affa"/>
        <w:numPr>
          <w:ilvl w:val="0"/>
          <w:numId w:val="20"/>
        </w:numPr>
      </w:pPr>
      <w:r w:rsidRPr="009E4337">
        <w:t xml:space="preserve">большие потери в тепловых сетях. </w:t>
      </w:r>
    </w:p>
    <w:p w14:paraId="767D1B1A" w14:textId="77777777" w:rsidR="004873D5" w:rsidRPr="009E4337" w:rsidRDefault="004873D5" w:rsidP="004873D5">
      <w:pPr>
        <w:pStyle w:val="Affa"/>
      </w:pPr>
      <w:r w:rsidRPr="009E4337">
        <w:t>Последствия имеющегося дефицита тепловой мощности котельных практически невозможно оценить и проверить, поскольку отсутствие приборов учета тепловой энергии у потребителей, не стимулирует теплоснабжающую организацию к приведению системы теплоснабжения в соответствие с нормативными требованиями.</w:t>
      </w:r>
    </w:p>
    <w:p w14:paraId="776E80CD" w14:textId="38859986" w:rsidR="00634265" w:rsidRPr="009E4337" w:rsidRDefault="00634265" w:rsidP="00432E56">
      <w:pPr>
        <w:pStyle w:val="Affa"/>
      </w:pPr>
    </w:p>
    <w:p w14:paraId="6550311B" w14:textId="77777777" w:rsidR="00AB0258" w:rsidRPr="009E4337" w:rsidRDefault="00145BBA" w:rsidP="0006129B">
      <w:pPr>
        <w:pStyle w:val="30"/>
        <w:spacing w:line="240" w:lineRule="auto"/>
      </w:pPr>
      <w:bookmarkStart w:id="158" w:name="_Toc158278661"/>
      <w:bookmarkStart w:id="159" w:name="_Toc183331768"/>
      <w:r w:rsidRPr="009E4337">
        <w:t>6.5</w:t>
      </w:r>
      <w:r w:rsidR="00AB0258" w:rsidRPr="009E4337">
        <w:t xml:space="preserve"> </w:t>
      </w:r>
      <w:r w:rsidRPr="009E4337">
        <w:t>О</w:t>
      </w:r>
      <w:r w:rsidR="005E5DE4" w:rsidRPr="009E4337">
        <w:t>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bookmarkEnd w:id="158"/>
      <w:bookmarkEnd w:id="159"/>
    </w:p>
    <w:p w14:paraId="062F216C" w14:textId="27177D33" w:rsidR="0027534B" w:rsidRPr="009E4337" w:rsidRDefault="0008181F" w:rsidP="0027534B">
      <w:pPr>
        <w:pStyle w:val="Affa"/>
      </w:pPr>
      <w:r w:rsidRPr="009E4337">
        <w:t xml:space="preserve">Сведения о резервах тепловой мощности источников теплоснабжения приведены в таблице </w:t>
      </w:r>
      <w:r w:rsidR="009E4337">
        <w:t>19</w:t>
      </w:r>
      <w:r w:rsidRPr="009E4337">
        <w:t xml:space="preserve">. </w:t>
      </w:r>
      <w:r w:rsidR="0027534B">
        <w:t>В</w:t>
      </w:r>
      <w:r w:rsidR="0027534B" w:rsidRPr="009E4337">
        <w:rPr>
          <w:szCs w:val="24"/>
        </w:rPr>
        <w:t xml:space="preserve"> зон</w:t>
      </w:r>
      <w:r w:rsidR="0027534B">
        <w:rPr>
          <w:szCs w:val="24"/>
        </w:rPr>
        <w:t>ах</w:t>
      </w:r>
      <w:r w:rsidR="0027534B" w:rsidRPr="009E4337">
        <w:rPr>
          <w:szCs w:val="24"/>
        </w:rPr>
        <w:t xml:space="preserve"> действия </w:t>
      </w:r>
      <w:r w:rsidR="0027534B">
        <w:rPr>
          <w:szCs w:val="24"/>
        </w:rPr>
        <w:t>источников тепла</w:t>
      </w:r>
      <w:r w:rsidR="0027534B" w:rsidRPr="009E4337">
        <w:rPr>
          <w:szCs w:val="24"/>
        </w:rPr>
        <w:t xml:space="preserve"> дефицит</w:t>
      </w:r>
      <w:r w:rsidR="0027534B">
        <w:rPr>
          <w:szCs w:val="24"/>
        </w:rPr>
        <w:t>ы</w:t>
      </w:r>
      <w:r w:rsidR="0027534B" w:rsidRPr="009E4337">
        <w:rPr>
          <w:szCs w:val="24"/>
        </w:rPr>
        <w:t xml:space="preserve"> тепловой мощности</w:t>
      </w:r>
      <w:r w:rsidR="0027534B">
        <w:rPr>
          <w:szCs w:val="24"/>
        </w:rPr>
        <w:t xml:space="preserve"> не выявлены</w:t>
      </w:r>
      <w:r w:rsidR="0027534B" w:rsidRPr="009E4337">
        <w:t>. Для обеспечения эффективной работы системы теплоснабжения рекомендуется рассмотреть варианты по снижению потерь тепла в тепловой сети.</w:t>
      </w:r>
    </w:p>
    <w:p w14:paraId="5F0DAE48" w14:textId="5921E0D5" w:rsidR="00634265" w:rsidRPr="009E4337" w:rsidRDefault="00634265" w:rsidP="0027534B">
      <w:pPr>
        <w:ind w:firstLine="567"/>
      </w:pPr>
    </w:p>
    <w:p w14:paraId="2AE3D713" w14:textId="77777777" w:rsidR="00EA0D24" w:rsidRPr="009E4337" w:rsidRDefault="00145BBA" w:rsidP="0006129B">
      <w:pPr>
        <w:pStyle w:val="30"/>
        <w:spacing w:line="240" w:lineRule="auto"/>
      </w:pPr>
      <w:bookmarkStart w:id="160" w:name="_Toc32481099"/>
      <w:bookmarkStart w:id="161" w:name="_Toc158278662"/>
      <w:bookmarkStart w:id="162" w:name="_Toc183331769"/>
      <w:r w:rsidRPr="009E4337">
        <w:t xml:space="preserve">6.6 </w:t>
      </w:r>
      <w:r w:rsidR="00EA0D24" w:rsidRPr="009E4337">
        <w:t xml:space="preserve">Изменения, произошедшие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за период, </w:t>
      </w:r>
      <w:r w:rsidR="00042A16" w:rsidRPr="009E4337">
        <w:t>предшествующий разработке (актуализации) схемы теплоснабжения</w:t>
      </w:r>
      <w:bookmarkEnd w:id="160"/>
      <w:bookmarkEnd w:id="161"/>
      <w:bookmarkEnd w:id="162"/>
    </w:p>
    <w:p w14:paraId="01BEC25B" w14:textId="07992F9F" w:rsidR="001D6DAB" w:rsidRPr="009E4337" w:rsidRDefault="00373979" w:rsidP="001D6DAB">
      <w:pPr>
        <w:ind w:firstLine="567"/>
      </w:pPr>
      <w:r w:rsidRPr="009E4337">
        <w:t xml:space="preserve">При актуализации </w:t>
      </w:r>
      <w:r w:rsidR="00DC07D1" w:rsidRPr="009E4337">
        <w:t>схемы были уточнены</w:t>
      </w:r>
      <w:r w:rsidR="001D6DAB" w:rsidRPr="009E4337">
        <w:t xml:space="preserve"> сведения по балансам тепловой мощности и тепловой нагрузки </w:t>
      </w:r>
      <w:r w:rsidR="00C66CE1" w:rsidRPr="009E4337">
        <w:t xml:space="preserve">в зонах действия источников </w:t>
      </w:r>
      <w:r w:rsidR="000C15C2" w:rsidRPr="009E4337">
        <w:t xml:space="preserve">теплоснабжения </w:t>
      </w:r>
      <w:r w:rsidR="001D6DAB" w:rsidRPr="009E4337">
        <w:t xml:space="preserve">по состоянию </w:t>
      </w:r>
      <w:r w:rsidR="00DC07D1" w:rsidRPr="009E4337">
        <w:t>на начало 202</w:t>
      </w:r>
      <w:r w:rsidR="00151788" w:rsidRPr="009E4337">
        <w:t>4</w:t>
      </w:r>
      <w:r w:rsidR="00DC07D1" w:rsidRPr="009E4337">
        <w:t xml:space="preserve"> г.</w:t>
      </w:r>
      <w:r w:rsidR="001D6DAB" w:rsidRPr="009E4337">
        <w:t xml:space="preserve"> </w:t>
      </w:r>
    </w:p>
    <w:p w14:paraId="0E32D75B" w14:textId="77777777" w:rsidR="00EA0D24" w:rsidRPr="009E4337" w:rsidRDefault="00EA0D24" w:rsidP="0006129B">
      <w:pPr>
        <w:ind w:firstLine="709"/>
      </w:pPr>
    </w:p>
    <w:p w14:paraId="4F7C7DAD" w14:textId="77777777" w:rsidR="00586F7C" w:rsidRPr="009E4337" w:rsidRDefault="00586F7C" w:rsidP="0006129B">
      <w:pPr>
        <w:pStyle w:val="21"/>
        <w:spacing w:line="240" w:lineRule="auto"/>
        <w:sectPr w:rsidR="00586F7C" w:rsidRPr="009E4337" w:rsidSect="004C5CD6">
          <w:pgSz w:w="11906" w:h="16838"/>
          <w:pgMar w:top="1134" w:right="851" w:bottom="1134" w:left="1134" w:header="708" w:footer="708" w:gutter="0"/>
          <w:cols w:space="708"/>
          <w:docGrid w:linePitch="360"/>
        </w:sectPr>
      </w:pPr>
      <w:bookmarkStart w:id="163" w:name="_Toc422303787"/>
    </w:p>
    <w:p w14:paraId="75EE287E" w14:textId="77777777" w:rsidR="003A5836" w:rsidRPr="009E4337" w:rsidRDefault="003A5836" w:rsidP="0006129B">
      <w:pPr>
        <w:pStyle w:val="21"/>
        <w:spacing w:line="240" w:lineRule="auto"/>
      </w:pPr>
      <w:bookmarkStart w:id="164" w:name="_Toc158278663"/>
      <w:bookmarkStart w:id="165" w:name="_Toc183331770"/>
      <w:r w:rsidRPr="009E4337">
        <w:lastRenderedPageBreak/>
        <w:t xml:space="preserve">Часть 7 </w:t>
      </w:r>
      <w:bookmarkEnd w:id="163"/>
      <w:r w:rsidR="005E5DE4" w:rsidRPr="009E4337">
        <w:t>Балансы теплоносителя</w:t>
      </w:r>
      <w:bookmarkEnd w:id="164"/>
      <w:bookmarkEnd w:id="165"/>
    </w:p>
    <w:p w14:paraId="4C945106" w14:textId="77777777" w:rsidR="00AB0258" w:rsidRPr="009E4337" w:rsidRDefault="00145BBA" w:rsidP="0006129B">
      <w:pPr>
        <w:pStyle w:val="30"/>
        <w:spacing w:line="240" w:lineRule="auto"/>
      </w:pPr>
      <w:bookmarkStart w:id="166" w:name="_Toc158278664"/>
      <w:bookmarkStart w:id="167" w:name="_Toc183331771"/>
      <w:r w:rsidRPr="009E4337">
        <w:t>7.1</w:t>
      </w:r>
      <w:r w:rsidR="00631856" w:rsidRPr="009E4337">
        <w:t xml:space="preserve"> </w:t>
      </w:r>
      <w:r w:rsidRPr="009E4337">
        <w:t>О</w:t>
      </w:r>
      <w:r w:rsidR="005E5DE4" w:rsidRPr="009E4337">
        <w:t>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bookmarkEnd w:id="166"/>
      <w:bookmarkEnd w:id="167"/>
    </w:p>
    <w:p w14:paraId="70F538B4" w14:textId="77777777" w:rsidR="00BE79C6" w:rsidRPr="009E4337" w:rsidRDefault="00C11A42" w:rsidP="0006129B">
      <w:pPr>
        <w:widowControl w:val="0"/>
        <w:autoSpaceDE w:val="0"/>
        <w:autoSpaceDN w:val="0"/>
        <w:adjustRightInd w:val="0"/>
        <w:ind w:firstLine="567"/>
      </w:pPr>
      <w:r w:rsidRPr="009E4337">
        <w:t xml:space="preserve">В соответствии с </w:t>
      </w:r>
      <w:r w:rsidR="00793902" w:rsidRPr="009E4337">
        <w:t>тре</w:t>
      </w:r>
      <w:r w:rsidR="000120E2" w:rsidRPr="009E4337">
        <w:t>б</w:t>
      </w:r>
      <w:r w:rsidR="00793902" w:rsidRPr="009E4337">
        <w:t xml:space="preserve">ованиями нормативной </w:t>
      </w:r>
      <w:r w:rsidR="000120E2" w:rsidRPr="009E4337">
        <w:t>документации</w:t>
      </w:r>
      <w:r w:rsidR="00793902" w:rsidRPr="009E4337">
        <w:t xml:space="preserve"> система водоподготовки на</w:t>
      </w:r>
      <w:r w:rsidRPr="009E4337">
        <w:t xml:space="preserve"> теплоисточнике должна обеспечивать подачу в тепловую сеть в рабочем режиме воду соответствующего качества и аварийную подпитку водой из систем хозяйственно-питьевого или производственного водопроводов. </w:t>
      </w:r>
    </w:p>
    <w:p w14:paraId="7320223C" w14:textId="2D3AD48F" w:rsidR="008C71E8" w:rsidRPr="009E4337" w:rsidRDefault="008C71E8" w:rsidP="0006129B">
      <w:pPr>
        <w:pStyle w:val="Affa"/>
      </w:pPr>
      <w:r w:rsidRPr="009E4337">
        <w:t>Расхо</w:t>
      </w:r>
      <w:r w:rsidR="00787B99" w:rsidRPr="009E4337">
        <w:t xml:space="preserve">д </w:t>
      </w:r>
      <w:r w:rsidRPr="009E4337">
        <w:t xml:space="preserve">подпиточной воды в рабочем режиме должен компенсировать расчетные (нормируемые) потери сетевой воды в системе теплоснабжения. Расчетные (нормируемые) потери сетевой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теплопотребления. Среднегодовая утечка теплоносителя (м3/ч)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 Сезонная норма утечки теплоносителя устанавливается в пределах среднегодового значения. Технологические потери теплоносителя включают количество воды на наполнение трубопроводов и систем теплопотребления при их плановом ремонте и подключении новых участков сети и потребителей, промывку, дезинфекцию, проведение регламентных испытаний трубопроводов и оборудования тепловых сетей. Для компенсации этих расчетных технологических потерь (затрат) сетевой воды, необходима дополнительная производительность водоподготовительной установки и соответствующего оборудования (свыше 0,25 % от объема теплосети), которая зависит от интенсивности заполнения трубопроводов. </w:t>
      </w:r>
    </w:p>
    <w:p w14:paraId="7EFCB971" w14:textId="3C1C9EE0" w:rsidR="009B43BD" w:rsidRDefault="00723EFD" w:rsidP="0006129B">
      <w:pPr>
        <w:pStyle w:val="Affa"/>
      </w:pPr>
      <w:r w:rsidRPr="009E4337">
        <w:t xml:space="preserve">Балансы потребления теплоносителя теплопотребляющими установками приведены в таблице </w:t>
      </w:r>
      <w:r w:rsidR="009E4337">
        <w:t>20.</w:t>
      </w:r>
    </w:p>
    <w:p w14:paraId="12BB8A9F" w14:textId="77777777" w:rsidR="009E4337" w:rsidRPr="009E4337" w:rsidRDefault="009E4337" w:rsidP="0006129B">
      <w:pPr>
        <w:pStyle w:val="Affa"/>
      </w:pPr>
    </w:p>
    <w:p w14:paraId="505FE427" w14:textId="150DE3A3" w:rsidR="00723EFD" w:rsidRPr="009E4337" w:rsidRDefault="00723EFD" w:rsidP="0006129B">
      <w:pPr>
        <w:widowControl w:val="0"/>
        <w:adjustRightInd w:val="0"/>
        <w:textAlignment w:val="baseline"/>
      </w:pPr>
      <w:r w:rsidRPr="009E4337">
        <w:rPr>
          <w:rFonts w:eastAsia="Microsoft YaHei"/>
          <w:bCs/>
          <w:spacing w:val="-5"/>
          <w:szCs w:val="18"/>
        </w:rPr>
        <w:t xml:space="preserve">Таблица </w:t>
      </w:r>
      <w:r w:rsidR="008A3CE6" w:rsidRPr="009E4337">
        <w:rPr>
          <w:rFonts w:eastAsia="Microsoft YaHei"/>
          <w:bCs/>
          <w:spacing w:val="-5"/>
          <w:szCs w:val="18"/>
        </w:rPr>
        <w:fldChar w:fldCharType="begin"/>
      </w:r>
      <w:r w:rsidRPr="009E4337">
        <w:rPr>
          <w:rFonts w:eastAsia="Microsoft YaHei"/>
          <w:bCs/>
          <w:spacing w:val="-5"/>
          <w:szCs w:val="18"/>
        </w:rPr>
        <w:instrText xml:space="preserve"> SEQ Таблица \* ARABIC </w:instrText>
      </w:r>
      <w:r w:rsidR="008A3CE6" w:rsidRPr="009E4337">
        <w:rPr>
          <w:rFonts w:eastAsia="Microsoft YaHei"/>
          <w:bCs/>
          <w:spacing w:val="-5"/>
          <w:szCs w:val="18"/>
        </w:rPr>
        <w:fldChar w:fldCharType="separate"/>
      </w:r>
      <w:r w:rsidR="00421AC7">
        <w:rPr>
          <w:rFonts w:eastAsia="Microsoft YaHei"/>
          <w:bCs/>
          <w:noProof/>
          <w:spacing w:val="-5"/>
          <w:szCs w:val="18"/>
        </w:rPr>
        <w:t>20</w:t>
      </w:r>
      <w:r w:rsidR="008A3CE6" w:rsidRPr="009E4337">
        <w:rPr>
          <w:rFonts w:eastAsia="Microsoft YaHei"/>
          <w:bCs/>
          <w:spacing w:val="-5"/>
          <w:szCs w:val="18"/>
        </w:rPr>
        <w:fldChar w:fldCharType="end"/>
      </w:r>
      <w:r w:rsidRPr="009E4337">
        <w:rPr>
          <w:rFonts w:eastAsia="Microsoft YaHei"/>
          <w:bCs/>
          <w:spacing w:val="-5"/>
          <w:szCs w:val="18"/>
        </w:rPr>
        <w:t xml:space="preserve"> – </w:t>
      </w:r>
      <w:r w:rsidRPr="009E4337">
        <w:t>Балансы потребления теплоносителя</w:t>
      </w:r>
    </w:p>
    <w:tbl>
      <w:tblPr>
        <w:tblW w:w="496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3"/>
        <w:gridCol w:w="2313"/>
        <w:gridCol w:w="1233"/>
        <w:gridCol w:w="1030"/>
        <w:gridCol w:w="1356"/>
        <w:gridCol w:w="713"/>
        <w:gridCol w:w="1473"/>
        <w:gridCol w:w="1463"/>
      </w:tblGrid>
      <w:tr w:rsidR="009E4337" w:rsidRPr="009E4337" w14:paraId="438E9E63" w14:textId="77777777" w:rsidTr="00D10AD4">
        <w:trPr>
          <w:cantSplit/>
          <w:trHeight w:val="461"/>
          <w:tblHeader/>
        </w:trPr>
        <w:tc>
          <w:tcPr>
            <w:tcW w:w="245" w:type="pct"/>
            <w:vMerge w:val="restart"/>
          </w:tcPr>
          <w:p w14:paraId="09C08603" w14:textId="77777777" w:rsidR="009F66B5" w:rsidRPr="009E4337" w:rsidRDefault="009F66B5" w:rsidP="009F66B5">
            <w:pPr>
              <w:jc w:val="center"/>
              <w:rPr>
                <w:sz w:val="20"/>
                <w:szCs w:val="20"/>
              </w:rPr>
            </w:pPr>
            <w:r w:rsidRPr="009E4337">
              <w:rPr>
                <w:sz w:val="20"/>
                <w:szCs w:val="20"/>
              </w:rPr>
              <w:t>№ п/п</w:t>
            </w:r>
          </w:p>
        </w:tc>
        <w:tc>
          <w:tcPr>
            <w:tcW w:w="1148" w:type="pct"/>
            <w:vMerge w:val="restart"/>
            <w:shd w:val="clear" w:color="auto" w:fill="auto"/>
            <w:vAlign w:val="center"/>
          </w:tcPr>
          <w:p w14:paraId="39E1CC66" w14:textId="77777777" w:rsidR="009F66B5" w:rsidRPr="009E4337" w:rsidRDefault="009F66B5" w:rsidP="009F66B5">
            <w:pPr>
              <w:jc w:val="center"/>
              <w:rPr>
                <w:sz w:val="20"/>
                <w:szCs w:val="20"/>
              </w:rPr>
            </w:pPr>
            <w:r w:rsidRPr="009E4337">
              <w:rPr>
                <w:sz w:val="20"/>
                <w:szCs w:val="20"/>
              </w:rPr>
              <w:t>Источник тепловой энергии</w:t>
            </w:r>
          </w:p>
        </w:tc>
        <w:tc>
          <w:tcPr>
            <w:tcW w:w="612" w:type="pct"/>
            <w:vMerge w:val="restart"/>
            <w:vAlign w:val="center"/>
          </w:tcPr>
          <w:p w14:paraId="266B3E72" w14:textId="77777777" w:rsidR="009F66B5" w:rsidRPr="009E4337" w:rsidRDefault="009F66B5" w:rsidP="009F66B5">
            <w:pPr>
              <w:widowControl w:val="0"/>
              <w:adjustRightInd w:val="0"/>
              <w:jc w:val="center"/>
              <w:textAlignment w:val="baseline"/>
              <w:rPr>
                <w:b/>
                <w:bCs/>
                <w:iCs/>
                <w:spacing w:val="-5"/>
                <w:sz w:val="20"/>
                <w:szCs w:val="20"/>
              </w:rPr>
            </w:pPr>
            <w:r w:rsidRPr="009E4337">
              <w:rPr>
                <w:sz w:val="20"/>
                <w:szCs w:val="20"/>
              </w:rPr>
              <w:t>Присоединенная тепловая нагрузка, Гкал/час</w:t>
            </w:r>
          </w:p>
        </w:tc>
        <w:tc>
          <w:tcPr>
            <w:tcW w:w="511" w:type="pct"/>
            <w:vMerge w:val="restart"/>
            <w:vAlign w:val="center"/>
          </w:tcPr>
          <w:p w14:paraId="7B4769A3" w14:textId="77777777" w:rsidR="009F66B5" w:rsidRPr="009E4337" w:rsidRDefault="009F66B5" w:rsidP="009F66B5">
            <w:pPr>
              <w:jc w:val="center"/>
              <w:rPr>
                <w:sz w:val="20"/>
                <w:szCs w:val="20"/>
              </w:rPr>
            </w:pPr>
            <w:r w:rsidRPr="009E4337">
              <w:rPr>
                <w:sz w:val="20"/>
                <w:szCs w:val="20"/>
              </w:rPr>
              <w:t>Объем тепловых сетей, м3</w:t>
            </w:r>
          </w:p>
        </w:tc>
        <w:tc>
          <w:tcPr>
            <w:tcW w:w="673" w:type="pct"/>
            <w:vMerge w:val="restart"/>
            <w:tcBorders>
              <w:right w:val="single" w:sz="4" w:space="0" w:color="auto"/>
            </w:tcBorders>
            <w:shd w:val="clear" w:color="auto" w:fill="auto"/>
            <w:vAlign w:val="center"/>
          </w:tcPr>
          <w:p w14:paraId="7DAC8454" w14:textId="0D523EA4" w:rsidR="009F66B5" w:rsidRPr="009E4337" w:rsidRDefault="009F66B5" w:rsidP="009F66B5">
            <w:pPr>
              <w:jc w:val="center"/>
              <w:rPr>
                <w:sz w:val="20"/>
                <w:szCs w:val="20"/>
              </w:rPr>
            </w:pPr>
            <w:r w:rsidRPr="009E4337">
              <w:rPr>
                <w:sz w:val="20"/>
                <w:szCs w:val="20"/>
              </w:rPr>
              <w:t>Нормативная величина подпитки тепловых сетей по СП 124.13330, м</w:t>
            </w:r>
            <w:r w:rsidRPr="009E4337">
              <w:rPr>
                <w:sz w:val="20"/>
                <w:szCs w:val="20"/>
                <w:vertAlign w:val="superscript"/>
              </w:rPr>
              <w:t>3</w:t>
            </w:r>
            <w:r w:rsidRPr="009E4337">
              <w:rPr>
                <w:sz w:val="20"/>
                <w:szCs w:val="20"/>
              </w:rPr>
              <w:t>/ч</w:t>
            </w:r>
          </w:p>
        </w:tc>
        <w:tc>
          <w:tcPr>
            <w:tcW w:w="1811" w:type="pct"/>
            <w:gridSpan w:val="3"/>
            <w:tcBorders>
              <w:right w:val="single" w:sz="4" w:space="0" w:color="auto"/>
            </w:tcBorders>
          </w:tcPr>
          <w:p w14:paraId="5E5D7CEE" w14:textId="2049C612" w:rsidR="009F66B5" w:rsidRPr="009E4337" w:rsidRDefault="00DC07D1" w:rsidP="009F66B5">
            <w:pPr>
              <w:jc w:val="center"/>
              <w:rPr>
                <w:sz w:val="20"/>
                <w:szCs w:val="20"/>
              </w:rPr>
            </w:pPr>
            <w:r w:rsidRPr="009E4337">
              <w:rPr>
                <w:sz w:val="20"/>
                <w:szCs w:val="20"/>
              </w:rPr>
              <w:t>Расчетная величина подпитки тепловой сети, тыс.м³/год, в т.ч.:</w:t>
            </w:r>
          </w:p>
        </w:tc>
      </w:tr>
      <w:tr w:rsidR="009E4337" w:rsidRPr="009E4337" w14:paraId="311DD296" w14:textId="77777777" w:rsidTr="00D10AD4">
        <w:trPr>
          <w:cantSplit/>
          <w:trHeight w:val="461"/>
          <w:tblHeader/>
        </w:trPr>
        <w:tc>
          <w:tcPr>
            <w:tcW w:w="245" w:type="pct"/>
            <w:vMerge/>
          </w:tcPr>
          <w:p w14:paraId="515F1355" w14:textId="77777777" w:rsidR="009F66B5" w:rsidRPr="009E4337" w:rsidRDefault="009F66B5" w:rsidP="009F66B5">
            <w:pPr>
              <w:jc w:val="center"/>
              <w:rPr>
                <w:sz w:val="20"/>
                <w:szCs w:val="20"/>
              </w:rPr>
            </w:pPr>
          </w:p>
        </w:tc>
        <w:tc>
          <w:tcPr>
            <w:tcW w:w="1148" w:type="pct"/>
            <w:vMerge/>
            <w:shd w:val="clear" w:color="auto" w:fill="auto"/>
            <w:vAlign w:val="center"/>
          </w:tcPr>
          <w:p w14:paraId="477575C7" w14:textId="77777777" w:rsidR="009F66B5" w:rsidRPr="009E4337" w:rsidRDefault="009F66B5" w:rsidP="009F66B5">
            <w:pPr>
              <w:jc w:val="center"/>
              <w:rPr>
                <w:sz w:val="20"/>
                <w:szCs w:val="20"/>
              </w:rPr>
            </w:pPr>
          </w:p>
        </w:tc>
        <w:tc>
          <w:tcPr>
            <w:tcW w:w="612" w:type="pct"/>
            <w:vMerge/>
            <w:vAlign w:val="center"/>
          </w:tcPr>
          <w:p w14:paraId="00341B3A" w14:textId="77777777" w:rsidR="009F66B5" w:rsidRPr="009E4337" w:rsidRDefault="009F66B5" w:rsidP="009F66B5">
            <w:pPr>
              <w:widowControl w:val="0"/>
              <w:adjustRightInd w:val="0"/>
              <w:jc w:val="center"/>
              <w:textAlignment w:val="baseline"/>
              <w:rPr>
                <w:sz w:val="20"/>
                <w:szCs w:val="20"/>
              </w:rPr>
            </w:pPr>
          </w:p>
        </w:tc>
        <w:tc>
          <w:tcPr>
            <w:tcW w:w="511" w:type="pct"/>
            <w:vMerge/>
            <w:vAlign w:val="center"/>
          </w:tcPr>
          <w:p w14:paraId="6A0541EE" w14:textId="77777777" w:rsidR="009F66B5" w:rsidRPr="009E4337" w:rsidRDefault="009F66B5" w:rsidP="009F66B5">
            <w:pPr>
              <w:jc w:val="center"/>
              <w:rPr>
                <w:sz w:val="20"/>
                <w:szCs w:val="20"/>
              </w:rPr>
            </w:pPr>
          </w:p>
        </w:tc>
        <w:tc>
          <w:tcPr>
            <w:tcW w:w="673" w:type="pct"/>
            <w:vMerge/>
            <w:tcBorders>
              <w:right w:val="single" w:sz="4" w:space="0" w:color="auto"/>
            </w:tcBorders>
            <w:shd w:val="clear" w:color="auto" w:fill="auto"/>
            <w:vAlign w:val="center"/>
          </w:tcPr>
          <w:p w14:paraId="66BF3AB3" w14:textId="77777777" w:rsidR="009F66B5" w:rsidRPr="009E4337" w:rsidRDefault="009F66B5" w:rsidP="009F66B5">
            <w:pPr>
              <w:jc w:val="center"/>
              <w:rPr>
                <w:sz w:val="20"/>
                <w:szCs w:val="20"/>
              </w:rPr>
            </w:pPr>
          </w:p>
        </w:tc>
        <w:tc>
          <w:tcPr>
            <w:tcW w:w="354" w:type="pct"/>
            <w:tcBorders>
              <w:right w:val="single" w:sz="4" w:space="0" w:color="auto"/>
            </w:tcBorders>
          </w:tcPr>
          <w:p w14:paraId="513BDB30" w14:textId="77777777" w:rsidR="009F66B5" w:rsidRPr="009E4337" w:rsidRDefault="009F66B5" w:rsidP="009F66B5">
            <w:pPr>
              <w:pStyle w:val="TableParagraph"/>
              <w:tabs>
                <w:tab w:val="left" w:pos="4939"/>
                <w:tab w:val="left" w:pos="7045"/>
                <w:tab w:val="left" w:pos="8996"/>
              </w:tabs>
              <w:rPr>
                <w:rFonts w:ascii="Times New Roman" w:hAnsi="Times New Roman"/>
                <w:sz w:val="20"/>
                <w:szCs w:val="20"/>
                <w:lang w:val="ru-RU"/>
              </w:rPr>
            </w:pPr>
            <w:r w:rsidRPr="009E4337">
              <w:rPr>
                <w:rFonts w:ascii="Times New Roman" w:hAnsi="Times New Roman"/>
                <w:sz w:val="20"/>
                <w:szCs w:val="20"/>
                <w:lang w:val="ru-RU"/>
              </w:rPr>
              <w:t>Всего</w:t>
            </w:r>
            <w:r w:rsidRPr="009E4337">
              <w:rPr>
                <w:rFonts w:ascii="Times New Roman" w:hAnsi="Times New Roman"/>
                <w:spacing w:val="-1"/>
                <w:sz w:val="20"/>
                <w:szCs w:val="20"/>
                <w:lang w:val="ru-RU"/>
              </w:rPr>
              <w:t xml:space="preserve"> </w:t>
            </w:r>
          </w:p>
        </w:tc>
        <w:tc>
          <w:tcPr>
            <w:tcW w:w="731" w:type="pct"/>
            <w:tcBorders>
              <w:right w:val="single" w:sz="4" w:space="0" w:color="auto"/>
            </w:tcBorders>
          </w:tcPr>
          <w:p w14:paraId="0054AB70" w14:textId="77777777" w:rsidR="009F66B5" w:rsidRPr="009E4337" w:rsidRDefault="009F66B5" w:rsidP="009F66B5">
            <w:pPr>
              <w:pStyle w:val="TableParagraph"/>
              <w:tabs>
                <w:tab w:val="left" w:pos="1743"/>
                <w:tab w:val="left" w:pos="2592"/>
                <w:tab w:val="left" w:pos="4994"/>
                <w:tab w:val="left" w:pos="7045"/>
                <w:tab w:val="left" w:pos="8996"/>
              </w:tabs>
              <w:rPr>
                <w:rFonts w:ascii="Times New Roman" w:hAnsi="Times New Roman"/>
                <w:sz w:val="20"/>
                <w:szCs w:val="20"/>
                <w:lang w:val="ru-RU"/>
              </w:rPr>
            </w:pPr>
            <w:r w:rsidRPr="009E4337">
              <w:rPr>
                <w:rFonts w:ascii="Times New Roman" w:hAnsi="Times New Roman"/>
                <w:sz w:val="20"/>
                <w:szCs w:val="20"/>
                <w:lang w:val="ru-RU"/>
              </w:rPr>
              <w:t>нормативные утечки теплоносителя</w:t>
            </w:r>
          </w:p>
        </w:tc>
        <w:tc>
          <w:tcPr>
            <w:tcW w:w="726" w:type="pct"/>
            <w:tcBorders>
              <w:right w:val="single" w:sz="4" w:space="0" w:color="auto"/>
            </w:tcBorders>
          </w:tcPr>
          <w:p w14:paraId="4B41A9D9" w14:textId="77777777" w:rsidR="009F66B5" w:rsidRPr="009E4337" w:rsidRDefault="009F66B5" w:rsidP="009F66B5">
            <w:pPr>
              <w:pStyle w:val="TableParagraph"/>
              <w:rPr>
                <w:rFonts w:ascii="Times New Roman" w:hAnsi="Times New Roman"/>
                <w:sz w:val="20"/>
                <w:szCs w:val="20"/>
                <w:lang w:val="ru-RU"/>
              </w:rPr>
            </w:pPr>
            <w:r w:rsidRPr="009E4337">
              <w:rPr>
                <w:rFonts w:ascii="Times New Roman" w:hAnsi="Times New Roman"/>
                <w:sz w:val="20"/>
                <w:szCs w:val="20"/>
                <w:lang w:val="ru-RU"/>
              </w:rPr>
              <w:t>-</w:t>
            </w:r>
            <w:r w:rsidRPr="009E4337">
              <w:rPr>
                <w:rFonts w:ascii="Times New Roman" w:hAnsi="Times New Roman"/>
                <w:spacing w:val="15"/>
                <w:sz w:val="20"/>
                <w:szCs w:val="20"/>
                <w:lang w:val="ru-RU"/>
              </w:rPr>
              <w:t xml:space="preserve"> </w:t>
            </w:r>
            <w:r w:rsidRPr="009E4337">
              <w:rPr>
                <w:rFonts w:ascii="Times New Roman" w:hAnsi="Times New Roman"/>
                <w:sz w:val="20"/>
                <w:szCs w:val="20"/>
                <w:lang w:val="ru-RU"/>
              </w:rPr>
              <w:t>отпуск</w:t>
            </w:r>
            <w:r w:rsidRPr="009E4337">
              <w:rPr>
                <w:rFonts w:ascii="Times New Roman" w:hAnsi="Times New Roman"/>
                <w:spacing w:val="20"/>
                <w:sz w:val="20"/>
                <w:szCs w:val="20"/>
                <w:lang w:val="ru-RU"/>
              </w:rPr>
              <w:t xml:space="preserve"> </w:t>
            </w:r>
            <w:r w:rsidRPr="009E4337">
              <w:rPr>
                <w:rFonts w:ascii="Times New Roman" w:hAnsi="Times New Roman"/>
                <w:sz w:val="20"/>
                <w:szCs w:val="20"/>
                <w:lang w:val="ru-RU"/>
              </w:rPr>
              <w:t>теплоносителя</w:t>
            </w:r>
            <w:r w:rsidRPr="009E4337">
              <w:rPr>
                <w:rFonts w:ascii="Times New Roman" w:hAnsi="Times New Roman"/>
                <w:spacing w:val="19"/>
                <w:sz w:val="20"/>
                <w:szCs w:val="20"/>
                <w:lang w:val="ru-RU"/>
              </w:rPr>
              <w:t xml:space="preserve"> </w:t>
            </w:r>
            <w:r w:rsidRPr="009E4337">
              <w:rPr>
                <w:rFonts w:ascii="Times New Roman" w:hAnsi="Times New Roman"/>
                <w:sz w:val="20"/>
                <w:szCs w:val="20"/>
                <w:lang w:val="ru-RU"/>
              </w:rPr>
              <w:t>из</w:t>
            </w:r>
            <w:r w:rsidRPr="009E4337">
              <w:rPr>
                <w:rFonts w:ascii="Times New Roman" w:hAnsi="Times New Roman"/>
                <w:spacing w:val="18"/>
                <w:sz w:val="20"/>
                <w:szCs w:val="20"/>
                <w:lang w:val="ru-RU"/>
              </w:rPr>
              <w:t xml:space="preserve"> </w:t>
            </w:r>
            <w:r w:rsidRPr="009E4337">
              <w:rPr>
                <w:rFonts w:ascii="Times New Roman" w:hAnsi="Times New Roman"/>
                <w:sz w:val="20"/>
                <w:szCs w:val="20"/>
                <w:lang w:val="ru-RU"/>
              </w:rPr>
              <w:t>тепловых</w:t>
            </w:r>
            <w:r w:rsidRPr="009E4337">
              <w:rPr>
                <w:rFonts w:ascii="Times New Roman" w:hAnsi="Times New Roman"/>
                <w:spacing w:val="20"/>
                <w:sz w:val="20"/>
                <w:szCs w:val="20"/>
                <w:lang w:val="ru-RU"/>
              </w:rPr>
              <w:t xml:space="preserve"> </w:t>
            </w:r>
            <w:r w:rsidRPr="009E4337">
              <w:rPr>
                <w:rFonts w:ascii="Times New Roman" w:hAnsi="Times New Roman"/>
                <w:sz w:val="20"/>
                <w:szCs w:val="20"/>
                <w:lang w:val="ru-RU"/>
              </w:rPr>
              <w:t>сетей</w:t>
            </w:r>
            <w:r w:rsidRPr="009E4337">
              <w:rPr>
                <w:rFonts w:ascii="Times New Roman" w:hAnsi="Times New Roman"/>
                <w:spacing w:val="16"/>
                <w:sz w:val="20"/>
                <w:szCs w:val="20"/>
                <w:lang w:val="ru-RU"/>
              </w:rPr>
              <w:t xml:space="preserve"> </w:t>
            </w:r>
            <w:r w:rsidRPr="009E4337">
              <w:rPr>
                <w:rFonts w:ascii="Times New Roman" w:hAnsi="Times New Roman"/>
                <w:sz w:val="20"/>
                <w:szCs w:val="20"/>
                <w:lang w:val="ru-RU"/>
              </w:rPr>
              <w:t>на</w:t>
            </w:r>
            <w:r w:rsidRPr="009E4337">
              <w:rPr>
                <w:rFonts w:ascii="Times New Roman" w:hAnsi="Times New Roman"/>
                <w:spacing w:val="17"/>
                <w:sz w:val="20"/>
                <w:szCs w:val="20"/>
                <w:lang w:val="ru-RU"/>
              </w:rPr>
              <w:t xml:space="preserve"> </w:t>
            </w:r>
            <w:r w:rsidRPr="009E4337">
              <w:rPr>
                <w:rFonts w:ascii="Times New Roman" w:hAnsi="Times New Roman"/>
                <w:sz w:val="20"/>
                <w:szCs w:val="20"/>
                <w:lang w:val="ru-RU"/>
              </w:rPr>
              <w:t>гвс</w:t>
            </w:r>
            <w:r w:rsidRPr="009E4337">
              <w:rPr>
                <w:rFonts w:ascii="Times New Roman" w:hAnsi="Times New Roman"/>
                <w:spacing w:val="18"/>
                <w:sz w:val="20"/>
                <w:szCs w:val="20"/>
                <w:lang w:val="ru-RU"/>
              </w:rPr>
              <w:t xml:space="preserve"> </w:t>
            </w:r>
            <w:r w:rsidRPr="009E4337">
              <w:rPr>
                <w:rFonts w:ascii="Times New Roman" w:hAnsi="Times New Roman"/>
                <w:sz w:val="20"/>
                <w:szCs w:val="20"/>
                <w:lang w:val="ru-RU"/>
              </w:rPr>
              <w:t>(для</w:t>
            </w:r>
            <w:r w:rsidRPr="009E4337">
              <w:rPr>
                <w:rFonts w:ascii="Times New Roman" w:hAnsi="Times New Roman"/>
                <w:spacing w:val="17"/>
                <w:sz w:val="20"/>
                <w:szCs w:val="20"/>
                <w:lang w:val="ru-RU"/>
              </w:rPr>
              <w:t xml:space="preserve"> </w:t>
            </w:r>
            <w:r w:rsidRPr="009E4337">
              <w:rPr>
                <w:rFonts w:ascii="Times New Roman" w:hAnsi="Times New Roman"/>
                <w:sz w:val="20"/>
                <w:szCs w:val="20"/>
                <w:lang w:val="ru-RU"/>
              </w:rPr>
              <w:t>открытых</w:t>
            </w:r>
            <w:r w:rsidRPr="009E4337">
              <w:rPr>
                <w:rFonts w:ascii="Times New Roman" w:hAnsi="Times New Roman"/>
                <w:spacing w:val="15"/>
                <w:sz w:val="20"/>
                <w:szCs w:val="20"/>
                <w:lang w:val="ru-RU"/>
              </w:rPr>
              <w:t xml:space="preserve"> </w:t>
            </w:r>
            <w:r w:rsidRPr="009E4337">
              <w:rPr>
                <w:rFonts w:ascii="Times New Roman" w:hAnsi="Times New Roman"/>
                <w:sz w:val="20"/>
                <w:szCs w:val="20"/>
                <w:lang w:val="ru-RU"/>
              </w:rPr>
              <w:t>систем</w:t>
            </w:r>
            <w:r w:rsidRPr="009E4337">
              <w:rPr>
                <w:rFonts w:ascii="Times New Roman" w:hAnsi="Times New Roman"/>
                <w:spacing w:val="16"/>
                <w:sz w:val="20"/>
                <w:szCs w:val="20"/>
                <w:lang w:val="ru-RU"/>
              </w:rPr>
              <w:t xml:space="preserve"> </w:t>
            </w:r>
            <w:r w:rsidRPr="009E4337">
              <w:rPr>
                <w:rFonts w:ascii="Times New Roman" w:hAnsi="Times New Roman"/>
                <w:sz w:val="20"/>
                <w:szCs w:val="20"/>
                <w:lang w:val="ru-RU"/>
              </w:rPr>
              <w:t>тепло</w:t>
            </w:r>
            <w:r w:rsidRPr="009E4337">
              <w:rPr>
                <w:rFonts w:ascii="Times New Roman" w:hAnsi="Times New Roman"/>
                <w:spacing w:val="-52"/>
                <w:sz w:val="20"/>
                <w:szCs w:val="20"/>
                <w:lang w:val="ru-RU"/>
              </w:rPr>
              <w:t xml:space="preserve"> </w:t>
            </w:r>
            <w:r w:rsidRPr="009E4337">
              <w:rPr>
                <w:rFonts w:ascii="Times New Roman" w:hAnsi="Times New Roman"/>
                <w:sz w:val="20"/>
                <w:szCs w:val="20"/>
                <w:lang w:val="ru-RU"/>
              </w:rPr>
              <w:t>снабжения)</w:t>
            </w:r>
          </w:p>
        </w:tc>
      </w:tr>
      <w:tr w:rsidR="005A5F31" w:rsidRPr="009E4337" w14:paraId="39278E5B" w14:textId="77777777" w:rsidTr="005A5F31">
        <w:trPr>
          <w:cantSplit/>
          <w:trHeight w:val="451"/>
        </w:trPr>
        <w:tc>
          <w:tcPr>
            <w:tcW w:w="245" w:type="pct"/>
            <w:shd w:val="clear" w:color="auto" w:fill="auto"/>
            <w:vAlign w:val="center"/>
          </w:tcPr>
          <w:p w14:paraId="602483CE" w14:textId="7EEE88B6" w:rsidR="005A5F31" w:rsidRPr="005A5F31" w:rsidRDefault="005A5F31" w:rsidP="005A5F31">
            <w:pPr>
              <w:pStyle w:val="aa"/>
              <w:jc w:val="center"/>
              <w:rPr>
                <w:sz w:val="22"/>
                <w:szCs w:val="22"/>
              </w:rPr>
            </w:pPr>
            <w:r w:rsidRPr="005A5F31">
              <w:rPr>
                <w:sz w:val="22"/>
                <w:szCs w:val="22"/>
              </w:rPr>
              <w:t>1</w:t>
            </w:r>
          </w:p>
        </w:tc>
        <w:tc>
          <w:tcPr>
            <w:tcW w:w="1148" w:type="pct"/>
            <w:tcBorders>
              <w:top w:val="nil"/>
              <w:left w:val="single" w:sz="8" w:space="0" w:color="auto"/>
              <w:bottom w:val="single" w:sz="8" w:space="0" w:color="auto"/>
              <w:right w:val="single" w:sz="8" w:space="0" w:color="auto"/>
            </w:tcBorders>
            <w:shd w:val="clear" w:color="auto" w:fill="auto"/>
            <w:vAlign w:val="center"/>
          </w:tcPr>
          <w:p w14:paraId="73E16254" w14:textId="2E0BDA55" w:rsidR="005A5F31" w:rsidRPr="005A5F31" w:rsidRDefault="005A5F31" w:rsidP="005A5F31">
            <w:pPr>
              <w:jc w:val="center"/>
              <w:rPr>
                <w:sz w:val="22"/>
                <w:szCs w:val="22"/>
              </w:rPr>
            </w:pPr>
            <w:r w:rsidRPr="005A5F31">
              <w:rPr>
                <w:color w:val="000000"/>
                <w:sz w:val="22"/>
                <w:szCs w:val="22"/>
              </w:rPr>
              <w:t>Котельная «Школа» (с. Дунаево)</w:t>
            </w:r>
          </w:p>
        </w:tc>
        <w:tc>
          <w:tcPr>
            <w:tcW w:w="612" w:type="pct"/>
            <w:tcBorders>
              <w:top w:val="nil"/>
              <w:left w:val="nil"/>
              <w:bottom w:val="single" w:sz="8" w:space="0" w:color="000000"/>
              <w:right w:val="single" w:sz="8" w:space="0" w:color="000000"/>
            </w:tcBorders>
            <w:shd w:val="clear" w:color="auto" w:fill="auto"/>
            <w:vAlign w:val="center"/>
          </w:tcPr>
          <w:p w14:paraId="28863152" w14:textId="769F446C" w:rsidR="005A5F31" w:rsidRPr="005A5F31" w:rsidRDefault="005A5F31" w:rsidP="005A5F31">
            <w:pPr>
              <w:jc w:val="center"/>
              <w:rPr>
                <w:sz w:val="22"/>
                <w:szCs w:val="22"/>
              </w:rPr>
            </w:pPr>
            <w:r w:rsidRPr="005A5F31">
              <w:rPr>
                <w:sz w:val="22"/>
                <w:szCs w:val="22"/>
              </w:rPr>
              <w:t>0,383</w:t>
            </w:r>
          </w:p>
        </w:tc>
        <w:tc>
          <w:tcPr>
            <w:tcW w:w="511" w:type="pct"/>
            <w:tcBorders>
              <w:top w:val="nil"/>
              <w:left w:val="nil"/>
              <w:bottom w:val="single" w:sz="8" w:space="0" w:color="000000"/>
              <w:right w:val="single" w:sz="8" w:space="0" w:color="000000"/>
            </w:tcBorders>
            <w:shd w:val="clear" w:color="auto" w:fill="auto"/>
            <w:vAlign w:val="center"/>
          </w:tcPr>
          <w:p w14:paraId="3F1ED38E" w14:textId="3C79824D" w:rsidR="005A5F31" w:rsidRPr="005A5F31" w:rsidRDefault="005A5F31" w:rsidP="005A5F31">
            <w:pPr>
              <w:jc w:val="center"/>
              <w:rPr>
                <w:sz w:val="22"/>
                <w:szCs w:val="22"/>
              </w:rPr>
            </w:pPr>
            <w:r w:rsidRPr="005A5F31">
              <w:rPr>
                <w:sz w:val="22"/>
                <w:szCs w:val="22"/>
              </w:rPr>
              <w:t>31,17</w:t>
            </w:r>
          </w:p>
        </w:tc>
        <w:tc>
          <w:tcPr>
            <w:tcW w:w="673" w:type="pct"/>
            <w:tcBorders>
              <w:top w:val="nil"/>
              <w:left w:val="nil"/>
              <w:bottom w:val="single" w:sz="8" w:space="0" w:color="000000"/>
              <w:right w:val="single" w:sz="8" w:space="0" w:color="auto"/>
            </w:tcBorders>
            <w:shd w:val="clear" w:color="auto" w:fill="auto"/>
            <w:vAlign w:val="center"/>
          </w:tcPr>
          <w:p w14:paraId="1CA6D457" w14:textId="4074223A" w:rsidR="005A5F31" w:rsidRPr="005A5F31" w:rsidRDefault="005A5F31" w:rsidP="005A5F31">
            <w:pPr>
              <w:jc w:val="center"/>
              <w:rPr>
                <w:sz w:val="22"/>
                <w:szCs w:val="22"/>
              </w:rPr>
            </w:pPr>
            <w:r w:rsidRPr="005A5F31">
              <w:rPr>
                <w:sz w:val="22"/>
                <w:szCs w:val="22"/>
              </w:rPr>
              <w:t>0,078</w:t>
            </w:r>
          </w:p>
        </w:tc>
        <w:tc>
          <w:tcPr>
            <w:tcW w:w="354" w:type="pct"/>
            <w:tcBorders>
              <w:top w:val="nil"/>
              <w:left w:val="nil"/>
              <w:bottom w:val="single" w:sz="8" w:space="0" w:color="000000"/>
              <w:right w:val="single" w:sz="8" w:space="0" w:color="auto"/>
            </w:tcBorders>
            <w:shd w:val="clear" w:color="auto" w:fill="auto"/>
            <w:vAlign w:val="center"/>
          </w:tcPr>
          <w:p w14:paraId="472CDAB5" w14:textId="05B291E5" w:rsidR="005A5F31" w:rsidRPr="005A5F31" w:rsidRDefault="005A5F31" w:rsidP="005A5F31">
            <w:pPr>
              <w:jc w:val="center"/>
              <w:rPr>
                <w:sz w:val="22"/>
                <w:szCs w:val="22"/>
              </w:rPr>
            </w:pPr>
            <w:r w:rsidRPr="005A5F31">
              <w:rPr>
                <w:sz w:val="22"/>
                <w:szCs w:val="22"/>
              </w:rPr>
              <w:t>1,002</w:t>
            </w:r>
          </w:p>
        </w:tc>
        <w:tc>
          <w:tcPr>
            <w:tcW w:w="731" w:type="pct"/>
            <w:tcBorders>
              <w:top w:val="nil"/>
              <w:left w:val="nil"/>
              <w:bottom w:val="single" w:sz="8" w:space="0" w:color="000000"/>
              <w:right w:val="single" w:sz="8" w:space="0" w:color="auto"/>
            </w:tcBorders>
            <w:shd w:val="clear" w:color="auto" w:fill="auto"/>
            <w:vAlign w:val="center"/>
          </w:tcPr>
          <w:p w14:paraId="1ECF2813" w14:textId="7189F082" w:rsidR="005A5F31" w:rsidRPr="005A5F31" w:rsidRDefault="005A5F31" w:rsidP="005A5F31">
            <w:pPr>
              <w:jc w:val="center"/>
              <w:rPr>
                <w:sz w:val="22"/>
                <w:szCs w:val="22"/>
              </w:rPr>
            </w:pPr>
            <w:r w:rsidRPr="005A5F31">
              <w:rPr>
                <w:sz w:val="22"/>
                <w:szCs w:val="22"/>
              </w:rPr>
              <w:t>0,432</w:t>
            </w:r>
          </w:p>
        </w:tc>
        <w:tc>
          <w:tcPr>
            <w:tcW w:w="726" w:type="pct"/>
            <w:tcBorders>
              <w:right w:val="single" w:sz="4" w:space="0" w:color="auto"/>
            </w:tcBorders>
            <w:shd w:val="clear" w:color="auto" w:fill="auto"/>
            <w:vAlign w:val="center"/>
          </w:tcPr>
          <w:p w14:paraId="0C411DF9" w14:textId="51F76029" w:rsidR="005A5F31" w:rsidRPr="005A5F31" w:rsidRDefault="005A5F31" w:rsidP="005A5F31">
            <w:pPr>
              <w:jc w:val="center"/>
              <w:rPr>
                <w:sz w:val="22"/>
                <w:szCs w:val="22"/>
              </w:rPr>
            </w:pPr>
            <w:r w:rsidRPr="005A5F31">
              <w:rPr>
                <w:sz w:val="22"/>
                <w:szCs w:val="22"/>
              </w:rPr>
              <w:t>0,57</w:t>
            </w:r>
          </w:p>
        </w:tc>
      </w:tr>
      <w:tr w:rsidR="005A5F31" w:rsidRPr="009E4337" w14:paraId="0A411AA4" w14:textId="77777777" w:rsidTr="005A5F31">
        <w:trPr>
          <w:cantSplit/>
          <w:trHeight w:val="451"/>
        </w:trPr>
        <w:tc>
          <w:tcPr>
            <w:tcW w:w="245" w:type="pct"/>
            <w:shd w:val="clear" w:color="auto" w:fill="auto"/>
            <w:vAlign w:val="center"/>
          </w:tcPr>
          <w:p w14:paraId="7C65F6C6" w14:textId="7EA7BD8C" w:rsidR="005A5F31" w:rsidRPr="005A5F31" w:rsidRDefault="005A5F31" w:rsidP="005A5F31">
            <w:pPr>
              <w:pStyle w:val="aa"/>
              <w:jc w:val="center"/>
              <w:rPr>
                <w:sz w:val="22"/>
                <w:szCs w:val="22"/>
              </w:rPr>
            </w:pPr>
            <w:r w:rsidRPr="005A5F31">
              <w:rPr>
                <w:sz w:val="22"/>
                <w:szCs w:val="22"/>
              </w:rPr>
              <w:t>2</w:t>
            </w:r>
          </w:p>
        </w:tc>
        <w:tc>
          <w:tcPr>
            <w:tcW w:w="1148" w:type="pct"/>
            <w:tcBorders>
              <w:top w:val="nil"/>
              <w:left w:val="single" w:sz="8" w:space="0" w:color="auto"/>
              <w:bottom w:val="single" w:sz="8" w:space="0" w:color="auto"/>
              <w:right w:val="single" w:sz="8" w:space="0" w:color="auto"/>
            </w:tcBorders>
            <w:shd w:val="clear" w:color="auto" w:fill="auto"/>
            <w:vAlign w:val="center"/>
          </w:tcPr>
          <w:p w14:paraId="6EB900FD" w14:textId="041F9801" w:rsidR="005A5F31" w:rsidRPr="005A5F31" w:rsidRDefault="005A5F31" w:rsidP="005A5F31">
            <w:pPr>
              <w:jc w:val="center"/>
              <w:rPr>
                <w:color w:val="000000"/>
                <w:sz w:val="22"/>
                <w:szCs w:val="22"/>
              </w:rPr>
            </w:pPr>
            <w:r w:rsidRPr="005A5F31">
              <w:rPr>
                <w:color w:val="000000"/>
                <w:sz w:val="22"/>
                <w:szCs w:val="22"/>
              </w:rPr>
              <w:t>Котельная «Стройдвор» (с. Дунаево)</w:t>
            </w:r>
          </w:p>
        </w:tc>
        <w:tc>
          <w:tcPr>
            <w:tcW w:w="612" w:type="pct"/>
            <w:tcBorders>
              <w:top w:val="nil"/>
              <w:left w:val="nil"/>
              <w:bottom w:val="single" w:sz="8" w:space="0" w:color="000000"/>
              <w:right w:val="single" w:sz="8" w:space="0" w:color="000000"/>
            </w:tcBorders>
            <w:shd w:val="clear" w:color="auto" w:fill="auto"/>
            <w:vAlign w:val="center"/>
          </w:tcPr>
          <w:p w14:paraId="4A67DBE0" w14:textId="19F6B659" w:rsidR="005A5F31" w:rsidRPr="005A5F31" w:rsidRDefault="005A5F31" w:rsidP="005A5F31">
            <w:pPr>
              <w:jc w:val="center"/>
              <w:rPr>
                <w:sz w:val="22"/>
                <w:szCs w:val="22"/>
              </w:rPr>
            </w:pPr>
            <w:r w:rsidRPr="005A5F31">
              <w:rPr>
                <w:sz w:val="22"/>
                <w:szCs w:val="22"/>
              </w:rPr>
              <w:t>0,839</w:t>
            </w:r>
          </w:p>
        </w:tc>
        <w:tc>
          <w:tcPr>
            <w:tcW w:w="511" w:type="pct"/>
            <w:tcBorders>
              <w:top w:val="nil"/>
              <w:left w:val="nil"/>
              <w:bottom w:val="single" w:sz="8" w:space="0" w:color="000000"/>
              <w:right w:val="single" w:sz="8" w:space="0" w:color="000000"/>
            </w:tcBorders>
            <w:shd w:val="clear" w:color="auto" w:fill="auto"/>
            <w:vAlign w:val="center"/>
          </w:tcPr>
          <w:p w14:paraId="0D6B04DB" w14:textId="28BE4016" w:rsidR="005A5F31" w:rsidRPr="005A5F31" w:rsidRDefault="005A5F31" w:rsidP="005A5F31">
            <w:pPr>
              <w:jc w:val="center"/>
              <w:rPr>
                <w:sz w:val="22"/>
                <w:szCs w:val="22"/>
              </w:rPr>
            </w:pPr>
            <w:r w:rsidRPr="005A5F31">
              <w:rPr>
                <w:sz w:val="22"/>
                <w:szCs w:val="22"/>
              </w:rPr>
              <w:t>68,29</w:t>
            </w:r>
          </w:p>
        </w:tc>
        <w:tc>
          <w:tcPr>
            <w:tcW w:w="673" w:type="pct"/>
            <w:tcBorders>
              <w:top w:val="nil"/>
              <w:left w:val="nil"/>
              <w:bottom w:val="single" w:sz="8" w:space="0" w:color="000000"/>
              <w:right w:val="single" w:sz="8" w:space="0" w:color="auto"/>
            </w:tcBorders>
            <w:shd w:val="clear" w:color="auto" w:fill="auto"/>
            <w:vAlign w:val="center"/>
          </w:tcPr>
          <w:p w14:paraId="5DA60F49" w14:textId="25AD57F9" w:rsidR="005A5F31" w:rsidRPr="005A5F31" w:rsidRDefault="005A5F31" w:rsidP="005A5F31">
            <w:pPr>
              <w:jc w:val="center"/>
              <w:rPr>
                <w:sz w:val="22"/>
                <w:szCs w:val="22"/>
              </w:rPr>
            </w:pPr>
            <w:r w:rsidRPr="005A5F31">
              <w:rPr>
                <w:sz w:val="22"/>
                <w:szCs w:val="22"/>
              </w:rPr>
              <w:t>0,171</w:t>
            </w:r>
          </w:p>
        </w:tc>
        <w:tc>
          <w:tcPr>
            <w:tcW w:w="354" w:type="pct"/>
            <w:tcBorders>
              <w:top w:val="nil"/>
              <w:left w:val="nil"/>
              <w:bottom w:val="single" w:sz="8" w:space="0" w:color="000000"/>
              <w:right w:val="single" w:sz="8" w:space="0" w:color="auto"/>
            </w:tcBorders>
            <w:shd w:val="clear" w:color="auto" w:fill="auto"/>
            <w:vAlign w:val="center"/>
          </w:tcPr>
          <w:p w14:paraId="46A55988" w14:textId="61113621" w:rsidR="005A5F31" w:rsidRPr="005A5F31" w:rsidRDefault="005A5F31" w:rsidP="005A5F31">
            <w:pPr>
              <w:jc w:val="center"/>
              <w:rPr>
                <w:sz w:val="22"/>
                <w:szCs w:val="22"/>
              </w:rPr>
            </w:pPr>
            <w:r w:rsidRPr="005A5F31">
              <w:rPr>
                <w:sz w:val="22"/>
                <w:szCs w:val="22"/>
              </w:rPr>
              <w:t>4,727</w:t>
            </w:r>
          </w:p>
        </w:tc>
        <w:tc>
          <w:tcPr>
            <w:tcW w:w="731" w:type="pct"/>
            <w:tcBorders>
              <w:top w:val="nil"/>
              <w:left w:val="nil"/>
              <w:bottom w:val="single" w:sz="8" w:space="0" w:color="000000"/>
              <w:right w:val="single" w:sz="8" w:space="0" w:color="auto"/>
            </w:tcBorders>
            <w:shd w:val="clear" w:color="auto" w:fill="auto"/>
            <w:vAlign w:val="center"/>
          </w:tcPr>
          <w:p w14:paraId="50689377" w14:textId="4CFDFAF8" w:rsidR="005A5F31" w:rsidRPr="005A5F31" w:rsidRDefault="005A5F31" w:rsidP="005A5F31">
            <w:pPr>
              <w:jc w:val="center"/>
              <w:rPr>
                <w:sz w:val="22"/>
                <w:szCs w:val="22"/>
              </w:rPr>
            </w:pPr>
            <w:r w:rsidRPr="005A5F31">
              <w:rPr>
                <w:sz w:val="22"/>
                <w:szCs w:val="22"/>
              </w:rPr>
              <w:t>0,947</w:t>
            </w:r>
          </w:p>
        </w:tc>
        <w:tc>
          <w:tcPr>
            <w:tcW w:w="726" w:type="pct"/>
            <w:tcBorders>
              <w:right w:val="single" w:sz="4" w:space="0" w:color="auto"/>
            </w:tcBorders>
            <w:shd w:val="clear" w:color="auto" w:fill="auto"/>
            <w:vAlign w:val="center"/>
          </w:tcPr>
          <w:p w14:paraId="56EE2CFF" w14:textId="62B50FE9" w:rsidR="005A5F31" w:rsidRPr="005A5F31" w:rsidRDefault="005A5F31" w:rsidP="005A5F31">
            <w:pPr>
              <w:jc w:val="center"/>
              <w:rPr>
                <w:sz w:val="22"/>
                <w:szCs w:val="22"/>
              </w:rPr>
            </w:pPr>
            <w:r w:rsidRPr="005A5F31">
              <w:rPr>
                <w:sz w:val="22"/>
                <w:szCs w:val="22"/>
              </w:rPr>
              <w:t>3,78</w:t>
            </w:r>
          </w:p>
        </w:tc>
      </w:tr>
      <w:tr w:rsidR="005A5F31" w:rsidRPr="009E4337" w14:paraId="51D0CF42" w14:textId="77777777" w:rsidTr="005A5F31">
        <w:trPr>
          <w:cantSplit/>
          <w:trHeight w:val="451"/>
        </w:trPr>
        <w:tc>
          <w:tcPr>
            <w:tcW w:w="245" w:type="pct"/>
            <w:shd w:val="clear" w:color="auto" w:fill="auto"/>
            <w:vAlign w:val="center"/>
          </w:tcPr>
          <w:p w14:paraId="4A9B9BD7" w14:textId="52AC039F" w:rsidR="005A5F31" w:rsidRPr="005A5F31" w:rsidRDefault="005A5F31" w:rsidP="005A5F31">
            <w:pPr>
              <w:pStyle w:val="aa"/>
              <w:jc w:val="center"/>
              <w:rPr>
                <w:sz w:val="22"/>
                <w:szCs w:val="22"/>
              </w:rPr>
            </w:pPr>
            <w:r w:rsidRPr="005A5F31">
              <w:rPr>
                <w:sz w:val="22"/>
                <w:szCs w:val="22"/>
              </w:rPr>
              <w:t>3</w:t>
            </w:r>
          </w:p>
        </w:tc>
        <w:tc>
          <w:tcPr>
            <w:tcW w:w="1148" w:type="pct"/>
            <w:tcBorders>
              <w:top w:val="nil"/>
              <w:left w:val="single" w:sz="8" w:space="0" w:color="auto"/>
              <w:bottom w:val="single" w:sz="8" w:space="0" w:color="auto"/>
              <w:right w:val="single" w:sz="8" w:space="0" w:color="auto"/>
            </w:tcBorders>
            <w:shd w:val="clear" w:color="auto" w:fill="auto"/>
            <w:vAlign w:val="center"/>
          </w:tcPr>
          <w:p w14:paraId="4EB660F2" w14:textId="2C13D323" w:rsidR="005A5F31" w:rsidRPr="005A5F31" w:rsidRDefault="005A5F31" w:rsidP="005A5F31">
            <w:pPr>
              <w:jc w:val="center"/>
              <w:rPr>
                <w:color w:val="000000"/>
                <w:sz w:val="22"/>
                <w:szCs w:val="22"/>
              </w:rPr>
            </w:pPr>
            <w:r w:rsidRPr="005A5F31">
              <w:rPr>
                <w:color w:val="000000"/>
                <w:sz w:val="22"/>
                <w:szCs w:val="22"/>
              </w:rPr>
              <w:t>Котельная «ДКПС» (с. Дунаево)</w:t>
            </w:r>
          </w:p>
        </w:tc>
        <w:tc>
          <w:tcPr>
            <w:tcW w:w="612" w:type="pct"/>
            <w:tcBorders>
              <w:top w:val="nil"/>
              <w:left w:val="nil"/>
              <w:bottom w:val="single" w:sz="8" w:space="0" w:color="000000"/>
              <w:right w:val="single" w:sz="8" w:space="0" w:color="000000"/>
            </w:tcBorders>
            <w:shd w:val="clear" w:color="auto" w:fill="auto"/>
            <w:vAlign w:val="center"/>
          </w:tcPr>
          <w:p w14:paraId="45B1F596" w14:textId="1287AB40" w:rsidR="005A5F31" w:rsidRPr="005A5F31" w:rsidRDefault="005A5F31" w:rsidP="005A5F31">
            <w:pPr>
              <w:jc w:val="center"/>
              <w:rPr>
                <w:sz w:val="22"/>
                <w:szCs w:val="22"/>
              </w:rPr>
            </w:pPr>
            <w:r w:rsidRPr="005A5F31">
              <w:rPr>
                <w:sz w:val="22"/>
                <w:szCs w:val="22"/>
              </w:rPr>
              <w:t>1,573</w:t>
            </w:r>
          </w:p>
        </w:tc>
        <w:tc>
          <w:tcPr>
            <w:tcW w:w="511" w:type="pct"/>
            <w:tcBorders>
              <w:top w:val="nil"/>
              <w:left w:val="nil"/>
              <w:bottom w:val="single" w:sz="8" w:space="0" w:color="000000"/>
              <w:right w:val="single" w:sz="8" w:space="0" w:color="000000"/>
            </w:tcBorders>
            <w:shd w:val="clear" w:color="auto" w:fill="auto"/>
            <w:vAlign w:val="center"/>
          </w:tcPr>
          <w:p w14:paraId="572754E1" w14:textId="79C18153" w:rsidR="005A5F31" w:rsidRPr="005A5F31" w:rsidRDefault="005A5F31" w:rsidP="005A5F31">
            <w:pPr>
              <w:jc w:val="center"/>
              <w:rPr>
                <w:sz w:val="22"/>
                <w:szCs w:val="22"/>
              </w:rPr>
            </w:pPr>
            <w:r w:rsidRPr="005A5F31">
              <w:rPr>
                <w:sz w:val="22"/>
                <w:szCs w:val="22"/>
              </w:rPr>
              <w:t>128,03</w:t>
            </w:r>
          </w:p>
        </w:tc>
        <w:tc>
          <w:tcPr>
            <w:tcW w:w="673" w:type="pct"/>
            <w:tcBorders>
              <w:top w:val="nil"/>
              <w:left w:val="nil"/>
              <w:bottom w:val="single" w:sz="8" w:space="0" w:color="000000"/>
              <w:right w:val="single" w:sz="8" w:space="0" w:color="auto"/>
            </w:tcBorders>
            <w:shd w:val="clear" w:color="auto" w:fill="auto"/>
            <w:vAlign w:val="center"/>
          </w:tcPr>
          <w:p w14:paraId="1AF03054" w14:textId="0F8B4D82" w:rsidR="005A5F31" w:rsidRPr="005A5F31" w:rsidRDefault="005A5F31" w:rsidP="005A5F31">
            <w:pPr>
              <w:jc w:val="center"/>
              <w:rPr>
                <w:sz w:val="22"/>
                <w:szCs w:val="22"/>
              </w:rPr>
            </w:pPr>
            <w:r w:rsidRPr="005A5F31">
              <w:rPr>
                <w:sz w:val="22"/>
                <w:szCs w:val="22"/>
              </w:rPr>
              <w:t>0,320</w:t>
            </w:r>
          </w:p>
        </w:tc>
        <w:tc>
          <w:tcPr>
            <w:tcW w:w="354" w:type="pct"/>
            <w:tcBorders>
              <w:top w:val="nil"/>
              <w:left w:val="nil"/>
              <w:bottom w:val="single" w:sz="8" w:space="0" w:color="000000"/>
              <w:right w:val="single" w:sz="8" w:space="0" w:color="auto"/>
            </w:tcBorders>
            <w:shd w:val="clear" w:color="auto" w:fill="auto"/>
            <w:vAlign w:val="center"/>
          </w:tcPr>
          <w:p w14:paraId="0B7AD246" w14:textId="71880DCD" w:rsidR="005A5F31" w:rsidRPr="005A5F31" w:rsidRDefault="005A5F31" w:rsidP="005A5F31">
            <w:pPr>
              <w:jc w:val="center"/>
              <w:rPr>
                <w:sz w:val="22"/>
                <w:szCs w:val="22"/>
              </w:rPr>
            </w:pPr>
            <w:r w:rsidRPr="005A5F31">
              <w:rPr>
                <w:sz w:val="22"/>
                <w:szCs w:val="22"/>
              </w:rPr>
              <w:t>6,876</w:t>
            </w:r>
          </w:p>
        </w:tc>
        <w:tc>
          <w:tcPr>
            <w:tcW w:w="731" w:type="pct"/>
            <w:tcBorders>
              <w:top w:val="nil"/>
              <w:left w:val="nil"/>
              <w:bottom w:val="single" w:sz="8" w:space="0" w:color="000000"/>
              <w:right w:val="single" w:sz="8" w:space="0" w:color="auto"/>
            </w:tcBorders>
            <w:shd w:val="clear" w:color="auto" w:fill="auto"/>
            <w:vAlign w:val="center"/>
          </w:tcPr>
          <w:p w14:paraId="01E16D0C" w14:textId="3C937053" w:rsidR="005A5F31" w:rsidRPr="005A5F31" w:rsidRDefault="005A5F31" w:rsidP="005A5F31">
            <w:pPr>
              <w:jc w:val="center"/>
              <w:rPr>
                <w:sz w:val="22"/>
                <w:szCs w:val="22"/>
              </w:rPr>
            </w:pPr>
            <w:r w:rsidRPr="005A5F31">
              <w:rPr>
                <w:sz w:val="22"/>
                <w:szCs w:val="22"/>
              </w:rPr>
              <w:t>1,775</w:t>
            </w:r>
          </w:p>
        </w:tc>
        <w:tc>
          <w:tcPr>
            <w:tcW w:w="726" w:type="pct"/>
            <w:tcBorders>
              <w:right w:val="single" w:sz="4" w:space="0" w:color="auto"/>
            </w:tcBorders>
            <w:shd w:val="clear" w:color="auto" w:fill="auto"/>
            <w:vAlign w:val="center"/>
          </w:tcPr>
          <w:p w14:paraId="40211FE1" w14:textId="2BD10C49" w:rsidR="005A5F31" w:rsidRPr="005A5F31" w:rsidRDefault="005A5F31" w:rsidP="005A5F31">
            <w:pPr>
              <w:jc w:val="center"/>
              <w:rPr>
                <w:sz w:val="22"/>
                <w:szCs w:val="22"/>
              </w:rPr>
            </w:pPr>
            <w:r w:rsidRPr="005A5F31">
              <w:rPr>
                <w:sz w:val="22"/>
                <w:szCs w:val="22"/>
              </w:rPr>
              <w:t>5,101</w:t>
            </w:r>
          </w:p>
        </w:tc>
      </w:tr>
    </w:tbl>
    <w:p w14:paraId="7BCA1F51" w14:textId="77777777" w:rsidR="00D10AD4" w:rsidRPr="009E4337" w:rsidRDefault="00D10AD4"/>
    <w:p w14:paraId="69798372" w14:textId="77777777" w:rsidR="009671A4" w:rsidRPr="009E4337" w:rsidRDefault="00145BBA" w:rsidP="0006129B">
      <w:pPr>
        <w:pStyle w:val="30"/>
        <w:spacing w:line="240" w:lineRule="auto"/>
      </w:pPr>
      <w:bookmarkStart w:id="168" w:name="_Toc158278665"/>
      <w:bookmarkStart w:id="169" w:name="_Toc183331772"/>
      <w:r w:rsidRPr="009E4337">
        <w:t>7.2</w:t>
      </w:r>
      <w:r w:rsidR="009671A4" w:rsidRPr="009E4337">
        <w:t xml:space="preserve"> </w:t>
      </w:r>
      <w:r w:rsidRPr="009E4337">
        <w:t>О</w:t>
      </w:r>
      <w:r w:rsidR="005E5DE4" w:rsidRPr="009E4337">
        <w:t>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bookmarkEnd w:id="168"/>
      <w:bookmarkEnd w:id="169"/>
    </w:p>
    <w:p w14:paraId="75B4A81E" w14:textId="77777777" w:rsidR="009671A4" w:rsidRPr="009E4337" w:rsidRDefault="009671A4" w:rsidP="000D7B8F">
      <w:pPr>
        <w:pStyle w:val="Affa"/>
      </w:pPr>
      <w:r w:rsidRPr="009E4337">
        <w:t xml:space="preserve">Норматив аварийной подпитки подразумевает инцидентную подпитку, которая полностью или в значительной степени компенсирует инцидентную утечку воды при повреждении элементов теплосети. Именно эта подпитка и называется аварийной подпиткой. </w:t>
      </w:r>
    </w:p>
    <w:p w14:paraId="2EA282D5" w14:textId="402D8535" w:rsidR="009671A4" w:rsidRPr="009E4337" w:rsidRDefault="009671A4" w:rsidP="000D7B8F">
      <w:pPr>
        <w:pStyle w:val="Affa"/>
      </w:pPr>
      <w:r w:rsidRPr="009E4337">
        <w:lastRenderedPageBreak/>
        <w:t xml:space="preserve">Согласно требованию </w:t>
      </w:r>
      <w:r w:rsidR="00E615B9" w:rsidRPr="009E4337">
        <w:t xml:space="preserve">СП 124.13330.2012 </w:t>
      </w:r>
      <w:r w:rsidR="0098168B" w:rsidRPr="009E4337">
        <w:t>«</w:t>
      </w:r>
      <w:r w:rsidR="00E615B9" w:rsidRPr="009E4337">
        <w:t>Свод правил. Тепловые сети. Актуализированная редакция СНиП 41-02-2003</w:t>
      </w:r>
      <w:r w:rsidR="0098168B" w:rsidRPr="009E4337">
        <w:t>»</w:t>
      </w:r>
      <w:r w:rsidRPr="009E4337">
        <w:t>, для открытых и закрытых систем теплоснабжения должна предусматриваться дополнительно аварийная подпитка химически не обработанной и не деаэрированной водой, расх</w:t>
      </w:r>
      <w:r w:rsidR="002664F2" w:rsidRPr="009E4337">
        <w:t xml:space="preserve">од </w:t>
      </w:r>
      <w:r w:rsidRPr="009E4337">
        <w:t>которой принимается в количестве 2%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 если другое не предусмотрено проектными (эксплуатационными) решениями. При наличии нескольких отдельных тепловых сетей, отходящих от коллектора источника тепла, аварийную подпитку допускается определять только для одной наибольшей по объему тепловой сети.</w:t>
      </w:r>
    </w:p>
    <w:p w14:paraId="2B81E9A4" w14:textId="06EA73C8" w:rsidR="009671A4" w:rsidRPr="009E4337" w:rsidRDefault="009671A4" w:rsidP="000D7B8F">
      <w:pPr>
        <w:pStyle w:val="Affa"/>
      </w:pPr>
      <w:r w:rsidRPr="009E4337">
        <w:t xml:space="preserve">Баланс производительности теплоносителя для тепловых сетей и максимальное потребление теплоносителя в аварийных режимах системы теплоснабжения приведен в таблице </w:t>
      </w:r>
      <w:r w:rsidR="006436E6" w:rsidRPr="009E4337">
        <w:t>2</w:t>
      </w:r>
      <w:r w:rsidR="009E4337">
        <w:t>1</w:t>
      </w:r>
      <w:r w:rsidRPr="009E4337">
        <w:t xml:space="preserve">. </w:t>
      </w:r>
    </w:p>
    <w:p w14:paraId="3A0A0D8B" w14:textId="77777777" w:rsidR="002E22BC" w:rsidRPr="009E4337" w:rsidRDefault="002E22BC" w:rsidP="000D7B8F">
      <w:pPr>
        <w:pStyle w:val="Affa"/>
      </w:pPr>
    </w:p>
    <w:p w14:paraId="6BE32754" w14:textId="299CF870" w:rsidR="007F4555" w:rsidRPr="009E4337" w:rsidRDefault="007F4555" w:rsidP="0006129B">
      <w:pPr>
        <w:pStyle w:val="aff8"/>
        <w:spacing w:line="240" w:lineRule="auto"/>
        <w:rPr>
          <w:rFonts w:eastAsia="Calibri"/>
        </w:rPr>
      </w:pPr>
      <w:bookmarkStart w:id="170" w:name="_Toc457907422"/>
      <w:bookmarkStart w:id="171" w:name="_Toc472065219"/>
      <w:bookmarkStart w:id="172" w:name="_Toc32481103"/>
      <w:bookmarkStart w:id="173" w:name="_Toc422303788"/>
      <w:r w:rsidRPr="009E4337">
        <w:t xml:space="preserve">Таблица </w:t>
      </w:r>
      <w:r w:rsidR="008A3CE6" w:rsidRPr="009E4337">
        <w:fldChar w:fldCharType="begin"/>
      </w:r>
      <w:r w:rsidR="006972A4" w:rsidRPr="009E4337">
        <w:instrText xml:space="preserve"> SEQ Таблица \* ARABIC </w:instrText>
      </w:r>
      <w:r w:rsidR="008A3CE6" w:rsidRPr="009E4337">
        <w:fldChar w:fldCharType="separate"/>
      </w:r>
      <w:r w:rsidR="00421AC7">
        <w:rPr>
          <w:noProof/>
        </w:rPr>
        <w:t>21</w:t>
      </w:r>
      <w:r w:rsidR="008A3CE6" w:rsidRPr="009E4337">
        <w:rPr>
          <w:noProof/>
        </w:rPr>
        <w:fldChar w:fldCharType="end"/>
      </w:r>
      <w:r w:rsidRPr="009E4337">
        <w:t xml:space="preserve"> - </w:t>
      </w:r>
      <w:r w:rsidRPr="009E4337">
        <w:rPr>
          <w:rFonts w:eastAsia="Calibri"/>
        </w:rPr>
        <w:t xml:space="preserve">Производительности ВПУ </w:t>
      </w:r>
      <w:bookmarkEnd w:id="170"/>
      <w:bookmarkEnd w:id="171"/>
      <w:r w:rsidRPr="009E4337">
        <w:rPr>
          <w:rFonts w:eastAsia="Calibri"/>
        </w:rPr>
        <w:t>в аварийном режиме</w:t>
      </w:r>
    </w:p>
    <w:tbl>
      <w:tblPr>
        <w:tblW w:w="493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5"/>
        <w:gridCol w:w="3882"/>
        <w:gridCol w:w="1814"/>
        <w:gridCol w:w="1810"/>
        <w:gridCol w:w="1808"/>
      </w:tblGrid>
      <w:tr w:rsidR="009E4337" w:rsidRPr="009E4337" w14:paraId="141900DF" w14:textId="77777777" w:rsidTr="009F66B5">
        <w:trPr>
          <w:cantSplit/>
          <w:trHeight w:val="461"/>
          <w:tblHeader/>
        </w:trPr>
        <w:tc>
          <w:tcPr>
            <w:tcW w:w="343" w:type="pct"/>
            <w:vAlign w:val="center"/>
          </w:tcPr>
          <w:p w14:paraId="0468BD4D" w14:textId="77777777" w:rsidR="00185DF9" w:rsidRPr="009E4337" w:rsidRDefault="00185DF9" w:rsidP="0006129B">
            <w:pPr>
              <w:jc w:val="center"/>
              <w:rPr>
                <w:sz w:val="22"/>
              </w:rPr>
            </w:pPr>
            <w:r w:rsidRPr="009E4337">
              <w:rPr>
                <w:sz w:val="22"/>
              </w:rPr>
              <w:t>№ п/п</w:t>
            </w:r>
          </w:p>
        </w:tc>
        <w:tc>
          <w:tcPr>
            <w:tcW w:w="1941" w:type="pct"/>
            <w:shd w:val="clear" w:color="auto" w:fill="auto"/>
            <w:vAlign w:val="center"/>
          </w:tcPr>
          <w:p w14:paraId="4132E925" w14:textId="77777777" w:rsidR="00185DF9" w:rsidRPr="009E4337" w:rsidRDefault="00185DF9" w:rsidP="0006129B">
            <w:pPr>
              <w:jc w:val="center"/>
              <w:rPr>
                <w:sz w:val="22"/>
              </w:rPr>
            </w:pPr>
            <w:r w:rsidRPr="009E4337">
              <w:rPr>
                <w:sz w:val="22"/>
              </w:rPr>
              <w:t>Источник тепловой энергии</w:t>
            </w:r>
          </w:p>
        </w:tc>
        <w:tc>
          <w:tcPr>
            <w:tcW w:w="907" w:type="pct"/>
            <w:vAlign w:val="center"/>
          </w:tcPr>
          <w:p w14:paraId="592716CB" w14:textId="77777777" w:rsidR="00185DF9" w:rsidRPr="009E4337" w:rsidRDefault="00185DF9" w:rsidP="0006129B">
            <w:pPr>
              <w:widowControl w:val="0"/>
              <w:adjustRightInd w:val="0"/>
              <w:jc w:val="center"/>
              <w:textAlignment w:val="baseline"/>
              <w:rPr>
                <w:b/>
                <w:bCs/>
                <w:iCs/>
                <w:spacing w:val="-5"/>
                <w:sz w:val="22"/>
              </w:rPr>
            </w:pPr>
            <w:r w:rsidRPr="009E4337">
              <w:rPr>
                <w:sz w:val="22"/>
              </w:rPr>
              <w:t>Присоединенная тепловая нагрузка, Гкал/час</w:t>
            </w:r>
          </w:p>
        </w:tc>
        <w:tc>
          <w:tcPr>
            <w:tcW w:w="905" w:type="pct"/>
            <w:tcBorders>
              <w:right w:val="single" w:sz="4" w:space="0" w:color="auto"/>
            </w:tcBorders>
            <w:shd w:val="clear" w:color="auto" w:fill="auto"/>
            <w:vAlign w:val="center"/>
          </w:tcPr>
          <w:p w14:paraId="4BA2483B" w14:textId="77777777" w:rsidR="00185DF9" w:rsidRPr="009E4337" w:rsidRDefault="00185DF9" w:rsidP="0006129B">
            <w:pPr>
              <w:jc w:val="center"/>
              <w:rPr>
                <w:sz w:val="22"/>
              </w:rPr>
            </w:pPr>
            <w:r w:rsidRPr="009E4337">
              <w:rPr>
                <w:sz w:val="22"/>
              </w:rPr>
              <w:t>Нормативная величина подпитка тепловых сетей по СП 124.13330, м</w:t>
            </w:r>
            <w:r w:rsidRPr="009E4337">
              <w:rPr>
                <w:sz w:val="22"/>
                <w:vertAlign w:val="superscript"/>
              </w:rPr>
              <w:t>3</w:t>
            </w:r>
            <w:r w:rsidRPr="009E4337">
              <w:rPr>
                <w:sz w:val="22"/>
              </w:rPr>
              <w:t>/ч</w:t>
            </w:r>
          </w:p>
        </w:tc>
        <w:tc>
          <w:tcPr>
            <w:tcW w:w="904" w:type="pct"/>
            <w:tcBorders>
              <w:right w:val="single" w:sz="4" w:space="0" w:color="auto"/>
            </w:tcBorders>
            <w:vAlign w:val="center"/>
          </w:tcPr>
          <w:p w14:paraId="2BB9DB26" w14:textId="77777777" w:rsidR="00185DF9" w:rsidRPr="009E4337" w:rsidRDefault="00185DF9" w:rsidP="0006129B">
            <w:pPr>
              <w:jc w:val="center"/>
              <w:rPr>
                <w:sz w:val="22"/>
              </w:rPr>
            </w:pPr>
            <w:r w:rsidRPr="009E4337">
              <w:rPr>
                <w:sz w:val="22"/>
              </w:rPr>
              <w:t>Аварийная подпитка тепловых сетей СП 124.13330.2012, м</w:t>
            </w:r>
            <w:r w:rsidRPr="009E4337">
              <w:rPr>
                <w:sz w:val="22"/>
                <w:vertAlign w:val="superscript"/>
              </w:rPr>
              <w:t>3</w:t>
            </w:r>
            <w:r w:rsidRPr="009E4337">
              <w:rPr>
                <w:sz w:val="22"/>
              </w:rPr>
              <w:t>/ч</w:t>
            </w:r>
          </w:p>
        </w:tc>
      </w:tr>
      <w:tr w:rsidR="004A556A" w:rsidRPr="009E4337" w14:paraId="77C37D39" w14:textId="77777777" w:rsidTr="004A556A">
        <w:trPr>
          <w:cantSplit/>
          <w:trHeight w:val="451"/>
        </w:trPr>
        <w:tc>
          <w:tcPr>
            <w:tcW w:w="343" w:type="pct"/>
            <w:vAlign w:val="center"/>
          </w:tcPr>
          <w:p w14:paraId="1E432A1B" w14:textId="1BC570B1" w:rsidR="004A556A" w:rsidRPr="009E4337" w:rsidRDefault="004A556A" w:rsidP="004A556A">
            <w:pPr>
              <w:pStyle w:val="aa"/>
              <w:jc w:val="center"/>
              <w:rPr>
                <w:sz w:val="22"/>
                <w:szCs w:val="22"/>
              </w:rPr>
            </w:pPr>
            <w:r w:rsidRPr="00993156">
              <w:rPr>
                <w:sz w:val="22"/>
                <w:szCs w:val="22"/>
              </w:rPr>
              <w:t>1</w:t>
            </w:r>
          </w:p>
        </w:tc>
        <w:tc>
          <w:tcPr>
            <w:tcW w:w="1941" w:type="pct"/>
            <w:shd w:val="clear" w:color="auto" w:fill="auto"/>
            <w:vAlign w:val="center"/>
          </w:tcPr>
          <w:p w14:paraId="11B2FF0A" w14:textId="6C6FEAA5" w:rsidR="004A556A" w:rsidRPr="009E4337" w:rsidRDefault="004A556A" w:rsidP="004A556A">
            <w:pPr>
              <w:jc w:val="center"/>
              <w:rPr>
                <w:sz w:val="22"/>
                <w:szCs w:val="22"/>
              </w:rPr>
            </w:pPr>
            <w:r w:rsidRPr="00993156">
              <w:rPr>
                <w:color w:val="000000"/>
                <w:sz w:val="22"/>
                <w:szCs w:val="22"/>
              </w:rPr>
              <w:t>Котельная «Школа» (с. Дунаево)</w:t>
            </w:r>
          </w:p>
        </w:tc>
        <w:tc>
          <w:tcPr>
            <w:tcW w:w="907" w:type="pct"/>
            <w:tcBorders>
              <w:top w:val="nil"/>
              <w:left w:val="nil"/>
              <w:bottom w:val="single" w:sz="8" w:space="0" w:color="000000"/>
              <w:right w:val="single" w:sz="8" w:space="0" w:color="000000"/>
            </w:tcBorders>
            <w:shd w:val="clear" w:color="auto" w:fill="auto"/>
            <w:vAlign w:val="center"/>
          </w:tcPr>
          <w:p w14:paraId="1AEEE313" w14:textId="1A2C401F" w:rsidR="004A556A" w:rsidRPr="009E4337" w:rsidRDefault="004A556A" w:rsidP="004A556A">
            <w:pPr>
              <w:jc w:val="center"/>
              <w:rPr>
                <w:sz w:val="22"/>
                <w:szCs w:val="22"/>
              </w:rPr>
            </w:pPr>
            <w:r>
              <w:rPr>
                <w:color w:val="000000"/>
                <w:sz w:val="20"/>
                <w:szCs w:val="20"/>
              </w:rPr>
              <w:t>0,383</w:t>
            </w:r>
          </w:p>
        </w:tc>
        <w:tc>
          <w:tcPr>
            <w:tcW w:w="905" w:type="pct"/>
            <w:tcBorders>
              <w:top w:val="nil"/>
              <w:left w:val="nil"/>
              <w:bottom w:val="single" w:sz="8" w:space="0" w:color="000000"/>
              <w:right w:val="single" w:sz="8" w:space="0" w:color="auto"/>
            </w:tcBorders>
            <w:shd w:val="clear" w:color="auto" w:fill="auto"/>
            <w:vAlign w:val="center"/>
          </w:tcPr>
          <w:p w14:paraId="598A0B78" w14:textId="7F2A924C" w:rsidR="004A556A" w:rsidRPr="009E4337" w:rsidRDefault="004A556A" w:rsidP="004A556A">
            <w:pPr>
              <w:jc w:val="center"/>
              <w:rPr>
                <w:sz w:val="22"/>
                <w:szCs w:val="22"/>
              </w:rPr>
            </w:pPr>
            <w:r>
              <w:rPr>
                <w:color w:val="000000"/>
                <w:sz w:val="20"/>
                <w:szCs w:val="20"/>
              </w:rPr>
              <w:t>0,078</w:t>
            </w:r>
          </w:p>
        </w:tc>
        <w:tc>
          <w:tcPr>
            <w:tcW w:w="904" w:type="pct"/>
            <w:tcBorders>
              <w:top w:val="nil"/>
              <w:left w:val="nil"/>
              <w:bottom w:val="single" w:sz="8" w:space="0" w:color="000000"/>
              <w:right w:val="single" w:sz="8" w:space="0" w:color="auto"/>
            </w:tcBorders>
            <w:shd w:val="clear" w:color="auto" w:fill="auto"/>
            <w:vAlign w:val="center"/>
          </w:tcPr>
          <w:p w14:paraId="1FE6E3F2" w14:textId="4660B157" w:rsidR="004A556A" w:rsidRPr="009E4337" w:rsidRDefault="004A556A" w:rsidP="004A556A">
            <w:pPr>
              <w:jc w:val="center"/>
              <w:rPr>
                <w:sz w:val="22"/>
                <w:szCs w:val="22"/>
              </w:rPr>
            </w:pPr>
            <w:r>
              <w:rPr>
                <w:color w:val="000000"/>
                <w:sz w:val="20"/>
                <w:szCs w:val="20"/>
              </w:rPr>
              <w:t>0,623</w:t>
            </w:r>
          </w:p>
        </w:tc>
      </w:tr>
      <w:tr w:rsidR="004A556A" w:rsidRPr="009E4337" w14:paraId="4DBB114A" w14:textId="77777777" w:rsidTr="004A556A">
        <w:trPr>
          <w:cantSplit/>
          <w:trHeight w:val="451"/>
        </w:trPr>
        <w:tc>
          <w:tcPr>
            <w:tcW w:w="343" w:type="pct"/>
            <w:vAlign w:val="center"/>
          </w:tcPr>
          <w:p w14:paraId="1C1D8A8F" w14:textId="1C932FB5" w:rsidR="004A556A" w:rsidRPr="00993156" w:rsidRDefault="004A556A" w:rsidP="004A556A">
            <w:pPr>
              <w:pStyle w:val="aa"/>
              <w:jc w:val="center"/>
              <w:rPr>
                <w:sz w:val="22"/>
                <w:szCs w:val="22"/>
              </w:rPr>
            </w:pPr>
            <w:r w:rsidRPr="00993156">
              <w:rPr>
                <w:sz w:val="22"/>
                <w:szCs w:val="22"/>
              </w:rPr>
              <w:t>2</w:t>
            </w:r>
          </w:p>
        </w:tc>
        <w:tc>
          <w:tcPr>
            <w:tcW w:w="1941" w:type="pct"/>
            <w:shd w:val="clear" w:color="auto" w:fill="auto"/>
            <w:vAlign w:val="center"/>
          </w:tcPr>
          <w:p w14:paraId="345946CC" w14:textId="5599F4D7" w:rsidR="004A556A" w:rsidRPr="00993156" w:rsidRDefault="004A556A" w:rsidP="004A556A">
            <w:pPr>
              <w:jc w:val="center"/>
              <w:rPr>
                <w:color w:val="000000"/>
                <w:sz w:val="22"/>
                <w:szCs w:val="22"/>
              </w:rPr>
            </w:pPr>
            <w:r w:rsidRPr="00993156">
              <w:rPr>
                <w:color w:val="000000"/>
                <w:sz w:val="22"/>
                <w:szCs w:val="22"/>
              </w:rPr>
              <w:t>Котельная «Стройдвор» (с. Дунаево)</w:t>
            </w:r>
          </w:p>
        </w:tc>
        <w:tc>
          <w:tcPr>
            <w:tcW w:w="907" w:type="pct"/>
            <w:tcBorders>
              <w:top w:val="nil"/>
              <w:left w:val="nil"/>
              <w:bottom w:val="single" w:sz="8" w:space="0" w:color="000000"/>
              <w:right w:val="single" w:sz="8" w:space="0" w:color="000000"/>
            </w:tcBorders>
            <w:shd w:val="clear" w:color="auto" w:fill="auto"/>
            <w:vAlign w:val="center"/>
          </w:tcPr>
          <w:p w14:paraId="5FFDD873" w14:textId="068036AB" w:rsidR="004A556A" w:rsidRPr="009E4337" w:rsidRDefault="004A556A" w:rsidP="004A556A">
            <w:pPr>
              <w:jc w:val="center"/>
              <w:rPr>
                <w:sz w:val="20"/>
                <w:szCs w:val="20"/>
              </w:rPr>
            </w:pPr>
            <w:r>
              <w:rPr>
                <w:color w:val="000000"/>
                <w:sz w:val="20"/>
                <w:szCs w:val="20"/>
              </w:rPr>
              <w:t>0,839</w:t>
            </w:r>
          </w:p>
        </w:tc>
        <w:tc>
          <w:tcPr>
            <w:tcW w:w="905" w:type="pct"/>
            <w:tcBorders>
              <w:top w:val="nil"/>
              <w:left w:val="nil"/>
              <w:bottom w:val="single" w:sz="8" w:space="0" w:color="000000"/>
              <w:right w:val="single" w:sz="8" w:space="0" w:color="auto"/>
            </w:tcBorders>
            <w:shd w:val="clear" w:color="auto" w:fill="auto"/>
            <w:vAlign w:val="center"/>
          </w:tcPr>
          <w:p w14:paraId="2865938A" w14:textId="7FBDEC59" w:rsidR="004A556A" w:rsidRPr="009E4337" w:rsidRDefault="004A556A" w:rsidP="004A556A">
            <w:pPr>
              <w:jc w:val="center"/>
              <w:rPr>
                <w:sz w:val="20"/>
                <w:szCs w:val="20"/>
              </w:rPr>
            </w:pPr>
            <w:r>
              <w:rPr>
                <w:color w:val="000000"/>
                <w:sz w:val="20"/>
                <w:szCs w:val="20"/>
              </w:rPr>
              <w:t>0,171</w:t>
            </w:r>
          </w:p>
        </w:tc>
        <w:tc>
          <w:tcPr>
            <w:tcW w:w="904" w:type="pct"/>
            <w:tcBorders>
              <w:top w:val="nil"/>
              <w:left w:val="nil"/>
              <w:bottom w:val="single" w:sz="8" w:space="0" w:color="000000"/>
              <w:right w:val="single" w:sz="8" w:space="0" w:color="auto"/>
            </w:tcBorders>
            <w:shd w:val="clear" w:color="auto" w:fill="auto"/>
            <w:vAlign w:val="center"/>
          </w:tcPr>
          <w:p w14:paraId="5BD9CDDA" w14:textId="3421154F" w:rsidR="004A556A" w:rsidRPr="009E4337" w:rsidRDefault="004A556A" w:rsidP="004A556A">
            <w:pPr>
              <w:jc w:val="center"/>
              <w:rPr>
                <w:sz w:val="20"/>
                <w:szCs w:val="20"/>
              </w:rPr>
            </w:pPr>
            <w:r>
              <w:rPr>
                <w:color w:val="000000"/>
                <w:sz w:val="20"/>
                <w:szCs w:val="20"/>
              </w:rPr>
              <w:t>1,366</w:t>
            </w:r>
          </w:p>
        </w:tc>
      </w:tr>
      <w:tr w:rsidR="004A556A" w:rsidRPr="009E4337" w14:paraId="0383CBF4" w14:textId="77777777" w:rsidTr="004A556A">
        <w:trPr>
          <w:cantSplit/>
          <w:trHeight w:val="451"/>
        </w:trPr>
        <w:tc>
          <w:tcPr>
            <w:tcW w:w="343" w:type="pct"/>
            <w:vAlign w:val="center"/>
          </w:tcPr>
          <w:p w14:paraId="745FD220" w14:textId="7233F853" w:rsidR="004A556A" w:rsidRPr="00993156" w:rsidRDefault="004A556A" w:rsidP="004A556A">
            <w:pPr>
              <w:pStyle w:val="aa"/>
              <w:jc w:val="center"/>
              <w:rPr>
                <w:sz w:val="22"/>
                <w:szCs w:val="22"/>
              </w:rPr>
            </w:pPr>
            <w:r w:rsidRPr="00993156">
              <w:rPr>
                <w:sz w:val="22"/>
                <w:szCs w:val="22"/>
              </w:rPr>
              <w:t>3</w:t>
            </w:r>
          </w:p>
        </w:tc>
        <w:tc>
          <w:tcPr>
            <w:tcW w:w="1941" w:type="pct"/>
            <w:shd w:val="clear" w:color="auto" w:fill="auto"/>
            <w:vAlign w:val="center"/>
          </w:tcPr>
          <w:p w14:paraId="1B0CFD41" w14:textId="4ECA7A31" w:rsidR="004A556A" w:rsidRPr="00993156" w:rsidRDefault="004A556A" w:rsidP="004A556A">
            <w:pPr>
              <w:jc w:val="center"/>
              <w:rPr>
                <w:color w:val="000000"/>
                <w:sz w:val="22"/>
                <w:szCs w:val="22"/>
              </w:rPr>
            </w:pPr>
            <w:r w:rsidRPr="00993156">
              <w:rPr>
                <w:color w:val="000000"/>
                <w:sz w:val="22"/>
                <w:szCs w:val="22"/>
              </w:rPr>
              <w:t>Котельная «ДКПС» (с. Дунаево)</w:t>
            </w:r>
          </w:p>
        </w:tc>
        <w:tc>
          <w:tcPr>
            <w:tcW w:w="907" w:type="pct"/>
            <w:tcBorders>
              <w:top w:val="nil"/>
              <w:left w:val="nil"/>
              <w:bottom w:val="single" w:sz="8" w:space="0" w:color="000000"/>
              <w:right w:val="single" w:sz="8" w:space="0" w:color="000000"/>
            </w:tcBorders>
            <w:shd w:val="clear" w:color="auto" w:fill="auto"/>
            <w:vAlign w:val="center"/>
          </w:tcPr>
          <w:p w14:paraId="5C5C622E" w14:textId="743B3EA7" w:rsidR="004A556A" w:rsidRPr="009E4337" w:rsidRDefault="004A556A" w:rsidP="004A556A">
            <w:pPr>
              <w:jc w:val="center"/>
              <w:rPr>
                <w:sz w:val="20"/>
                <w:szCs w:val="20"/>
              </w:rPr>
            </w:pPr>
            <w:r>
              <w:rPr>
                <w:color w:val="000000"/>
                <w:sz w:val="20"/>
                <w:szCs w:val="20"/>
              </w:rPr>
              <w:t>1,573</w:t>
            </w:r>
          </w:p>
        </w:tc>
        <w:tc>
          <w:tcPr>
            <w:tcW w:w="905" w:type="pct"/>
            <w:tcBorders>
              <w:top w:val="nil"/>
              <w:left w:val="nil"/>
              <w:bottom w:val="single" w:sz="8" w:space="0" w:color="000000"/>
              <w:right w:val="single" w:sz="8" w:space="0" w:color="auto"/>
            </w:tcBorders>
            <w:shd w:val="clear" w:color="auto" w:fill="auto"/>
            <w:vAlign w:val="center"/>
          </w:tcPr>
          <w:p w14:paraId="5F2F680F" w14:textId="1FDF8D66" w:rsidR="004A556A" w:rsidRPr="009E4337" w:rsidRDefault="004A556A" w:rsidP="004A556A">
            <w:pPr>
              <w:jc w:val="center"/>
              <w:rPr>
                <w:sz w:val="20"/>
                <w:szCs w:val="20"/>
              </w:rPr>
            </w:pPr>
            <w:r>
              <w:rPr>
                <w:color w:val="000000"/>
                <w:sz w:val="20"/>
                <w:szCs w:val="20"/>
              </w:rPr>
              <w:t>0,320</w:t>
            </w:r>
          </w:p>
        </w:tc>
        <w:tc>
          <w:tcPr>
            <w:tcW w:w="904" w:type="pct"/>
            <w:tcBorders>
              <w:top w:val="nil"/>
              <w:left w:val="nil"/>
              <w:bottom w:val="single" w:sz="8" w:space="0" w:color="000000"/>
              <w:right w:val="single" w:sz="8" w:space="0" w:color="auto"/>
            </w:tcBorders>
            <w:shd w:val="clear" w:color="auto" w:fill="auto"/>
            <w:vAlign w:val="center"/>
          </w:tcPr>
          <w:p w14:paraId="38B7F020" w14:textId="5E4037ED" w:rsidR="004A556A" w:rsidRPr="009E4337" w:rsidRDefault="004A556A" w:rsidP="004A556A">
            <w:pPr>
              <w:jc w:val="center"/>
              <w:rPr>
                <w:sz w:val="20"/>
                <w:szCs w:val="20"/>
              </w:rPr>
            </w:pPr>
            <w:r>
              <w:rPr>
                <w:color w:val="000000"/>
                <w:sz w:val="20"/>
                <w:szCs w:val="20"/>
              </w:rPr>
              <w:t>2,561</w:t>
            </w:r>
          </w:p>
        </w:tc>
      </w:tr>
    </w:tbl>
    <w:p w14:paraId="01115ECC" w14:textId="77777777" w:rsidR="00D10AD4" w:rsidRPr="009E4337" w:rsidRDefault="00D10AD4"/>
    <w:p w14:paraId="41D7F3BE" w14:textId="77777777" w:rsidR="00EA0D24" w:rsidRPr="009E4337" w:rsidRDefault="00145BBA" w:rsidP="0006129B">
      <w:pPr>
        <w:pStyle w:val="30"/>
        <w:spacing w:line="240" w:lineRule="auto"/>
      </w:pPr>
      <w:bookmarkStart w:id="174" w:name="_Toc158278666"/>
      <w:bookmarkStart w:id="175" w:name="_Toc183331773"/>
      <w:r w:rsidRPr="009E4337">
        <w:t xml:space="preserve">7.3 </w:t>
      </w:r>
      <w:r w:rsidR="00EA0D24" w:rsidRPr="009E4337">
        <w:t xml:space="preserve">Изменения, произошедшие в балансах водоподготовительных установок источников тепловой энергии </w:t>
      </w:r>
      <w:r w:rsidR="003F7AC4" w:rsidRPr="009E4337">
        <w:t>поселения</w:t>
      </w:r>
      <w:r w:rsidR="00EA0D24" w:rsidRPr="009E4337">
        <w:t xml:space="preserve"> за период, </w:t>
      </w:r>
      <w:r w:rsidR="00042A16" w:rsidRPr="009E4337">
        <w:t>предшествующий разработке (актуализации) схемы теплоснабжения</w:t>
      </w:r>
      <w:bookmarkEnd w:id="172"/>
      <w:bookmarkEnd w:id="174"/>
      <w:bookmarkEnd w:id="175"/>
    </w:p>
    <w:p w14:paraId="14AE8BB4" w14:textId="25B2E8FD" w:rsidR="00A81EE8" w:rsidRPr="009E4337" w:rsidRDefault="00373979" w:rsidP="00A81EE8">
      <w:pPr>
        <w:ind w:firstLine="567"/>
      </w:pPr>
      <w:r w:rsidRPr="009E4337">
        <w:t xml:space="preserve">При актуализации </w:t>
      </w:r>
      <w:r w:rsidR="00DC07D1" w:rsidRPr="009E4337">
        <w:t xml:space="preserve">схемы были уточнены </w:t>
      </w:r>
      <w:r w:rsidR="00A81EE8" w:rsidRPr="009E4337">
        <w:t xml:space="preserve">сведения по балансам теплоносителя </w:t>
      </w:r>
      <w:r w:rsidR="00C66CE1" w:rsidRPr="009E4337">
        <w:t xml:space="preserve">в зонах действия источников </w:t>
      </w:r>
      <w:r w:rsidR="000C15C2" w:rsidRPr="009E4337">
        <w:t xml:space="preserve">теплоснабжения </w:t>
      </w:r>
      <w:r w:rsidR="00DC07D1" w:rsidRPr="009E4337">
        <w:t xml:space="preserve">по состоянию </w:t>
      </w:r>
      <w:r w:rsidR="000D7B8F" w:rsidRPr="009E4337">
        <w:t>на 2024 г.</w:t>
      </w:r>
      <w:r w:rsidR="00DC07D1" w:rsidRPr="009E4337">
        <w:t xml:space="preserve"> </w:t>
      </w:r>
    </w:p>
    <w:p w14:paraId="07323D67" w14:textId="77777777" w:rsidR="00A81EE8" w:rsidRPr="009E4337" w:rsidRDefault="00A81EE8" w:rsidP="0006129B">
      <w:pPr>
        <w:widowControl w:val="0"/>
        <w:tabs>
          <w:tab w:val="left" w:pos="4245"/>
        </w:tabs>
        <w:adjustRightInd w:val="0"/>
        <w:ind w:firstLine="720"/>
        <w:textAlignment w:val="baseline"/>
      </w:pPr>
    </w:p>
    <w:p w14:paraId="2D6A570F" w14:textId="77777777" w:rsidR="008F7ED6" w:rsidRPr="009E4337" w:rsidRDefault="008F7ED6" w:rsidP="0006129B">
      <w:pPr>
        <w:ind w:firstLine="567"/>
        <w:sectPr w:rsidR="008F7ED6" w:rsidRPr="009E4337" w:rsidSect="004C5CD6">
          <w:pgSz w:w="11906" w:h="16838"/>
          <w:pgMar w:top="1134" w:right="851" w:bottom="1134" w:left="1134" w:header="708" w:footer="708" w:gutter="0"/>
          <w:cols w:space="708"/>
          <w:docGrid w:linePitch="360"/>
        </w:sectPr>
      </w:pPr>
    </w:p>
    <w:p w14:paraId="639AAE98" w14:textId="77777777" w:rsidR="003A5836" w:rsidRPr="009E4337" w:rsidRDefault="003A5836" w:rsidP="0006129B">
      <w:pPr>
        <w:pStyle w:val="21"/>
        <w:spacing w:line="240" w:lineRule="auto"/>
      </w:pPr>
      <w:bookmarkStart w:id="176" w:name="_Toc158278667"/>
      <w:bookmarkStart w:id="177" w:name="_Toc183331774"/>
      <w:r w:rsidRPr="009E4337">
        <w:lastRenderedPageBreak/>
        <w:t xml:space="preserve">Часть 8 </w:t>
      </w:r>
      <w:bookmarkEnd w:id="173"/>
      <w:r w:rsidR="005E5DE4" w:rsidRPr="009E4337">
        <w:t>Топливные балансы источников тепловой энергии и система обеспечения топливом</w:t>
      </w:r>
      <w:bookmarkEnd w:id="176"/>
      <w:bookmarkEnd w:id="177"/>
    </w:p>
    <w:p w14:paraId="4028D662" w14:textId="77777777" w:rsidR="00AB0258" w:rsidRPr="009E4337" w:rsidRDefault="00145BBA" w:rsidP="0006129B">
      <w:pPr>
        <w:pStyle w:val="30"/>
        <w:spacing w:line="240" w:lineRule="auto"/>
      </w:pPr>
      <w:bookmarkStart w:id="178" w:name="_Toc158278668"/>
      <w:bookmarkStart w:id="179" w:name="_Toc183331775"/>
      <w:r w:rsidRPr="009E4337">
        <w:t>8.1</w:t>
      </w:r>
      <w:r w:rsidR="00AB0258" w:rsidRPr="009E4337">
        <w:t xml:space="preserve"> </w:t>
      </w:r>
      <w:r w:rsidRPr="009E4337">
        <w:t>О</w:t>
      </w:r>
      <w:r w:rsidR="005E5DE4" w:rsidRPr="009E4337">
        <w:t>писание видов и количества используемого основного топлива для каждого источника тепловой энергии</w:t>
      </w:r>
      <w:bookmarkEnd w:id="178"/>
      <w:bookmarkEnd w:id="179"/>
    </w:p>
    <w:p w14:paraId="79B54D48" w14:textId="3D037459" w:rsidR="00010A90" w:rsidRPr="009E4337" w:rsidRDefault="00D659B8" w:rsidP="0006129B">
      <w:pPr>
        <w:pStyle w:val="Affa"/>
        <w:rPr>
          <w:szCs w:val="24"/>
        </w:rPr>
      </w:pPr>
      <w:r w:rsidRPr="009E4337">
        <w:t xml:space="preserve">В настоящее время </w:t>
      </w:r>
      <w:r w:rsidR="00070E4F" w:rsidRPr="009E4337">
        <w:t>на территории поселения</w:t>
      </w:r>
      <w:r w:rsidR="00B95373" w:rsidRPr="009E4337">
        <w:t xml:space="preserve"> </w:t>
      </w:r>
      <w:r w:rsidR="00683872" w:rsidRPr="009E4337">
        <w:t xml:space="preserve">действует </w:t>
      </w:r>
      <w:r w:rsidR="0062368A">
        <w:t xml:space="preserve">три источника </w:t>
      </w:r>
      <w:r w:rsidR="002A5F7F" w:rsidRPr="009E4337">
        <w:t>централизованного теплоснабжения</w:t>
      </w:r>
      <w:r w:rsidR="008C4EE1" w:rsidRPr="009E4337">
        <w:t>.</w:t>
      </w:r>
      <w:r w:rsidR="006C495F" w:rsidRPr="009E4337">
        <w:t xml:space="preserve"> </w:t>
      </w:r>
      <w:r w:rsidR="00F03DF1" w:rsidRPr="009E4337">
        <w:t xml:space="preserve">В качестве основного вида </w:t>
      </w:r>
      <w:r w:rsidR="0027443D" w:rsidRPr="009E4337">
        <w:t xml:space="preserve">топлива </w:t>
      </w:r>
      <w:r w:rsidR="008906FA" w:rsidRPr="009E4337">
        <w:t xml:space="preserve">на котельной используется </w:t>
      </w:r>
      <w:r w:rsidR="004A556A">
        <w:t>твердое топливо (бурый уголь 2 БР)</w:t>
      </w:r>
      <w:r w:rsidR="00833DDB" w:rsidRPr="009E4337">
        <w:t>.</w:t>
      </w:r>
      <w:r w:rsidR="00F03DF1" w:rsidRPr="009E4337">
        <w:t xml:space="preserve"> </w:t>
      </w:r>
      <w:r w:rsidR="00010A90" w:rsidRPr="009E4337">
        <w:rPr>
          <w:szCs w:val="24"/>
        </w:rPr>
        <w:t xml:space="preserve">Сведения о потреблении котельно-печного топлива приведены в таблице </w:t>
      </w:r>
      <w:r w:rsidR="00AF0178" w:rsidRPr="009E4337">
        <w:rPr>
          <w:szCs w:val="24"/>
        </w:rPr>
        <w:t>2</w:t>
      </w:r>
      <w:r w:rsidR="009E4337">
        <w:rPr>
          <w:szCs w:val="24"/>
        </w:rPr>
        <w:t>2</w:t>
      </w:r>
      <w:r w:rsidR="00010A90" w:rsidRPr="009E4337">
        <w:rPr>
          <w:szCs w:val="24"/>
        </w:rPr>
        <w:t>.</w:t>
      </w:r>
    </w:p>
    <w:p w14:paraId="3B62C1A3" w14:textId="77777777" w:rsidR="007F4555" w:rsidRPr="009E4337" w:rsidRDefault="007F4555" w:rsidP="0006129B">
      <w:pPr>
        <w:pStyle w:val="Affa"/>
        <w:rPr>
          <w:sz w:val="20"/>
        </w:rPr>
      </w:pPr>
    </w:p>
    <w:p w14:paraId="56AB5511" w14:textId="4258D69E" w:rsidR="007F4555" w:rsidRPr="009E4337" w:rsidRDefault="007F4555" w:rsidP="0006129B">
      <w:pPr>
        <w:pStyle w:val="aff8"/>
        <w:spacing w:line="240" w:lineRule="auto"/>
      </w:pPr>
      <w:r w:rsidRPr="009E4337">
        <w:t xml:space="preserve">Таблица </w:t>
      </w:r>
      <w:r w:rsidR="008A3CE6" w:rsidRPr="009E4337">
        <w:fldChar w:fldCharType="begin"/>
      </w:r>
      <w:r w:rsidR="006972A4" w:rsidRPr="009E4337">
        <w:instrText xml:space="preserve"> SEQ Таблица \* ARABIC </w:instrText>
      </w:r>
      <w:r w:rsidR="008A3CE6" w:rsidRPr="009E4337">
        <w:fldChar w:fldCharType="separate"/>
      </w:r>
      <w:r w:rsidR="00421AC7">
        <w:rPr>
          <w:noProof/>
        </w:rPr>
        <w:t>22</w:t>
      </w:r>
      <w:r w:rsidR="008A3CE6" w:rsidRPr="009E4337">
        <w:rPr>
          <w:noProof/>
        </w:rPr>
        <w:fldChar w:fldCharType="end"/>
      </w:r>
      <w:r w:rsidRPr="009E4337">
        <w:t xml:space="preserve"> - Описание видов и количества топлива</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3708"/>
        <w:gridCol w:w="2298"/>
        <w:gridCol w:w="2165"/>
        <w:gridCol w:w="1348"/>
      </w:tblGrid>
      <w:tr w:rsidR="009E4337" w:rsidRPr="009E4337" w14:paraId="2982CC15" w14:textId="77777777" w:rsidTr="00833DDB">
        <w:trPr>
          <w:cantSplit/>
          <w:tblHeader/>
        </w:trPr>
        <w:tc>
          <w:tcPr>
            <w:tcW w:w="256" w:type="pct"/>
            <w:vAlign w:val="center"/>
          </w:tcPr>
          <w:p w14:paraId="68E71CE6" w14:textId="0469B25A" w:rsidR="00DC07D1" w:rsidRPr="009E4337" w:rsidRDefault="00DC07D1" w:rsidP="00DC07D1">
            <w:pPr>
              <w:pStyle w:val="Affa"/>
              <w:ind w:firstLine="0"/>
              <w:jc w:val="center"/>
              <w:rPr>
                <w:sz w:val="22"/>
                <w:szCs w:val="22"/>
              </w:rPr>
            </w:pPr>
            <w:r w:rsidRPr="009E4337">
              <w:rPr>
                <w:sz w:val="22"/>
                <w:szCs w:val="22"/>
              </w:rPr>
              <w:t>№ п/п</w:t>
            </w:r>
          </w:p>
        </w:tc>
        <w:tc>
          <w:tcPr>
            <w:tcW w:w="1848" w:type="pct"/>
            <w:shd w:val="clear" w:color="auto" w:fill="auto"/>
            <w:vAlign w:val="center"/>
          </w:tcPr>
          <w:p w14:paraId="054CA20A" w14:textId="67BE842E" w:rsidR="00DC07D1" w:rsidRPr="009E4337" w:rsidRDefault="00DC07D1" w:rsidP="00DC07D1">
            <w:pPr>
              <w:pStyle w:val="Affa"/>
              <w:ind w:firstLine="0"/>
              <w:jc w:val="center"/>
              <w:rPr>
                <w:sz w:val="22"/>
                <w:szCs w:val="22"/>
              </w:rPr>
            </w:pPr>
            <w:r w:rsidRPr="009E4337">
              <w:rPr>
                <w:sz w:val="22"/>
                <w:szCs w:val="22"/>
              </w:rPr>
              <w:t>Источник тепла</w:t>
            </w:r>
          </w:p>
        </w:tc>
        <w:tc>
          <w:tcPr>
            <w:tcW w:w="1145" w:type="pct"/>
            <w:shd w:val="clear" w:color="auto" w:fill="auto"/>
            <w:vAlign w:val="center"/>
          </w:tcPr>
          <w:p w14:paraId="67F0FE1F" w14:textId="21FC7DA0" w:rsidR="00DC07D1" w:rsidRPr="009E4337" w:rsidRDefault="00DC07D1" w:rsidP="00DC07D1">
            <w:pPr>
              <w:pStyle w:val="Affa"/>
              <w:ind w:firstLine="0"/>
              <w:jc w:val="center"/>
              <w:rPr>
                <w:sz w:val="22"/>
                <w:szCs w:val="22"/>
              </w:rPr>
            </w:pPr>
            <w:r w:rsidRPr="009E4337">
              <w:rPr>
                <w:sz w:val="22"/>
                <w:szCs w:val="22"/>
              </w:rPr>
              <w:t>Вид топлива</w:t>
            </w:r>
            <w:r w:rsidR="00FE1809" w:rsidRPr="009E4337">
              <w:rPr>
                <w:sz w:val="22"/>
                <w:szCs w:val="22"/>
              </w:rPr>
              <w:t xml:space="preserve"> (основной/резервный)</w:t>
            </w:r>
          </w:p>
        </w:tc>
        <w:tc>
          <w:tcPr>
            <w:tcW w:w="1079" w:type="pct"/>
            <w:shd w:val="clear" w:color="auto" w:fill="auto"/>
          </w:tcPr>
          <w:p w14:paraId="2351D6B6" w14:textId="6033EABF" w:rsidR="00DC07D1" w:rsidRPr="009E4337" w:rsidRDefault="00DC07D1" w:rsidP="00DC07D1">
            <w:pPr>
              <w:pStyle w:val="Affa"/>
              <w:ind w:firstLine="0"/>
              <w:jc w:val="center"/>
              <w:rPr>
                <w:sz w:val="22"/>
                <w:szCs w:val="22"/>
              </w:rPr>
            </w:pPr>
            <w:r w:rsidRPr="009E4337">
              <w:rPr>
                <w:sz w:val="22"/>
                <w:szCs w:val="22"/>
              </w:rPr>
              <w:t xml:space="preserve">Расход натурального топлива (уголь – тн, </w:t>
            </w:r>
            <w:r w:rsidR="00A25BF3" w:rsidRPr="009E4337">
              <w:rPr>
                <w:sz w:val="22"/>
                <w:szCs w:val="22"/>
              </w:rPr>
              <w:t>дрова</w:t>
            </w:r>
            <w:r w:rsidRPr="009E4337">
              <w:rPr>
                <w:sz w:val="22"/>
                <w:szCs w:val="22"/>
              </w:rPr>
              <w:t xml:space="preserve"> –куб.м)</w:t>
            </w:r>
          </w:p>
        </w:tc>
        <w:tc>
          <w:tcPr>
            <w:tcW w:w="672" w:type="pct"/>
            <w:shd w:val="clear" w:color="auto" w:fill="auto"/>
            <w:vAlign w:val="center"/>
          </w:tcPr>
          <w:p w14:paraId="15A6C9BA" w14:textId="03AB6DA6" w:rsidR="00DC07D1" w:rsidRPr="009E4337" w:rsidRDefault="00DC07D1" w:rsidP="00DC07D1">
            <w:pPr>
              <w:pStyle w:val="Affa"/>
              <w:ind w:firstLine="0"/>
              <w:jc w:val="center"/>
              <w:rPr>
                <w:sz w:val="22"/>
                <w:szCs w:val="22"/>
              </w:rPr>
            </w:pPr>
            <w:r w:rsidRPr="009E4337">
              <w:rPr>
                <w:sz w:val="22"/>
                <w:szCs w:val="22"/>
              </w:rPr>
              <w:t>Расход условного топлива,</w:t>
            </w:r>
          </w:p>
          <w:p w14:paraId="3A95B498" w14:textId="77777777" w:rsidR="00DC07D1" w:rsidRPr="009E4337" w:rsidRDefault="00DC07D1" w:rsidP="00DC07D1">
            <w:pPr>
              <w:pStyle w:val="Affa"/>
              <w:ind w:firstLine="0"/>
              <w:jc w:val="center"/>
              <w:rPr>
                <w:sz w:val="22"/>
                <w:szCs w:val="22"/>
              </w:rPr>
            </w:pPr>
            <w:r w:rsidRPr="009E4337">
              <w:rPr>
                <w:sz w:val="22"/>
                <w:szCs w:val="22"/>
              </w:rPr>
              <w:t>т у.т.</w:t>
            </w:r>
          </w:p>
        </w:tc>
      </w:tr>
      <w:tr w:rsidR="004A556A" w:rsidRPr="009E4337" w14:paraId="7A67FF6C" w14:textId="77777777" w:rsidTr="00492A1D">
        <w:trPr>
          <w:cantSplit/>
        </w:trPr>
        <w:tc>
          <w:tcPr>
            <w:tcW w:w="256" w:type="pct"/>
            <w:vAlign w:val="center"/>
          </w:tcPr>
          <w:p w14:paraId="3EFE0632" w14:textId="14F13F56" w:rsidR="004A556A" w:rsidRPr="009E4337" w:rsidRDefault="004A556A" w:rsidP="004A556A">
            <w:pPr>
              <w:pStyle w:val="aa"/>
              <w:jc w:val="center"/>
              <w:rPr>
                <w:sz w:val="22"/>
                <w:szCs w:val="22"/>
              </w:rPr>
            </w:pPr>
            <w:r w:rsidRPr="009E4337">
              <w:rPr>
                <w:sz w:val="22"/>
                <w:szCs w:val="22"/>
              </w:rPr>
              <w:t>1</w:t>
            </w:r>
          </w:p>
        </w:tc>
        <w:tc>
          <w:tcPr>
            <w:tcW w:w="1848" w:type="pct"/>
            <w:tcBorders>
              <w:top w:val="nil"/>
              <w:left w:val="single" w:sz="8" w:space="0" w:color="auto"/>
              <w:bottom w:val="single" w:sz="8" w:space="0" w:color="auto"/>
              <w:right w:val="single" w:sz="8" w:space="0" w:color="auto"/>
            </w:tcBorders>
            <w:shd w:val="clear" w:color="auto" w:fill="auto"/>
            <w:vAlign w:val="bottom"/>
          </w:tcPr>
          <w:p w14:paraId="324081A9" w14:textId="2A214B02" w:rsidR="004A556A" w:rsidRPr="009E4337" w:rsidRDefault="004A556A" w:rsidP="004A556A">
            <w:pPr>
              <w:jc w:val="center"/>
              <w:rPr>
                <w:sz w:val="22"/>
              </w:rPr>
            </w:pPr>
            <w:r w:rsidRPr="00980317">
              <w:rPr>
                <w:color w:val="000000"/>
                <w:sz w:val="22"/>
                <w:szCs w:val="22"/>
              </w:rPr>
              <w:t>Котельная «Школа» (с. Дунаево)</w:t>
            </w:r>
          </w:p>
        </w:tc>
        <w:tc>
          <w:tcPr>
            <w:tcW w:w="1145" w:type="pct"/>
            <w:tcBorders>
              <w:top w:val="nil"/>
              <w:left w:val="nil"/>
              <w:bottom w:val="single" w:sz="8" w:space="0" w:color="auto"/>
              <w:right w:val="single" w:sz="8" w:space="0" w:color="auto"/>
            </w:tcBorders>
            <w:shd w:val="clear" w:color="auto" w:fill="auto"/>
            <w:vAlign w:val="center"/>
          </w:tcPr>
          <w:p w14:paraId="6FBAED89" w14:textId="17C3B432" w:rsidR="004A556A" w:rsidRPr="009E4337" w:rsidRDefault="004A556A" w:rsidP="004A556A">
            <w:pPr>
              <w:jc w:val="center"/>
              <w:rPr>
                <w:sz w:val="22"/>
              </w:rPr>
            </w:pPr>
            <w:r w:rsidRPr="00980317">
              <w:rPr>
                <w:sz w:val="22"/>
                <w:szCs w:val="22"/>
              </w:rPr>
              <w:t>Бурый уголь (2 БР)</w:t>
            </w:r>
          </w:p>
        </w:tc>
        <w:tc>
          <w:tcPr>
            <w:tcW w:w="1079" w:type="pct"/>
            <w:tcBorders>
              <w:top w:val="nil"/>
              <w:left w:val="nil"/>
              <w:bottom w:val="single" w:sz="8" w:space="0" w:color="auto"/>
              <w:right w:val="single" w:sz="8" w:space="0" w:color="auto"/>
            </w:tcBorders>
            <w:shd w:val="clear" w:color="auto" w:fill="auto"/>
            <w:vAlign w:val="center"/>
          </w:tcPr>
          <w:p w14:paraId="713782FF" w14:textId="01CA33BA" w:rsidR="004A556A" w:rsidRPr="009E4337" w:rsidRDefault="004A556A" w:rsidP="004A556A">
            <w:pPr>
              <w:jc w:val="center"/>
              <w:rPr>
                <w:sz w:val="22"/>
              </w:rPr>
            </w:pPr>
            <w:r>
              <w:rPr>
                <w:color w:val="000000"/>
                <w:sz w:val="20"/>
                <w:szCs w:val="20"/>
              </w:rPr>
              <w:t>579,1</w:t>
            </w:r>
          </w:p>
        </w:tc>
        <w:tc>
          <w:tcPr>
            <w:tcW w:w="672" w:type="pct"/>
            <w:tcBorders>
              <w:top w:val="nil"/>
              <w:left w:val="nil"/>
              <w:bottom w:val="single" w:sz="8" w:space="0" w:color="auto"/>
              <w:right w:val="single" w:sz="8" w:space="0" w:color="auto"/>
            </w:tcBorders>
            <w:shd w:val="clear" w:color="auto" w:fill="auto"/>
            <w:vAlign w:val="center"/>
          </w:tcPr>
          <w:p w14:paraId="79A975EE" w14:textId="3A7FF61D" w:rsidR="004A556A" w:rsidRPr="009E4337" w:rsidRDefault="004A556A" w:rsidP="004A556A">
            <w:pPr>
              <w:jc w:val="center"/>
              <w:rPr>
                <w:sz w:val="22"/>
              </w:rPr>
            </w:pPr>
            <w:r>
              <w:rPr>
                <w:color w:val="000000"/>
                <w:sz w:val="20"/>
                <w:szCs w:val="20"/>
              </w:rPr>
              <w:t>292,36</w:t>
            </w:r>
          </w:p>
        </w:tc>
      </w:tr>
      <w:tr w:rsidR="004A556A" w:rsidRPr="009E4337" w14:paraId="2ED7501C" w14:textId="77777777" w:rsidTr="00492A1D">
        <w:trPr>
          <w:cantSplit/>
        </w:trPr>
        <w:tc>
          <w:tcPr>
            <w:tcW w:w="256" w:type="pct"/>
            <w:vAlign w:val="center"/>
          </w:tcPr>
          <w:p w14:paraId="550C7825" w14:textId="354DFDCA" w:rsidR="004A556A" w:rsidRPr="009E4337" w:rsidRDefault="004A556A" w:rsidP="004A556A">
            <w:pPr>
              <w:pStyle w:val="aa"/>
              <w:jc w:val="center"/>
              <w:rPr>
                <w:sz w:val="22"/>
                <w:szCs w:val="22"/>
              </w:rPr>
            </w:pPr>
            <w:r>
              <w:rPr>
                <w:sz w:val="22"/>
                <w:szCs w:val="22"/>
              </w:rPr>
              <w:t>2</w:t>
            </w:r>
          </w:p>
        </w:tc>
        <w:tc>
          <w:tcPr>
            <w:tcW w:w="1848" w:type="pct"/>
            <w:tcBorders>
              <w:top w:val="nil"/>
              <w:left w:val="single" w:sz="8" w:space="0" w:color="auto"/>
              <w:bottom w:val="single" w:sz="8" w:space="0" w:color="auto"/>
              <w:right w:val="single" w:sz="8" w:space="0" w:color="auto"/>
            </w:tcBorders>
            <w:shd w:val="clear" w:color="auto" w:fill="auto"/>
            <w:vAlign w:val="bottom"/>
          </w:tcPr>
          <w:p w14:paraId="5A6A078B" w14:textId="1528FEB8" w:rsidR="004A556A" w:rsidRPr="00980317" w:rsidRDefault="004A556A" w:rsidP="004A556A">
            <w:pPr>
              <w:jc w:val="center"/>
              <w:rPr>
                <w:color w:val="000000"/>
                <w:sz w:val="22"/>
                <w:szCs w:val="22"/>
              </w:rPr>
            </w:pPr>
            <w:r w:rsidRPr="00980317">
              <w:rPr>
                <w:color w:val="000000"/>
                <w:sz w:val="22"/>
                <w:szCs w:val="22"/>
              </w:rPr>
              <w:t>Котельная «Стройдвор» (с. Дунаево)</w:t>
            </w:r>
          </w:p>
        </w:tc>
        <w:tc>
          <w:tcPr>
            <w:tcW w:w="1145" w:type="pct"/>
            <w:tcBorders>
              <w:top w:val="nil"/>
              <w:left w:val="nil"/>
              <w:bottom w:val="single" w:sz="8" w:space="0" w:color="auto"/>
              <w:right w:val="single" w:sz="8" w:space="0" w:color="auto"/>
            </w:tcBorders>
            <w:shd w:val="clear" w:color="auto" w:fill="auto"/>
            <w:vAlign w:val="center"/>
          </w:tcPr>
          <w:p w14:paraId="30B0531D" w14:textId="49E4B363" w:rsidR="004A556A" w:rsidRPr="009E4337" w:rsidRDefault="004A556A" w:rsidP="004A556A">
            <w:pPr>
              <w:jc w:val="center"/>
              <w:rPr>
                <w:sz w:val="20"/>
                <w:szCs w:val="20"/>
              </w:rPr>
            </w:pPr>
            <w:r w:rsidRPr="00980317">
              <w:rPr>
                <w:sz w:val="22"/>
                <w:szCs w:val="22"/>
              </w:rPr>
              <w:t>Бурый уголь (2 БР)</w:t>
            </w:r>
          </w:p>
        </w:tc>
        <w:tc>
          <w:tcPr>
            <w:tcW w:w="1079" w:type="pct"/>
            <w:tcBorders>
              <w:top w:val="nil"/>
              <w:left w:val="nil"/>
              <w:bottom w:val="single" w:sz="8" w:space="0" w:color="auto"/>
              <w:right w:val="single" w:sz="8" w:space="0" w:color="auto"/>
            </w:tcBorders>
            <w:shd w:val="clear" w:color="auto" w:fill="auto"/>
            <w:vAlign w:val="center"/>
          </w:tcPr>
          <w:p w14:paraId="77713D6C" w14:textId="5A118270" w:rsidR="004A556A" w:rsidRPr="009E4337" w:rsidRDefault="004A556A" w:rsidP="004A556A">
            <w:pPr>
              <w:jc w:val="center"/>
              <w:rPr>
                <w:sz w:val="20"/>
                <w:szCs w:val="20"/>
              </w:rPr>
            </w:pPr>
            <w:r>
              <w:rPr>
                <w:color w:val="000000"/>
                <w:sz w:val="20"/>
                <w:szCs w:val="20"/>
              </w:rPr>
              <w:t>1590,8</w:t>
            </w:r>
          </w:p>
        </w:tc>
        <w:tc>
          <w:tcPr>
            <w:tcW w:w="672" w:type="pct"/>
            <w:tcBorders>
              <w:top w:val="nil"/>
              <w:left w:val="nil"/>
              <w:bottom w:val="single" w:sz="8" w:space="0" w:color="auto"/>
              <w:right w:val="single" w:sz="8" w:space="0" w:color="auto"/>
            </w:tcBorders>
            <w:shd w:val="clear" w:color="auto" w:fill="auto"/>
            <w:vAlign w:val="center"/>
          </w:tcPr>
          <w:p w14:paraId="4E4E59C9" w14:textId="6CC5DC99" w:rsidR="004A556A" w:rsidRPr="009E4337" w:rsidRDefault="004A556A" w:rsidP="004A556A">
            <w:pPr>
              <w:jc w:val="center"/>
              <w:rPr>
                <w:sz w:val="20"/>
                <w:szCs w:val="20"/>
              </w:rPr>
            </w:pPr>
            <w:r>
              <w:rPr>
                <w:color w:val="000000"/>
                <w:sz w:val="20"/>
                <w:szCs w:val="20"/>
              </w:rPr>
              <w:t>803,11</w:t>
            </w:r>
          </w:p>
        </w:tc>
      </w:tr>
      <w:tr w:rsidR="004A556A" w:rsidRPr="009E4337" w14:paraId="5F6CF5BB" w14:textId="77777777" w:rsidTr="00492A1D">
        <w:trPr>
          <w:cantSplit/>
        </w:trPr>
        <w:tc>
          <w:tcPr>
            <w:tcW w:w="256" w:type="pct"/>
            <w:vAlign w:val="center"/>
          </w:tcPr>
          <w:p w14:paraId="1876B826" w14:textId="0C0DF771" w:rsidR="004A556A" w:rsidRPr="009E4337" w:rsidRDefault="004A556A" w:rsidP="004A556A">
            <w:pPr>
              <w:pStyle w:val="aa"/>
              <w:jc w:val="center"/>
              <w:rPr>
                <w:sz w:val="22"/>
                <w:szCs w:val="22"/>
              </w:rPr>
            </w:pPr>
            <w:r>
              <w:rPr>
                <w:sz w:val="22"/>
                <w:szCs w:val="22"/>
              </w:rPr>
              <w:t>3</w:t>
            </w:r>
          </w:p>
        </w:tc>
        <w:tc>
          <w:tcPr>
            <w:tcW w:w="1848" w:type="pct"/>
            <w:tcBorders>
              <w:top w:val="nil"/>
              <w:left w:val="single" w:sz="8" w:space="0" w:color="auto"/>
              <w:bottom w:val="single" w:sz="8" w:space="0" w:color="auto"/>
              <w:right w:val="single" w:sz="8" w:space="0" w:color="auto"/>
            </w:tcBorders>
            <w:shd w:val="clear" w:color="auto" w:fill="auto"/>
            <w:vAlign w:val="bottom"/>
          </w:tcPr>
          <w:p w14:paraId="1D8349B9" w14:textId="721BF334" w:rsidR="004A556A" w:rsidRPr="00980317" w:rsidRDefault="004A556A" w:rsidP="004A556A">
            <w:pPr>
              <w:jc w:val="center"/>
              <w:rPr>
                <w:color w:val="000000"/>
                <w:sz w:val="22"/>
                <w:szCs w:val="22"/>
              </w:rPr>
            </w:pPr>
            <w:r w:rsidRPr="00980317">
              <w:rPr>
                <w:color w:val="000000"/>
                <w:sz w:val="22"/>
                <w:szCs w:val="22"/>
              </w:rPr>
              <w:t>Котельная «ДКПС» (с. Дунаево)</w:t>
            </w:r>
          </w:p>
        </w:tc>
        <w:tc>
          <w:tcPr>
            <w:tcW w:w="1145" w:type="pct"/>
            <w:tcBorders>
              <w:top w:val="nil"/>
              <w:left w:val="nil"/>
              <w:bottom w:val="single" w:sz="8" w:space="0" w:color="auto"/>
              <w:right w:val="single" w:sz="8" w:space="0" w:color="auto"/>
            </w:tcBorders>
            <w:shd w:val="clear" w:color="auto" w:fill="auto"/>
            <w:vAlign w:val="center"/>
          </w:tcPr>
          <w:p w14:paraId="50AFEF5C" w14:textId="65C2B2E8" w:rsidR="004A556A" w:rsidRPr="009E4337" w:rsidRDefault="004A556A" w:rsidP="004A556A">
            <w:pPr>
              <w:jc w:val="center"/>
              <w:rPr>
                <w:sz w:val="20"/>
                <w:szCs w:val="20"/>
              </w:rPr>
            </w:pPr>
            <w:r w:rsidRPr="00980317">
              <w:rPr>
                <w:sz w:val="22"/>
                <w:szCs w:val="22"/>
              </w:rPr>
              <w:t>Бурый уголь (2 БР)</w:t>
            </w:r>
          </w:p>
        </w:tc>
        <w:tc>
          <w:tcPr>
            <w:tcW w:w="1079" w:type="pct"/>
            <w:tcBorders>
              <w:top w:val="nil"/>
              <w:left w:val="nil"/>
              <w:bottom w:val="single" w:sz="8" w:space="0" w:color="auto"/>
              <w:right w:val="single" w:sz="8" w:space="0" w:color="auto"/>
            </w:tcBorders>
            <w:shd w:val="clear" w:color="auto" w:fill="auto"/>
            <w:vAlign w:val="center"/>
          </w:tcPr>
          <w:p w14:paraId="087E7C42" w14:textId="7DACD895" w:rsidR="004A556A" w:rsidRPr="009E4337" w:rsidRDefault="004A556A" w:rsidP="004A556A">
            <w:pPr>
              <w:jc w:val="center"/>
              <w:rPr>
                <w:sz w:val="20"/>
                <w:szCs w:val="20"/>
              </w:rPr>
            </w:pPr>
            <w:r>
              <w:rPr>
                <w:color w:val="000000"/>
                <w:sz w:val="20"/>
                <w:szCs w:val="20"/>
              </w:rPr>
              <w:t>5341,3</w:t>
            </w:r>
          </w:p>
        </w:tc>
        <w:tc>
          <w:tcPr>
            <w:tcW w:w="672" w:type="pct"/>
            <w:tcBorders>
              <w:top w:val="nil"/>
              <w:left w:val="nil"/>
              <w:bottom w:val="single" w:sz="8" w:space="0" w:color="auto"/>
              <w:right w:val="single" w:sz="8" w:space="0" w:color="auto"/>
            </w:tcBorders>
            <w:shd w:val="clear" w:color="auto" w:fill="auto"/>
            <w:vAlign w:val="center"/>
          </w:tcPr>
          <w:p w14:paraId="7771AFAA" w14:textId="6AFDC7D5" w:rsidR="004A556A" w:rsidRPr="009E4337" w:rsidRDefault="004A556A" w:rsidP="004A556A">
            <w:pPr>
              <w:jc w:val="center"/>
              <w:rPr>
                <w:sz w:val="20"/>
                <w:szCs w:val="20"/>
              </w:rPr>
            </w:pPr>
            <w:r>
              <w:rPr>
                <w:color w:val="000000"/>
                <w:sz w:val="20"/>
                <w:szCs w:val="20"/>
              </w:rPr>
              <w:t>2696,60</w:t>
            </w:r>
          </w:p>
        </w:tc>
      </w:tr>
    </w:tbl>
    <w:p w14:paraId="09CA91DF" w14:textId="77777777" w:rsidR="00D10AD4" w:rsidRDefault="00D10AD4"/>
    <w:p w14:paraId="5DC4DCB5" w14:textId="77777777" w:rsidR="004A556A" w:rsidRPr="009E4337" w:rsidRDefault="004A556A"/>
    <w:p w14:paraId="7F0EFE44" w14:textId="77777777" w:rsidR="00AB0258" w:rsidRPr="009E4337" w:rsidRDefault="00145BBA" w:rsidP="0006129B">
      <w:pPr>
        <w:pStyle w:val="30"/>
        <w:spacing w:line="240" w:lineRule="auto"/>
      </w:pPr>
      <w:bookmarkStart w:id="180" w:name="_Toc158278669"/>
      <w:bookmarkStart w:id="181" w:name="_Toc183331776"/>
      <w:r w:rsidRPr="009E4337">
        <w:t>8.2 О</w:t>
      </w:r>
      <w:r w:rsidR="005E5DE4" w:rsidRPr="009E4337">
        <w:t>писание видов резервного и аварийного топлива и возможности их обеспечения в соответствии с нормативными требованиями</w:t>
      </w:r>
      <w:bookmarkEnd w:id="180"/>
      <w:bookmarkEnd w:id="181"/>
    </w:p>
    <w:p w14:paraId="7D3D7734" w14:textId="56F6A1A1" w:rsidR="00010A90" w:rsidRPr="009E4337" w:rsidRDefault="00010A90" w:rsidP="0006129B">
      <w:pPr>
        <w:tabs>
          <w:tab w:val="left" w:pos="0"/>
        </w:tabs>
        <w:ind w:firstLine="709"/>
        <w:rPr>
          <w:bCs/>
        </w:rPr>
      </w:pPr>
      <w:r w:rsidRPr="009E4337">
        <w:rPr>
          <w:bCs/>
        </w:rPr>
        <w:t xml:space="preserve">Характеристика основного и резервного топлива котельной приведена в таблице </w:t>
      </w:r>
      <w:r w:rsidR="009E4337">
        <w:rPr>
          <w:bCs/>
        </w:rPr>
        <w:t>23</w:t>
      </w:r>
      <w:r w:rsidR="00685EC3" w:rsidRPr="009E4337">
        <w:rPr>
          <w:bCs/>
        </w:rPr>
        <w:t>.</w:t>
      </w:r>
    </w:p>
    <w:p w14:paraId="3A12F383" w14:textId="77777777" w:rsidR="00F63CDD" w:rsidRPr="009E4337" w:rsidRDefault="00F63CDD" w:rsidP="0006129B">
      <w:pPr>
        <w:tabs>
          <w:tab w:val="left" w:pos="0"/>
        </w:tabs>
        <w:ind w:firstLine="709"/>
        <w:rPr>
          <w:bCs/>
        </w:rPr>
      </w:pPr>
    </w:p>
    <w:p w14:paraId="0414B88B" w14:textId="76C81FC3" w:rsidR="00010A90" w:rsidRPr="009E4337" w:rsidRDefault="00010A90" w:rsidP="0006129B">
      <w:pPr>
        <w:pStyle w:val="aff8"/>
        <w:spacing w:line="240" w:lineRule="auto"/>
        <w:rPr>
          <w:rFonts w:eastAsia="Times New Roman"/>
          <w:szCs w:val="24"/>
        </w:rPr>
      </w:pPr>
      <w:r w:rsidRPr="009E4337">
        <w:t xml:space="preserve">Таблица </w:t>
      </w:r>
      <w:r w:rsidR="008A3CE6" w:rsidRPr="009E4337">
        <w:fldChar w:fldCharType="begin"/>
      </w:r>
      <w:r w:rsidR="006972A4" w:rsidRPr="009E4337">
        <w:instrText xml:space="preserve"> SEQ Таблица \* ARABIC </w:instrText>
      </w:r>
      <w:r w:rsidR="008A3CE6" w:rsidRPr="009E4337">
        <w:fldChar w:fldCharType="separate"/>
      </w:r>
      <w:r w:rsidR="00421AC7">
        <w:rPr>
          <w:noProof/>
        </w:rPr>
        <w:t>23</w:t>
      </w:r>
      <w:r w:rsidR="008A3CE6" w:rsidRPr="009E4337">
        <w:rPr>
          <w:noProof/>
        </w:rPr>
        <w:fldChar w:fldCharType="end"/>
      </w:r>
      <w:r w:rsidRPr="009E4337">
        <w:t xml:space="preserve"> – Описание видов используемого топлива</w:t>
      </w:r>
    </w:p>
    <w:tbl>
      <w:tblPr>
        <w:tblW w:w="5000" w:type="pct"/>
        <w:jc w:val="center"/>
        <w:tblLook w:val="04A0" w:firstRow="1" w:lastRow="0" w:firstColumn="1" w:lastColumn="0" w:noHBand="0" w:noVBand="1"/>
      </w:tblPr>
      <w:tblGrid>
        <w:gridCol w:w="634"/>
        <w:gridCol w:w="5160"/>
        <w:gridCol w:w="1863"/>
        <w:gridCol w:w="2480"/>
      </w:tblGrid>
      <w:tr w:rsidR="009E4337" w:rsidRPr="009E4337" w14:paraId="39523FCC" w14:textId="77777777" w:rsidTr="00070327">
        <w:trPr>
          <w:cantSplit/>
          <w:tblHeader/>
          <w:jc w:val="center"/>
        </w:trPr>
        <w:tc>
          <w:tcPr>
            <w:tcW w:w="313" w:type="pct"/>
            <w:vMerge w:val="restart"/>
            <w:tcBorders>
              <w:top w:val="single" w:sz="4" w:space="0" w:color="auto"/>
              <w:left w:val="single" w:sz="4" w:space="0" w:color="auto"/>
              <w:right w:val="single" w:sz="4" w:space="0" w:color="auto"/>
            </w:tcBorders>
            <w:shd w:val="clear" w:color="auto" w:fill="auto"/>
            <w:vAlign w:val="center"/>
            <w:hideMark/>
          </w:tcPr>
          <w:p w14:paraId="29F858B5" w14:textId="77777777" w:rsidR="00010A90" w:rsidRPr="009E4337" w:rsidRDefault="00010A90" w:rsidP="0006129B">
            <w:pPr>
              <w:jc w:val="center"/>
              <w:rPr>
                <w:sz w:val="22"/>
              </w:rPr>
            </w:pPr>
            <w:r w:rsidRPr="009E4337">
              <w:rPr>
                <w:sz w:val="22"/>
              </w:rPr>
              <w:t>№ п/п</w:t>
            </w:r>
          </w:p>
        </w:tc>
        <w:tc>
          <w:tcPr>
            <w:tcW w:w="2545" w:type="pct"/>
            <w:vMerge w:val="restart"/>
            <w:tcBorders>
              <w:top w:val="single" w:sz="4" w:space="0" w:color="auto"/>
              <w:left w:val="nil"/>
              <w:right w:val="single" w:sz="4" w:space="0" w:color="auto"/>
            </w:tcBorders>
            <w:shd w:val="clear" w:color="auto" w:fill="auto"/>
            <w:vAlign w:val="center"/>
            <w:hideMark/>
          </w:tcPr>
          <w:p w14:paraId="376FD1AD" w14:textId="77777777" w:rsidR="00010A90" w:rsidRPr="009E4337" w:rsidRDefault="00010A90" w:rsidP="0006129B">
            <w:pPr>
              <w:jc w:val="center"/>
              <w:rPr>
                <w:sz w:val="22"/>
              </w:rPr>
            </w:pPr>
            <w:r w:rsidRPr="009E4337">
              <w:rPr>
                <w:sz w:val="22"/>
              </w:rPr>
              <w:t>Наименование источника</w:t>
            </w:r>
          </w:p>
        </w:tc>
        <w:tc>
          <w:tcPr>
            <w:tcW w:w="2142" w:type="pct"/>
            <w:gridSpan w:val="2"/>
            <w:tcBorders>
              <w:top w:val="single" w:sz="4" w:space="0" w:color="auto"/>
              <w:left w:val="nil"/>
              <w:bottom w:val="single" w:sz="4" w:space="0" w:color="auto"/>
              <w:right w:val="single" w:sz="4" w:space="0" w:color="auto"/>
            </w:tcBorders>
            <w:shd w:val="clear" w:color="auto" w:fill="auto"/>
            <w:vAlign w:val="center"/>
            <w:hideMark/>
          </w:tcPr>
          <w:p w14:paraId="57CB9CFB" w14:textId="77777777" w:rsidR="00010A90" w:rsidRPr="009E4337" w:rsidRDefault="00010A90" w:rsidP="0006129B">
            <w:pPr>
              <w:jc w:val="center"/>
              <w:rPr>
                <w:sz w:val="22"/>
              </w:rPr>
            </w:pPr>
            <w:r w:rsidRPr="009E4337">
              <w:rPr>
                <w:sz w:val="22"/>
              </w:rPr>
              <w:t>Ви</w:t>
            </w:r>
            <w:r w:rsidR="000E2361" w:rsidRPr="009E4337">
              <w:rPr>
                <w:sz w:val="22"/>
              </w:rPr>
              <w:t>д</w:t>
            </w:r>
            <w:r w:rsidR="00787B99" w:rsidRPr="009E4337">
              <w:rPr>
                <w:sz w:val="22"/>
              </w:rPr>
              <w:t xml:space="preserve"> </w:t>
            </w:r>
            <w:r w:rsidRPr="009E4337">
              <w:rPr>
                <w:sz w:val="22"/>
              </w:rPr>
              <w:t>топлива</w:t>
            </w:r>
          </w:p>
        </w:tc>
      </w:tr>
      <w:tr w:rsidR="009E4337" w:rsidRPr="009E4337" w14:paraId="2D9725A2" w14:textId="77777777" w:rsidTr="00070327">
        <w:trPr>
          <w:cantSplit/>
          <w:tblHeader/>
          <w:jc w:val="center"/>
        </w:trPr>
        <w:tc>
          <w:tcPr>
            <w:tcW w:w="313" w:type="pct"/>
            <w:vMerge/>
            <w:tcBorders>
              <w:left w:val="single" w:sz="4" w:space="0" w:color="auto"/>
              <w:bottom w:val="single" w:sz="4" w:space="0" w:color="auto"/>
              <w:right w:val="single" w:sz="4" w:space="0" w:color="auto"/>
            </w:tcBorders>
            <w:shd w:val="clear" w:color="auto" w:fill="auto"/>
            <w:vAlign w:val="center"/>
          </w:tcPr>
          <w:p w14:paraId="23663D31" w14:textId="77777777" w:rsidR="00010A90" w:rsidRPr="009E4337" w:rsidRDefault="00010A90" w:rsidP="0006129B">
            <w:pPr>
              <w:jc w:val="center"/>
              <w:rPr>
                <w:sz w:val="22"/>
              </w:rPr>
            </w:pPr>
          </w:p>
        </w:tc>
        <w:tc>
          <w:tcPr>
            <w:tcW w:w="2545" w:type="pct"/>
            <w:vMerge/>
            <w:tcBorders>
              <w:left w:val="nil"/>
              <w:bottom w:val="single" w:sz="4" w:space="0" w:color="auto"/>
              <w:right w:val="single" w:sz="4" w:space="0" w:color="auto"/>
            </w:tcBorders>
            <w:shd w:val="clear" w:color="000000" w:fill="FFFFFF"/>
            <w:vAlign w:val="center"/>
          </w:tcPr>
          <w:p w14:paraId="2446509A" w14:textId="77777777" w:rsidR="00010A90" w:rsidRPr="009E4337" w:rsidRDefault="00010A90" w:rsidP="0006129B">
            <w:pPr>
              <w:rPr>
                <w:sz w:val="22"/>
              </w:rPr>
            </w:pPr>
          </w:p>
        </w:tc>
        <w:tc>
          <w:tcPr>
            <w:tcW w:w="919" w:type="pct"/>
            <w:tcBorders>
              <w:top w:val="nil"/>
              <w:left w:val="nil"/>
              <w:bottom w:val="single" w:sz="4" w:space="0" w:color="auto"/>
              <w:right w:val="single" w:sz="4" w:space="0" w:color="auto"/>
            </w:tcBorders>
            <w:shd w:val="clear" w:color="auto" w:fill="auto"/>
            <w:vAlign w:val="center"/>
          </w:tcPr>
          <w:p w14:paraId="388EE895" w14:textId="77777777" w:rsidR="00010A90" w:rsidRPr="009E4337" w:rsidRDefault="00010A90" w:rsidP="0006129B">
            <w:pPr>
              <w:jc w:val="center"/>
              <w:rPr>
                <w:sz w:val="22"/>
              </w:rPr>
            </w:pPr>
            <w:r w:rsidRPr="009E4337">
              <w:rPr>
                <w:sz w:val="22"/>
              </w:rPr>
              <w:t>основное</w:t>
            </w:r>
          </w:p>
        </w:tc>
        <w:tc>
          <w:tcPr>
            <w:tcW w:w="1223" w:type="pct"/>
            <w:tcBorders>
              <w:top w:val="nil"/>
              <w:left w:val="nil"/>
              <w:bottom w:val="single" w:sz="4" w:space="0" w:color="auto"/>
              <w:right w:val="single" w:sz="4" w:space="0" w:color="auto"/>
            </w:tcBorders>
            <w:shd w:val="clear" w:color="auto" w:fill="auto"/>
            <w:vAlign w:val="bottom"/>
          </w:tcPr>
          <w:p w14:paraId="5D7D5E4A" w14:textId="77777777" w:rsidR="00010A90" w:rsidRPr="009E4337" w:rsidRDefault="00010A90" w:rsidP="0006129B">
            <w:pPr>
              <w:jc w:val="center"/>
              <w:rPr>
                <w:sz w:val="22"/>
              </w:rPr>
            </w:pPr>
            <w:r w:rsidRPr="009E4337">
              <w:rPr>
                <w:sz w:val="22"/>
              </w:rPr>
              <w:t>Резервное/аварийное</w:t>
            </w:r>
          </w:p>
        </w:tc>
      </w:tr>
      <w:tr w:rsidR="004A556A" w:rsidRPr="009E4337" w14:paraId="392ABC87" w14:textId="77777777" w:rsidTr="008B4C7D">
        <w:trPr>
          <w:cantSplit/>
          <w:jc w:val="center"/>
        </w:trPr>
        <w:tc>
          <w:tcPr>
            <w:tcW w:w="313" w:type="pct"/>
            <w:tcBorders>
              <w:top w:val="nil"/>
              <w:left w:val="single" w:sz="4" w:space="0" w:color="auto"/>
              <w:bottom w:val="single" w:sz="4" w:space="0" w:color="auto"/>
              <w:right w:val="single" w:sz="4" w:space="0" w:color="auto"/>
            </w:tcBorders>
            <w:shd w:val="clear" w:color="auto" w:fill="auto"/>
            <w:vAlign w:val="center"/>
            <w:hideMark/>
          </w:tcPr>
          <w:p w14:paraId="1A8B8F25" w14:textId="71096CA2" w:rsidR="004A556A" w:rsidRPr="009E4337" w:rsidRDefault="004A556A" w:rsidP="004A556A">
            <w:pPr>
              <w:pStyle w:val="aa"/>
              <w:jc w:val="center"/>
              <w:rPr>
                <w:sz w:val="22"/>
                <w:szCs w:val="22"/>
              </w:rPr>
            </w:pPr>
            <w:r w:rsidRPr="009E4337">
              <w:rPr>
                <w:sz w:val="22"/>
                <w:szCs w:val="22"/>
              </w:rPr>
              <w:t>1</w:t>
            </w:r>
          </w:p>
        </w:tc>
        <w:tc>
          <w:tcPr>
            <w:tcW w:w="2545" w:type="pct"/>
            <w:tcBorders>
              <w:top w:val="nil"/>
              <w:left w:val="nil"/>
              <w:bottom w:val="single" w:sz="4" w:space="0" w:color="auto"/>
              <w:right w:val="single" w:sz="4" w:space="0" w:color="auto"/>
            </w:tcBorders>
            <w:shd w:val="clear" w:color="000000" w:fill="FFFFFF"/>
            <w:vAlign w:val="center"/>
          </w:tcPr>
          <w:p w14:paraId="76FF495E" w14:textId="44AAF6DB" w:rsidR="004A556A" w:rsidRPr="009E4337" w:rsidRDefault="004A556A" w:rsidP="004A556A">
            <w:pPr>
              <w:jc w:val="center"/>
              <w:rPr>
                <w:sz w:val="22"/>
              </w:rPr>
            </w:pPr>
            <w:r w:rsidRPr="00980317">
              <w:rPr>
                <w:color w:val="000000"/>
                <w:sz w:val="22"/>
                <w:szCs w:val="22"/>
              </w:rPr>
              <w:t>Котельная «Школа» (с. Дунаево)</w:t>
            </w:r>
          </w:p>
        </w:tc>
        <w:tc>
          <w:tcPr>
            <w:tcW w:w="919" w:type="pct"/>
            <w:tcBorders>
              <w:top w:val="nil"/>
              <w:left w:val="nil"/>
              <w:bottom w:val="single" w:sz="4" w:space="0" w:color="auto"/>
              <w:right w:val="single" w:sz="4" w:space="0" w:color="auto"/>
            </w:tcBorders>
            <w:shd w:val="clear" w:color="auto" w:fill="auto"/>
            <w:vAlign w:val="center"/>
          </w:tcPr>
          <w:p w14:paraId="3AAE8D91" w14:textId="6F27B1A1" w:rsidR="004A556A" w:rsidRPr="009E4337" w:rsidRDefault="004A556A" w:rsidP="004A556A">
            <w:pPr>
              <w:jc w:val="center"/>
              <w:rPr>
                <w:sz w:val="22"/>
              </w:rPr>
            </w:pPr>
            <w:r w:rsidRPr="00980317">
              <w:rPr>
                <w:sz w:val="22"/>
                <w:szCs w:val="22"/>
              </w:rPr>
              <w:t>Бурый уголь (2 БР)</w:t>
            </w:r>
          </w:p>
        </w:tc>
        <w:tc>
          <w:tcPr>
            <w:tcW w:w="1223" w:type="pct"/>
            <w:tcBorders>
              <w:top w:val="nil"/>
              <w:left w:val="nil"/>
              <w:bottom w:val="single" w:sz="4" w:space="0" w:color="auto"/>
              <w:right w:val="single" w:sz="4" w:space="0" w:color="auto"/>
            </w:tcBorders>
            <w:shd w:val="clear" w:color="auto" w:fill="auto"/>
            <w:vAlign w:val="center"/>
          </w:tcPr>
          <w:p w14:paraId="5579B53D" w14:textId="3C2ABC6C" w:rsidR="004A556A" w:rsidRPr="009E4337" w:rsidRDefault="004A556A" w:rsidP="004A556A">
            <w:pPr>
              <w:jc w:val="center"/>
              <w:rPr>
                <w:sz w:val="22"/>
              </w:rPr>
            </w:pPr>
            <w:r w:rsidRPr="009E4337">
              <w:rPr>
                <w:sz w:val="22"/>
              </w:rPr>
              <w:t>-</w:t>
            </w:r>
          </w:p>
        </w:tc>
      </w:tr>
      <w:tr w:rsidR="004A556A" w:rsidRPr="009E4337" w14:paraId="1F25274E" w14:textId="77777777" w:rsidTr="008B4C7D">
        <w:trPr>
          <w:cantSplit/>
          <w:jc w:val="center"/>
        </w:trPr>
        <w:tc>
          <w:tcPr>
            <w:tcW w:w="313" w:type="pct"/>
            <w:tcBorders>
              <w:top w:val="nil"/>
              <w:left w:val="single" w:sz="4" w:space="0" w:color="auto"/>
              <w:bottom w:val="single" w:sz="4" w:space="0" w:color="auto"/>
              <w:right w:val="single" w:sz="4" w:space="0" w:color="auto"/>
            </w:tcBorders>
            <w:shd w:val="clear" w:color="auto" w:fill="auto"/>
            <w:vAlign w:val="center"/>
          </w:tcPr>
          <w:p w14:paraId="183CCBB1" w14:textId="6F619FBE" w:rsidR="004A556A" w:rsidRPr="009E4337" w:rsidRDefault="004A556A" w:rsidP="004A556A">
            <w:pPr>
              <w:pStyle w:val="aa"/>
              <w:jc w:val="center"/>
              <w:rPr>
                <w:sz w:val="22"/>
                <w:szCs w:val="22"/>
              </w:rPr>
            </w:pPr>
            <w:r>
              <w:rPr>
                <w:sz w:val="22"/>
                <w:szCs w:val="22"/>
              </w:rPr>
              <w:t>2</w:t>
            </w:r>
          </w:p>
        </w:tc>
        <w:tc>
          <w:tcPr>
            <w:tcW w:w="2545" w:type="pct"/>
            <w:tcBorders>
              <w:top w:val="nil"/>
              <w:left w:val="nil"/>
              <w:bottom w:val="single" w:sz="4" w:space="0" w:color="auto"/>
              <w:right w:val="single" w:sz="4" w:space="0" w:color="auto"/>
            </w:tcBorders>
            <w:shd w:val="clear" w:color="000000" w:fill="FFFFFF"/>
            <w:vAlign w:val="center"/>
          </w:tcPr>
          <w:p w14:paraId="6F5F0789" w14:textId="0F3A3603" w:rsidR="004A556A" w:rsidRPr="00980317" w:rsidRDefault="004A556A" w:rsidP="004A556A">
            <w:pPr>
              <w:jc w:val="center"/>
              <w:rPr>
                <w:color w:val="000000"/>
                <w:sz w:val="22"/>
                <w:szCs w:val="22"/>
              </w:rPr>
            </w:pPr>
            <w:r w:rsidRPr="00980317">
              <w:rPr>
                <w:color w:val="000000"/>
                <w:sz w:val="22"/>
                <w:szCs w:val="22"/>
              </w:rPr>
              <w:t>Котельная «Стройдвор» (с. Дунаево)</w:t>
            </w:r>
          </w:p>
        </w:tc>
        <w:tc>
          <w:tcPr>
            <w:tcW w:w="919" w:type="pct"/>
            <w:tcBorders>
              <w:top w:val="nil"/>
              <w:left w:val="nil"/>
              <w:bottom w:val="single" w:sz="4" w:space="0" w:color="auto"/>
              <w:right w:val="single" w:sz="4" w:space="0" w:color="auto"/>
            </w:tcBorders>
            <w:shd w:val="clear" w:color="auto" w:fill="auto"/>
            <w:vAlign w:val="center"/>
          </w:tcPr>
          <w:p w14:paraId="2BB1027D" w14:textId="4736B97A" w:rsidR="004A556A" w:rsidRPr="00980317" w:rsidRDefault="004A556A" w:rsidP="004A556A">
            <w:pPr>
              <w:jc w:val="center"/>
              <w:rPr>
                <w:sz w:val="22"/>
                <w:szCs w:val="22"/>
              </w:rPr>
            </w:pPr>
            <w:r w:rsidRPr="00980317">
              <w:rPr>
                <w:sz w:val="22"/>
                <w:szCs w:val="22"/>
              </w:rPr>
              <w:t>Бурый уголь (2 БР)</w:t>
            </w:r>
          </w:p>
        </w:tc>
        <w:tc>
          <w:tcPr>
            <w:tcW w:w="1223" w:type="pct"/>
            <w:tcBorders>
              <w:top w:val="nil"/>
              <w:left w:val="nil"/>
              <w:bottom w:val="single" w:sz="4" w:space="0" w:color="auto"/>
              <w:right w:val="single" w:sz="4" w:space="0" w:color="auto"/>
            </w:tcBorders>
            <w:shd w:val="clear" w:color="auto" w:fill="auto"/>
            <w:vAlign w:val="center"/>
          </w:tcPr>
          <w:p w14:paraId="40B948A8" w14:textId="7B8BD8F5" w:rsidR="004A556A" w:rsidRPr="009E4337" w:rsidRDefault="004A556A" w:rsidP="004A556A">
            <w:pPr>
              <w:jc w:val="center"/>
              <w:rPr>
                <w:sz w:val="22"/>
              </w:rPr>
            </w:pPr>
            <w:r>
              <w:rPr>
                <w:sz w:val="22"/>
              </w:rPr>
              <w:t>-</w:t>
            </w:r>
          </w:p>
        </w:tc>
      </w:tr>
      <w:tr w:rsidR="004A556A" w:rsidRPr="009E4337" w14:paraId="6F6858AF" w14:textId="77777777" w:rsidTr="008B4C7D">
        <w:trPr>
          <w:cantSplit/>
          <w:jc w:val="center"/>
        </w:trPr>
        <w:tc>
          <w:tcPr>
            <w:tcW w:w="313" w:type="pct"/>
            <w:tcBorders>
              <w:top w:val="nil"/>
              <w:left w:val="single" w:sz="4" w:space="0" w:color="auto"/>
              <w:bottom w:val="single" w:sz="4" w:space="0" w:color="auto"/>
              <w:right w:val="single" w:sz="4" w:space="0" w:color="auto"/>
            </w:tcBorders>
            <w:shd w:val="clear" w:color="auto" w:fill="auto"/>
            <w:vAlign w:val="center"/>
          </w:tcPr>
          <w:p w14:paraId="13D9BD2B" w14:textId="111F32AE" w:rsidR="004A556A" w:rsidRDefault="004A556A" w:rsidP="004A556A">
            <w:pPr>
              <w:pStyle w:val="aa"/>
              <w:jc w:val="center"/>
              <w:rPr>
                <w:sz w:val="22"/>
                <w:szCs w:val="22"/>
              </w:rPr>
            </w:pPr>
            <w:r>
              <w:rPr>
                <w:sz w:val="22"/>
                <w:szCs w:val="22"/>
              </w:rPr>
              <w:t>3</w:t>
            </w:r>
          </w:p>
        </w:tc>
        <w:tc>
          <w:tcPr>
            <w:tcW w:w="2545" w:type="pct"/>
            <w:tcBorders>
              <w:top w:val="nil"/>
              <w:left w:val="nil"/>
              <w:bottom w:val="single" w:sz="4" w:space="0" w:color="auto"/>
              <w:right w:val="single" w:sz="4" w:space="0" w:color="auto"/>
            </w:tcBorders>
            <w:shd w:val="clear" w:color="000000" w:fill="FFFFFF"/>
            <w:vAlign w:val="center"/>
          </w:tcPr>
          <w:p w14:paraId="233AD37E" w14:textId="74E7EF7C" w:rsidR="004A556A" w:rsidRPr="00980317" w:rsidRDefault="004A556A" w:rsidP="004A556A">
            <w:pPr>
              <w:jc w:val="center"/>
              <w:rPr>
                <w:color w:val="000000"/>
                <w:sz w:val="22"/>
                <w:szCs w:val="22"/>
              </w:rPr>
            </w:pPr>
            <w:r w:rsidRPr="00980317">
              <w:rPr>
                <w:color w:val="000000"/>
                <w:sz w:val="22"/>
                <w:szCs w:val="22"/>
              </w:rPr>
              <w:t>Котельная «ДКПС» (с. Дунаево)</w:t>
            </w:r>
          </w:p>
        </w:tc>
        <w:tc>
          <w:tcPr>
            <w:tcW w:w="919" w:type="pct"/>
            <w:tcBorders>
              <w:top w:val="nil"/>
              <w:left w:val="nil"/>
              <w:bottom w:val="single" w:sz="4" w:space="0" w:color="auto"/>
              <w:right w:val="single" w:sz="4" w:space="0" w:color="auto"/>
            </w:tcBorders>
            <w:shd w:val="clear" w:color="auto" w:fill="auto"/>
            <w:vAlign w:val="center"/>
          </w:tcPr>
          <w:p w14:paraId="22D05D72" w14:textId="00DB63AF" w:rsidR="004A556A" w:rsidRPr="00980317" w:rsidRDefault="004A556A" w:rsidP="004A556A">
            <w:pPr>
              <w:jc w:val="center"/>
              <w:rPr>
                <w:sz w:val="22"/>
                <w:szCs w:val="22"/>
              </w:rPr>
            </w:pPr>
            <w:r w:rsidRPr="00980317">
              <w:rPr>
                <w:sz w:val="22"/>
                <w:szCs w:val="22"/>
              </w:rPr>
              <w:t>Бурый уголь (2 БР)</w:t>
            </w:r>
          </w:p>
        </w:tc>
        <w:tc>
          <w:tcPr>
            <w:tcW w:w="1223" w:type="pct"/>
            <w:tcBorders>
              <w:top w:val="nil"/>
              <w:left w:val="nil"/>
              <w:bottom w:val="single" w:sz="4" w:space="0" w:color="auto"/>
              <w:right w:val="single" w:sz="4" w:space="0" w:color="auto"/>
            </w:tcBorders>
            <w:shd w:val="clear" w:color="auto" w:fill="auto"/>
            <w:vAlign w:val="center"/>
          </w:tcPr>
          <w:p w14:paraId="2E9D9BA2" w14:textId="3F0F2B89" w:rsidR="004A556A" w:rsidRPr="009E4337" w:rsidRDefault="004A556A" w:rsidP="004A556A">
            <w:pPr>
              <w:jc w:val="center"/>
              <w:rPr>
                <w:sz w:val="22"/>
              </w:rPr>
            </w:pPr>
            <w:r>
              <w:rPr>
                <w:sz w:val="22"/>
              </w:rPr>
              <w:t>-</w:t>
            </w:r>
          </w:p>
        </w:tc>
      </w:tr>
    </w:tbl>
    <w:p w14:paraId="378F58F1" w14:textId="77777777" w:rsidR="00CC4B60" w:rsidRPr="009E4337" w:rsidRDefault="00CC4B60"/>
    <w:p w14:paraId="1153DD7C" w14:textId="77777777" w:rsidR="00AB0258" w:rsidRPr="009E4337" w:rsidRDefault="00145BBA" w:rsidP="0006129B">
      <w:pPr>
        <w:pStyle w:val="30"/>
        <w:spacing w:line="240" w:lineRule="auto"/>
      </w:pPr>
      <w:bookmarkStart w:id="182" w:name="_Toc158278670"/>
      <w:bookmarkStart w:id="183" w:name="_Toc183331777"/>
      <w:r w:rsidRPr="009E4337">
        <w:t>8.3</w:t>
      </w:r>
      <w:r w:rsidR="00AB0258" w:rsidRPr="009E4337">
        <w:t xml:space="preserve"> </w:t>
      </w:r>
      <w:r w:rsidRPr="009E4337">
        <w:t>О</w:t>
      </w:r>
      <w:r w:rsidR="005E5DE4" w:rsidRPr="009E4337">
        <w:t>писание особенностей характеристик видов топлива в зависимости от мест поставки</w:t>
      </w:r>
      <w:bookmarkEnd w:id="182"/>
      <w:bookmarkEnd w:id="183"/>
    </w:p>
    <w:p w14:paraId="59649FE8" w14:textId="55017559" w:rsidR="00CC4B60" w:rsidRPr="009E4337" w:rsidRDefault="00CC4B60" w:rsidP="0006129B">
      <w:pPr>
        <w:tabs>
          <w:tab w:val="left" w:pos="0"/>
        </w:tabs>
        <w:ind w:firstLine="709"/>
      </w:pPr>
      <w:r w:rsidRPr="009E4337">
        <w:t xml:space="preserve">В настоящее время </w:t>
      </w:r>
      <w:r w:rsidR="00070E4F" w:rsidRPr="009E4337">
        <w:t>на территории поселения</w:t>
      </w:r>
      <w:r w:rsidR="00B95373" w:rsidRPr="009E4337">
        <w:t xml:space="preserve"> </w:t>
      </w:r>
      <w:r w:rsidR="00683872" w:rsidRPr="009E4337">
        <w:t xml:space="preserve">действует </w:t>
      </w:r>
      <w:r w:rsidR="0062368A">
        <w:t xml:space="preserve">три источника </w:t>
      </w:r>
      <w:r w:rsidR="002A5F7F" w:rsidRPr="009E4337">
        <w:t>централизованного теплоснабжения</w:t>
      </w:r>
      <w:r w:rsidRPr="009E4337">
        <w:t xml:space="preserve">. </w:t>
      </w:r>
      <w:r w:rsidR="00F03DF1" w:rsidRPr="009E4337">
        <w:t xml:space="preserve">В качестве основного вида </w:t>
      </w:r>
      <w:r w:rsidR="0027443D" w:rsidRPr="009E4337">
        <w:t xml:space="preserve">топлива </w:t>
      </w:r>
      <w:r w:rsidR="008906FA" w:rsidRPr="009E4337">
        <w:t xml:space="preserve">на котельной используется </w:t>
      </w:r>
      <w:r w:rsidR="004A556A">
        <w:t>твердое топливо (бурый уголь 2 БР)</w:t>
      </w:r>
      <w:r w:rsidR="00833DDB" w:rsidRPr="009E4337">
        <w:t>.</w:t>
      </w:r>
      <w:r w:rsidR="00F03DF1" w:rsidRPr="009E4337">
        <w:t xml:space="preserve"> </w:t>
      </w:r>
    </w:p>
    <w:p w14:paraId="04577A86" w14:textId="77777777" w:rsidR="00010A90" w:rsidRPr="009E4337" w:rsidRDefault="00010A90" w:rsidP="0006129B">
      <w:pPr>
        <w:tabs>
          <w:tab w:val="left" w:pos="0"/>
        </w:tabs>
        <w:ind w:firstLine="709"/>
      </w:pPr>
      <w:r w:rsidRPr="009E4337">
        <w:t>Сложности с обеспечением теплоисточников топливом в периоды расчетных температур наружного воздуха отсутствуют.</w:t>
      </w:r>
    </w:p>
    <w:p w14:paraId="2B042818" w14:textId="77777777" w:rsidR="00145BBA" w:rsidRPr="009E4337" w:rsidRDefault="00145BBA" w:rsidP="0006129B">
      <w:pPr>
        <w:tabs>
          <w:tab w:val="left" w:pos="0"/>
        </w:tabs>
        <w:ind w:firstLine="709"/>
        <w:rPr>
          <w:sz w:val="20"/>
        </w:rPr>
      </w:pPr>
    </w:p>
    <w:p w14:paraId="5982EA26" w14:textId="77777777" w:rsidR="00AB0258" w:rsidRPr="009E4337" w:rsidRDefault="00145BBA" w:rsidP="0006129B">
      <w:pPr>
        <w:pStyle w:val="30"/>
        <w:spacing w:line="240" w:lineRule="auto"/>
      </w:pPr>
      <w:bookmarkStart w:id="184" w:name="_Toc158278671"/>
      <w:bookmarkStart w:id="185" w:name="_Toc183331778"/>
      <w:r w:rsidRPr="009E4337">
        <w:t>8.4</w:t>
      </w:r>
      <w:r w:rsidR="00AB0258" w:rsidRPr="009E4337">
        <w:t xml:space="preserve"> </w:t>
      </w:r>
      <w:r w:rsidRPr="009E4337">
        <w:t>О</w:t>
      </w:r>
      <w:r w:rsidR="00274C31" w:rsidRPr="009E4337">
        <w:t>писание использования местных видов топлива</w:t>
      </w:r>
      <w:bookmarkEnd w:id="184"/>
      <w:bookmarkEnd w:id="185"/>
    </w:p>
    <w:p w14:paraId="0E5D8DF2" w14:textId="77777777" w:rsidR="008013ED" w:rsidRPr="009E4337" w:rsidRDefault="008013ED" w:rsidP="00A4605E">
      <w:pPr>
        <w:ind w:firstLine="709"/>
      </w:pPr>
      <w:r w:rsidRPr="009E4337">
        <w:t>Местные виды топлива - это 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деятельности,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 (согласно Постановления Правительства № 154 от 22.02.2012 г.).</w:t>
      </w:r>
    </w:p>
    <w:p w14:paraId="07C9E8DE" w14:textId="6D5FD27F" w:rsidR="004A556A" w:rsidRPr="00574E71" w:rsidRDefault="004A556A" w:rsidP="004A556A">
      <w:pPr>
        <w:ind w:firstLine="720"/>
      </w:pPr>
      <w:r w:rsidRPr="00574E71">
        <w:t xml:space="preserve">На территории Забайкальского края имеются крупные запасы каменных углей (более 2 миллиардов тонн — это 2 % от общероссийских). Общие запасы бурых углей в регионе составляют 2,3 миллиарда тонн. Из некоторых видов угля получают горючий газ, кокс, синтетический </w:t>
      </w:r>
      <w:r w:rsidRPr="00574E71">
        <w:lastRenderedPageBreak/>
        <w:t>бензин и гуматы. В качестве основного вида топлива на котельных</w:t>
      </w:r>
      <w:r>
        <w:t xml:space="preserve"> округа </w:t>
      </w:r>
      <w:r w:rsidRPr="00574E71">
        <w:t xml:space="preserve">используются твердое топливо </w:t>
      </w:r>
      <w:r>
        <w:t xml:space="preserve">- </w:t>
      </w:r>
      <w:r w:rsidRPr="00574E71">
        <w:t xml:space="preserve">бурый уголь. </w:t>
      </w:r>
    </w:p>
    <w:p w14:paraId="67F7321C" w14:textId="77777777" w:rsidR="004A556A" w:rsidRPr="00574E71" w:rsidRDefault="004A556A" w:rsidP="004A556A">
      <w:pPr>
        <w:pStyle w:val="Affa"/>
        <w:rPr>
          <w:sz w:val="20"/>
          <w:szCs w:val="24"/>
        </w:rPr>
      </w:pPr>
    </w:p>
    <w:p w14:paraId="4F103BFD" w14:textId="77777777" w:rsidR="00145BBA" w:rsidRPr="009E4337" w:rsidRDefault="00145BBA" w:rsidP="0006129B">
      <w:pPr>
        <w:pStyle w:val="Affa"/>
        <w:rPr>
          <w:sz w:val="20"/>
          <w:szCs w:val="24"/>
        </w:rPr>
      </w:pPr>
    </w:p>
    <w:p w14:paraId="3CDA28A2" w14:textId="0164E941" w:rsidR="00A14618" w:rsidRPr="009E4337" w:rsidRDefault="00145BBA" w:rsidP="0006129B">
      <w:pPr>
        <w:pStyle w:val="30"/>
        <w:spacing w:line="240" w:lineRule="auto"/>
      </w:pPr>
      <w:bookmarkStart w:id="186" w:name="_Toc158278672"/>
      <w:bookmarkStart w:id="187" w:name="_Toc183331779"/>
      <w:r w:rsidRPr="009E4337">
        <w:t>8.5</w:t>
      </w:r>
      <w:r w:rsidR="00274C31" w:rsidRPr="009E4337">
        <w:t xml:space="preserve"> </w:t>
      </w:r>
      <w:r w:rsidRPr="009E4337">
        <w:t>О</w:t>
      </w:r>
      <w:r w:rsidR="00274C31" w:rsidRPr="009E4337">
        <w:t xml:space="preserve">писание видов топлива (в случае, если топливом является уголь, - вид ископаемого угля в соответствии с Межгосударственным стандартом ГОСТ 25543-2013 </w:t>
      </w:r>
      <w:r w:rsidR="0098168B" w:rsidRPr="009E4337">
        <w:t>«</w:t>
      </w:r>
      <w:r w:rsidR="00274C31" w:rsidRPr="009E4337">
        <w:t>Угли бурые, каменные и антрациты. Классификация по генетическим и технологическим параметрам</w:t>
      </w:r>
      <w:r w:rsidR="0098168B" w:rsidRPr="009E4337">
        <w:t>»</w:t>
      </w:r>
      <w:r w:rsidR="00274C31" w:rsidRPr="009E4337">
        <w:t>), их доли и значения низшей теплоты сгорания топлива, используемых для производства тепловой энергии по каждой системе теплоснабжения</w:t>
      </w:r>
      <w:bookmarkEnd w:id="186"/>
      <w:bookmarkEnd w:id="187"/>
    </w:p>
    <w:p w14:paraId="1855B2E2" w14:textId="76BD8E4E" w:rsidR="00070E4F" w:rsidRPr="009E4337" w:rsidRDefault="00070E4F" w:rsidP="00A4605E">
      <w:pPr>
        <w:pStyle w:val="Affa"/>
      </w:pPr>
      <w:bookmarkStart w:id="188" w:name="_Hlk162078051"/>
      <w:r w:rsidRPr="009E4337">
        <w:t>В настоящее время на территории поселения</w:t>
      </w:r>
      <w:r w:rsidR="00B95373" w:rsidRPr="009E4337">
        <w:t xml:space="preserve"> </w:t>
      </w:r>
      <w:r w:rsidR="00683872" w:rsidRPr="009E4337">
        <w:t xml:space="preserve">действует </w:t>
      </w:r>
      <w:r w:rsidR="0062368A">
        <w:t xml:space="preserve">три источника </w:t>
      </w:r>
      <w:r w:rsidR="002A5F7F" w:rsidRPr="009E4337">
        <w:t>централизованного теплоснабжения</w:t>
      </w:r>
      <w:r w:rsidRPr="009E4337">
        <w:t xml:space="preserve">. </w:t>
      </w:r>
      <w:r w:rsidR="00F03DF1" w:rsidRPr="009E4337">
        <w:t xml:space="preserve">В качестве основного вида </w:t>
      </w:r>
      <w:r w:rsidR="0027443D" w:rsidRPr="009E4337">
        <w:t xml:space="preserve">топлива </w:t>
      </w:r>
      <w:r w:rsidR="008906FA" w:rsidRPr="009E4337">
        <w:t xml:space="preserve">на котельной используется </w:t>
      </w:r>
      <w:r w:rsidR="004A556A">
        <w:t>твердое топливо (бурый уголь 2 БР)</w:t>
      </w:r>
      <w:r w:rsidR="00833DDB" w:rsidRPr="009E4337">
        <w:t>.</w:t>
      </w:r>
      <w:r w:rsidR="00F03DF1" w:rsidRPr="009E4337">
        <w:t xml:space="preserve"> </w:t>
      </w:r>
    </w:p>
    <w:p w14:paraId="2ABC4E63" w14:textId="77777777" w:rsidR="008013ED" w:rsidRPr="009E4337" w:rsidRDefault="008013ED" w:rsidP="00A4605E">
      <w:pPr>
        <w:pStyle w:val="Affa"/>
      </w:pPr>
      <w:r w:rsidRPr="009E4337">
        <w:t xml:space="preserve"> Характеристика используемого котельно-печного топлива приведена в таблице ниже.</w:t>
      </w:r>
    </w:p>
    <w:p w14:paraId="13EB6210" w14:textId="3D970A31" w:rsidR="008013ED" w:rsidRPr="009E4337" w:rsidRDefault="008013ED" w:rsidP="008013ED">
      <w:pPr>
        <w:widowControl w:val="0"/>
        <w:adjustRightInd w:val="0"/>
        <w:ind w:firstLine="720"/>
        <w:textAlignment w:val="baseline"/>
        <w:rPr>
          <w:rFonts w:eastAsia="Microsoft YaHei"/>
        </w:rPr>
      </w:pPr>
    </w:p>
    <w:p w14:paraId="41981055" w14:textId="1911EBE7" w:rsidR="00F03DF1" w:rsidRPr="009E4337" w:rsidRDefault="00F03DF1" w:rsidP="00F03DF1">
      <w:pPr>
        <w:widowControl w:val="0"/>
      </w:pPr>
      <w:r w:rsidRPr="009E4337">
        <w:t xml:space="preserve">Таблица </w:t>
      </w:r>
      <w:r w:rsidRPr="009E4337">
        <w:fldChar w:fldCharType="begin"/>
      </w:r>
      <w:r w:rsidRPr="009E4337">
        <w:instrText xml:space="preserve"> SEQ Таблица \* ARABIC </w:instrText>
      </w:r>
      <w:r w:rsidRPr="009E4337">
        <w:fldChar w:fldCharType="separate"/>
      </w:r>
      <w:r w:rsidR="00421AC7">
        <w:rPr>
          <w:noProof/>
        </w:rPr>
        <w:t>24</w:t>
      </w:r>
      <w:r w:rsidRPr="009E4337">
        <w:rPr>
          <w:noProof/>
        </w:rPr>
        <w:fldChar w:fldCharType="end"/>
      </w:r>
      <w:r w:rsidRPr="009E4337">
        <w:t xml:space="preserve"> - Особенности характеристик топлива, поставляемого на источники тепла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59"/>
        <w:gridCol w:w="3321"/>
        <w:gridCol w:w="2135"/>
        <w:gridCol w:w="3522"/>
      </w:tblGrid>
      <w:tr w:rsidR="009E4337" w:rsidRPr="009E4337" w14:paraId="3CA6E056" w14:textId="77777777" w:rsidTr="00CF3F8D">
        <w:trPr>
          <w:cantSplit/>
          <w:tblHeader/>
        </w:trPr>
        <w:tc>
          <w:tcPr>
            <w:tcW w:w="572" w:type="pct"/>
            <w:vAlign w:val="center"/>
          </w:tcPr>
          <w:p w14:paraId="01B76526" w14:textId="77777777" w:rsidR="00F03DF1" w:rsidRPr="009E4337" w:rsidRDefault="00F03DF1" w:rsidP="00CF3F8D">
            <w:pPr>
              <w:widowControl w:val="0"/>
              <w:jc w:val="center"/>
              <w:rPr>
                <w:rFonts w:eastAsia="Tahoma"/>
                <w:sz w:val="22"/>
                <w:lang w:bidi="ru-RU"/>
              </w:rPr>
            </w:pPr>
            <w:bookmarkStart w:id="189" w:name="_Hlk158441799"/>
            <w:r w:rsidRPr="009E4337">
              <w:rPr>
                <w:rFonts w:eastAsia="Tahoma"/>
                <w:sz w:val="22"/>
                <w:lang w:bidi="ru-RU"/>
              </w:rPr>
              <w:t>№ п/п</w:t>
            </w:r>
          </w:p>
        </w:tc>
        <w:tc>
          <w:tcPr>
            <w:tcW w:w="1638" w:type="pct"/>
            <w:shd w:val="clear" w:color="auto" w:fill="auto"/>
            <w:vAlign w:val="center"/>
          </w:tcPr>
          <w:p w14:paraId="73B0153B" w14:textId="77777777" w:rsidR="00F03DF1" w:rsidRPr="009E4337" w:rsidRDefault="00F03DF1" w:rsidP="00CF3F8D">
            <w:pPr>
              <w:widowControl w:val="0"/>
              <w:jc w:val="center"/>
              <w:rPr>
                <w:rFonts w:eastAsia="Tahoma"/>
                <w:sz w:val="22"/>
                <w:lang w:bidi="ru-RU"/>
              </w:rPr>
            </w:pPr>
            <w:r w:rsidRPr="009E4337">
              <w:rPr>
                <w:rFonts w:eastAsia="Tahoma"/>
                <w:sz w:val="22"/>
                <w:lang w:bidi="ru-RU"/>
              </w:rPr>
              <w:t>Вид топлива</w:t>
            </w:r>
          </w:p>
        </w:tc>
        <w:tc>
          <w:tcPr>
            <w:tcW w:w="1053" w:type="pct"/>
            <w:shd w:val="clear" w:color="auto" w:fill="auto"/>
            <w:vAlign w:val="center"/>
          </w:tcPr>
          <w:p w14:paraId="452B5BA4" w14:textId="77777777" w:rsidR="00F03DF1" w:rsidRPr="009E4337" w:rsidRDefault="00F03DF1" w:rsidP="00CF3F8D">
            <w:pPr>
              <w:widowControl w:val="0"/>
              <w:jc w:val="center"/>
              <w:rPr>
                <w:rFonts w:eastAsia="Tahoma"/>
                <w:sz w:val="22"/>
                <w:lang w:bidi="ru-RU"/>
              </w:rPr>
            </w:pPr>
            <w:r w:rsidRPr="009E4337">
              <w:rPr>
                <w:rFonts w:eastAsia="Tahoma"/>
                <w:sz w:val="22"/>
                <w:lang w:bidi="ru-RU"/>
              </w:rPr>
              <w:t>Показатель</w:t>
            </w:r>
          </w:p>
        </w:tc>
        <w:tc>
          <w:tcPr>
            <w:tcW w:w="1737" w:type="pct"/>
            <w:shd w:val="clear" w:color="auto" w:fill="auto"/>
            <w:vAlign w:val="center"/>
          </w:tcPr>
          <w:p w14:paraId="2B678004" w14:textId="77777777" w:rsidR="00F03DF1" w:rsidRPr="009E4337" w:rsidRDefault="00F03DF1" w:rsidP="00CF3F8D">
            <w:pPr>
              <w:widowControl w:val="0"/>
              <w:jc w:val="center"/>
              <w:rPr>
                <w:rFonts w:eastAsia="Tahoma"/>
                <w:sz w:val="22"/>
                <w:lang w:bidi="ru-RU"/>
              </w:rPr>
            </w:pPr>
            <w:r w:rsidRPr="009E4337">
              <w:rPr>
                <w:rFonts w:eastAsia="Tahoma"/>
                <w:sz w:val="22"/>
                <w:lang w:bidi="ru-RU"/>
              </w:rPr>
              <w:t>Значение</w:t>
            </w:r>
          </w:p>
        </w:tc>
      </w:tr>
      <w:tr w:rsidR="00D10AD4" w:rsidRPr="009E4337" w14:paraId="6F056D11" w14:textId="77777777" w:rsidTr="00CF3FC3">
        <w:trPr>
          <w:cantSplit/>
        </w:trPr>
        <w:tc>
          <w:tcPr>
            <w:tcW w:w="572" w:type="pct"/>
            <w:vAlign w:val="center"/>
          </w:tcPr>
          <w:p w14:paraId="69F0C4EF" w14:textId="77777777" w:rsidR="00D10AD4" w:rsidRPr="009E4337" w:rsidRDefault="00D10AD4" w:rsidP="00CF3FC3">
            <w:pPr>
              <w:pStyle w:val="aa"/>
              <w:jc w:val="center"/>
              <w:rPr>
                <w:sz w:val="22"/>
                <w:szCs w:val="22"/>
              </w:rPr>
            </w:pPr>
            <w:bookmarkStart w:id="190" w:name="_Hlk181808384"/>
            <w:bookmarkEnd w:id="188"/>
            <w:bookmarkEnd w:id="189"/>
            <w:r w:rsidRPr="009E4337">
              <w:rPr>
                <w:sz w:val="22"/>
                <w:szCs w:val="22"/>
              </w:rPr>
              <w:t>1</w:t>
            </w:r>
          </w:p>
        </w:tc>
        <w:tc>
          <w:tcPr>
            <w:tcW w:w="1638" w:type="pct"/>
            <w:shd w:val="clear" w:color="auto" w:fill="auto"/>
            <w:vAlign w:val="center"/>
          </w:tcPr>
          <w:p w14:paraId="54BFED80" w14:textId="3451F07E" w:rsidR="00D10AD4" w:rsidRPr="009E4337" w:rsidRDefault="004A556A" w:rsidP="00CF3FC3">
            <w:pPr>
              <w:widowControl w:val="0"/>
              <w:jc w:val="center"/>
              <w:rPr>
                <w:rFonts w:eastAsia="Tahoma"/>
                <w:sz w:val="22"/>
                <w:lang w:bidi="ru-RU"/>
              </w:rPr>
            </w:pPr>
            <w:r>
              <w:rPr>
                <w:rFonts w:eastAsia="Tahoma"/>
                <w:sz w:val="22"/>
                <w:lang w:bidi="ru-RU"/>
              </w:rPr>
              <w:t>Бурый</w:t>
            </w:r>
            <w:r w:rsidR="00D10AD4" w:rsidRPr="009E4337">
              <w:rPr>
                <w:rFonts w:eastAsia="Tahoma"/>
                <w:sz w:val="22"/>
                <w:lang w:bidi="ru-RU"/>
              </w:rPr>
              <w:t xml:space="preserve"> уголь (основное топливо)</w:t>
            </w:r>
          </w:p>
        </w:tc>
        <w:tc>
          <w:tcPr>
            <w:tcW w:w="1053" w:type="pct"/>
            <w:shd w:val="clear" w:color="auto" w:fill="auto"/>
            <w:vAlign w:val="center"/>
          </w:tcPr>
          <w:p w14:paraId="620717D2" w14:textId="77777777" w:rsidR="00D10AD4" w:rsidRPr="009E4337" w:rsidRDefault="00D10AD4" w:rsidP="00CF3FC3">
            <w:pPr>
              <w:widowControl w:val="0"/>
              <w:jc w:val="center"/>
              <w:rPr>
                <w:rFonts w:eastAsia="Tahoma"/>
                <w:sz w:val="22"/>
                <w:lang w:bidi="ru-RU"/>
              </w:rPr>
            </w:pPr>
            <w:r w:rsidRPr="009E4337">
              <w:rPr>
                <w:rFonts w:eastAsia="Tahoma"/>
                <w:sz w:val="22"/>
                <w:lang w:bidi="ru-RU"/>
              </w:rPr>
              <w:t>Он</w:t>
            </w:r>
            <w:r w:rsidRPr="009E4337">
              <w:rPr>
                <w:rFonts w:eastAsia="Tahoma"/>
                <w:sz w:val="22"/>
                <w:vertAlign w:val="superscript"/>
                <w:lang w:bidi="ru-RU"/>
              </w:rPr>
              <w:t>р</w:t>
            </w:r>
          </w:p>
        </w:tc>
        <w:tc>
          <w:tcPr>
            <w:tcW w:w="1737" w:type="pct"/>
            <w:shd w:val="clear" w:color="auto" w:fill="auto"/>
            <w:vAlign w:val="center"/>
          </w:tcPr>
          <w:p w14:paraId="4529C8B4" w14:textId="43500EA7" w:rsidR="00D10AD4" w:rsidRPr="009E4337" w:rsidRDefault="004A556A" w:rsidP="00CF3FC3">
            <w:pPr>
              <w:widowControl w:val="0"/>
              <w:jc w:val="center"/>
              <w:rPr>
                <w:rFonts w:eastAsia="Tahoma"/>
                <w:sz w:val="22"/>
                <w:vertAlign w:val="superscript"/>
                <w:lang w:bidi="ru-RU"/>
              </w:rPr>
            </w:pPr>
            <w:r>
              <w:rPr>
                <w:rFonts w:eastAsia="Tahoma"/>
                <w:sz w:val="22"/>
                <w:lang w:bidi="ru-RU"/>
              </w:rPr>
              <w:t>3200-3500</w:t>
            </w:r>
            <w:r w:rsidR="00D10AD4" w:rsidRPr="009E4337">
              <w:rPr>
                <w:rFonts w:eastAsia="Tahoma"/>
                <w:sz w:val="22"/>
                <w:lang w:bidi="ru-RU"/>
              </w:rPr>
              <w:t xml:space="preserve"> ккал/кг</w:t>
            </w:r>
          </w:p>
        </w:tc>
      </w:tr>
      <w:bookmarkEnd w:id="190"/>
    </w:tbl>
    <w:p w14:paraId="4B4F3619" w14:textId="77777777" w:rsidR="004A556A" w:rsidRPr="009E4337" w:rsidRDefault="004A556A" w:rsidP="008013ED">
      <w:pPr>
        <w:widowControl w:val="0"/>
        <w:adjustRightInd w:val="0"/>
        <w:ind w:firstLine="720"/>
        <w:textAlignment w:val="baseline"/>
        <w:rPr>
          <w:rFonts w:eastAsia="Microsoft YaHei"/>
        </w:rPr>
      </w:pPr>
    </w:p>
    <w:p w14:paraId="481DAA85" w14:textId="565C8F4B" w:rsidR="008013ED" w:rsidRPr="009E4337" w:rsidRDefault="008013ED" w:rsidP="00A4605E">
      <w:pPr>
        <w:pStyle w:val="Affa"/>
        <w:rPr>
          <w:rFonts w:eastAsia="Microsoft YaHei"/>
        </w:rPr>
      </w:pPr>
      <w:r w:rsidRPr="009E4337">
        <w:rPr>
          <w:rFonts w:eastAsia="Microsoft YaHei"/>
        </w:rPr>
        <w:t>При отсутствии централизованного теплоснабжения отопление жилых и общественных зданий осуществляется с помощью индивидуальных источников тепловой энер</w:t>
      </w:r>
      <w:r w:rsidR="003627FD" w:rsidRPr="009E4337">
        <w:rPr>
          <w:rFonts w:eastAsia="Microsoft YaHei"/>
        </w:rPr>
        <w:t>г</w:t>
      </w:r>
      <w:r w:rsidRPr="009E4337">
        <w:rPr>
          <w:rFonts w:eastAsia="Microsoft YaHei"/>
        </w:rPr>
        <w:t>ии (твердотопливные котлы, печи на твердом топливе, электроотопление).</w:t>
      </w:r>
    </w:p>
    <w:p w14:paraId="35239EB0" w14:textId="77777777" w:rsidR="00586F7C" w:rsidRPr="009E4337" w:rsidRDefault="00586F7C" w:rsidP="0006129B">
      <w:pPr>
        <w:tabs>
          <w:tab w:val="left" w:pos="0"/>
        </w:tabs>
        <w:ind w:firstLine="709"/>
        <w:rPr>
          <w:rFonts w:eastAsia="Microsoft YaHei"/>
        </w:rPr>
      </w:pPr>
    </w:p>
    <w:p w14:paraId="328B8EC5" w14:textId="77777777" w:rsidR="00A14618" w:rsidRPr="009E4337" w:rsidRDefault="00145BBA" w:rsidP="0006129B">
      <w:pPr>
        <w:pStyle w:val="30"/>
        <w:spacing w:line="240" w:lineRule="auto"/>
        <w:rPr>
          <w:rStyle w:val="mark"/>
        </w:rPr>
      </w:pPr>
      <w:bookmarkStart w:id="191" w:name="_Toc158278673"/>
      <w:bookmarkStart w:id="192" w:name="_Toc183331780"/>
      <w:r w:rsidRPr="009E4337">
        <w:rPr>
          <w:rStyle w:val="ed"/>
        </w:rPr>
        <w:t>8.6 О</w:t>
      </w:r>
      <w:r w:rsidR="00742851" w:rsidRPr="009E4337">
        <w:rPr>
          <w:rStyle w:val="ed"/>
        </w:rPr>
        <w:t>писание преобладающего в поселении</w:t>
      </w:r>
      <w:r w:rsidR="00274C31" w:rsidRPr="009E4337">
        <w:rPr>
          <w:rStyle w:val="ed"/>
        </w:rPr>
        <w:t xml:space="preserve"> вида топлива, определяемого по совокупности всех систем теплоснабжения, находящихся в муниципальном образовании</w:t>
      </w:r>
      <w:bookmarkEnd w:id="191"/>
      <w:bookmarkEnd w:id="192"/>
    </w:p>
    <w:p w14:paraId="00535145" w14:textId="203195F0" w:rsidR="00F03DF1" w:rsidRPr="009E4337" w:rsidRDefault="00EB24B0" w:rsidP="00F03DF1">
      <w:pPr>
        <w:pStyle w:val="Affa"/>
      </w:pPr>
      <w:bookmarkStart w:id="193" w:name="_Hlk162078067"/>
      <w:r w:rsidRPr="009E4337">
        <w:t xml:space="preserve">В настоящее время </w:t>
      </w:r>
      <w:r w:rsidR="00070E4F" w:rsidRPr="009E4337">
        <w:t>на территории поселения</w:t>
      </w:r>
      <w:r w:rsidR="00B95373" w:rsidRPr="009E4337">
        <w:t xml:space="preserve"> </w:t>
      </w:r>
      <w:r w:rsidR="00683872" w:rsidRPr="009E4337">
        <w:t xml:space="preserve">действует </w:t>
      </w:r>
      <w:r w:rsidR="0062368A">
        <w:t xml:space="preserve">три источника </w:t>
      </w:r>
      <w:r w:rsidR="002A5F7F" w:rsidRPr="009E4337">
        <w:t>централизованного теплоснабжения</w:t>
      </w:r>
      <w:r w:rsidRPr="009E4337">
        <w:t xml:space="preserve">. </w:t>
      </w:r>
      <w:r w:rsidR="00F03DF1" w:rsidRPr="009E4337">
        <w:t xml:space="preserve">В качестве основного вида </w:t>
      </w:r>
      <w:r w:rsidR="0027443D" w:rsidRPr="009E4337">
        <w:t xml:space="preserve">топлива </w:t>
      </w:r>
      <w:r w:rsidR="008906FA" w:rsidRPr="009E4337">
        <w:t xml:space="preserve">на котельной используется </w:t>
      </w:r>
      <w:r w:rsidR="004A556A">
        <w:t>твердое топливо (бурый уголь 2 БР)</w:t>
      </w:r>
      <w:r w:rsidR="00833DDB" w:rsidRPr="009E4337">
        <w:t>.</w:t>
      </w:r>
      <w:r w:rsidR="00F03DF1" w:rsidRPr="009E4337">
        <w:t xml:space="preserve"> </w:t>
      </w:r>
    </w:p>
    <w:bookmarkEnd w:id="193"/>
    <w:p w14:paraId="6A7405F0" w14:textId="77777777" w:rsidR="00A6466F" w:rsidRPr="009E4337" w:rsidRDefault="00A6466F" w:rsidP="0006129B">
      <w:pPr>
        <w:tabs>
          <w:tab w:val="left" w:pos="0"/>
        </w:tabs>
        <w:ind w:firstLine="709"/>
      </w:pPr>
    </w:p>
    <w:p w14:paraId="0014B477" w14:textId="77777777" w:rsidR="00A14618" w:rsidRPr="009E4337" w:rsidRDefault="00FC0CD1" w:rsidP="0006129B">
      <w:pPr>
        <w:pStyle w:val="30"/>
        <w:spacing w:line="240" w:lineRule="auto"/>
      </w:pPr>
      <w:bookmarkStart w:id="194" w:name="_Toc158278674"/>
      <w:bookmarkStart w:id="195" w:name="_Toc183331781"/>
      <w:r w:rsidRPr="009E4337">
        <w:rPr>
          <w:rStyle w:val="ed"/>
        </w:rPr>
        <w:t>8.7 О</w:t>
      </w:r>
      <w:r w:rsidR="00274C31" w:rsidRPr="009E4337">
        <w:rPr>
          <w:rStyle w:val="ed"/>
        </w:rPr>
        <w:t xml:space="preserve">писание приоритетного направления развития топливного баланса </w:t>
      </w:r>
      <w:r w:rsidR="003F7AC4" w:rsidRPr="009E4337">
        <w:rPr>
          <w:rStyle w:val="ed"/>
        </w:rPr>
        <w:t>поселения</w:t>
      </w:r>
      <w:bookmarkEnd w:id="194"/>
      <w:bookmarkEnd w:id="195"/>
    </w:p>
    <w:p w14:paraId="46A3D931" w14:textId="77777777" w:rsidR="004A556A" w:rsidRPr="00574E71" w:rsidRDefault="00EB24B0" w:rsidP="004A556A">
      <w:pPr>
        <w:pStyle w:val="Affa"/>
        <w:rPr>
          <w:rStyle w:val="ed"/>
        </w:rPr>
      </w:pPr>
      <w:bookmarkStart w:id="196" w:name="_Hlk162078072"/>
      <w:bookmarkStart w:id="197" w:name="_Hlk183270682"/>
      <w:bookmarkStart w:id="198" w:name="_Hlk181808409"/>
      <w:r w:rsidRPr="009E4337">
        <w:t xml:space="preserve">В настоящее время </w:t>
      </w:r>
      <w:r w:rsidR="00070E4F" w:rsidRPr="009E4337">
        <w:t>на территории поселения</w:t>
      </w:r>
      <w:r w:rsidR="00B95373" w:rsidRPr="009E4337">
        <w:t xml:space="preserve"> </w:t>
      </w:r>
      <w:r w:rsidR="00683872" w:rsidRPr="009E4337">
        <w:t xml:space="preserve">действует </w:t>
      </w:r>
      <w:r w:rsidR="0062368A">
        <w:t xml:space="preserve">три источника </w:t>
      </w:r>
      <w:r w:rsidR="002A5F7F" w:rsidRPr="009E4337">
        <w:t>централизованного теплоснабжения</w:t>
      </w:r>
      <w:r w:rsidRPr="009E4337">
        <w:t xml:space="preserve">. </w:t>
      </w:r>
      <w:r w:rsidR="00F03DF1" w:rsidRPr="009E4337">
        <w:t xml:space="preserve">В качестве основного вида </w:t>
      </w:r>
      <w:r w:rsidR="0027443D" w:rsidRPr="009E4337">
        <w:t xml:space="preserve">топлива </w:t>
      </w:r>
      <w:r w:rsidR="008906FA" w:rsidRPr="009E4337">
        <w:t xml:space="preserve">на котельной используется </w:t>
      </w:r>
      <w:r w:rsidR="004A556A">
        <w:t>твердое топливо (бурый уголь 2 БР)</w:t>
      </w:r>
      <w:bookmarkStart w:id="199" w:name="_Hlk158442346"/>
      <w:r w:rsidR="00833DDB" w:rsidRPr="009E4337">
        <w:t xml:space="preserve">. </w:t>
      </w:r>
      <w:bookmarkEnd w:id="196"/>
      <w:r w:rsidR="004A556A" w:rsidRPr="00574E71">
        <w:rPr>
          <w:rStyle w:val="ed"/>
        </w:rPr>
        <w:t xml:space="preserve">Перевод котельных на другие виды топлива не планируется. </w:t>
      </w:r>
    </w:p>
    <w:bookmarkEnd w:id="197"/>
    <w:p w14:paraId="16CFFD0D" w14:textId="77777777" w:rsidR="004A556A" w:rsidRPr="00574E71" w:rsidRDefault="004A556A" w:rsidP="004A556A">
      <w:pPr>
        <w:ind w:firstLine="709"/>
      </w:pPr>
    </w:p>
    <w:p w14:paraId="0043FD42" w14:textId="77777777" w:rsidR="00EA0D24" w:rsidRPr="009E4337" w:rsidRDefault="00FC0CD1" w:rsidP="0006129B">
      <w:pPr>
        <w:pStyle w:val="30"/>
        <w:spacing w:line="240" w:lineRule="auto"/>
      </w:pPr>
      <w:bookmarkStart w:id="200" w:name="_Toc32481129"/>
      <w:bookmarkStart w:id="201" w:name="_Toc158278675"/>
      <w:bookmarkStart w:id="202" w:name="_Toc183331782"/>
      <w:bookmarkEnd w:id="198"/>
      <w:bookmarkEnd w:id="199"/>
      <w:r w:rsidRPr="009E4337">
        <w:t>8.</w:t>
      </w:r>
      <w:r w:rsidR="002F32A3" w:rsidRPr="009E4337">
        <w:t>8</w:t>
      </w:r>
      <w:r w:rsidRPr="009E4337">
        <w:t xml:space="preserve"> </w:t>
      </w:r>
      <w:r w:rsidR="00EA0D24" w:rsidRPr="009E4337">
        <w:t>Изменения, произошедшие в топливных балансах источник</w:t>
      </w:r>
      <w:r w:rsidR="00B41FCD" w:rsidRPr="009E4337">
        <w:t>ов</w:t>
      </w:r>
      <w:r w:rsidR="00EA0D24" w:rsidRPr="009E4337">
        <w:t xml:space="preserve"> тепловой энергии </w:t>
      </w:r>
      <w:r w:rsidR="00B41FCD" w:rsidRPr="009E4337">
        <w:t xml:space="preserve">системе обеспечения топливом </w:t>
      </w:r>
      <w:r w:rsidR="003F7AC4" w:rsidRPr="009E4337">
        <w:t>поселения</w:t>
      </w:r>
      <w:r w:rsidR="00EA0D24" w:rsidRPr="009E4337">
        <w:t xml:space="preserve"> за период, </w:t>
      </w:r>
      <w:r w:rsidR="00042A16" w:rsidRPr="009E4337">
        <w:t>предшествующий разработке (актуализации) схемы теплоснабжения</w:t>
      </w:r>
      <w:bookmarkEnd w:id="200"/>
      <w:bookmarkEnd w:id="201"/>
      <w:bookmarkEnd w:id="202"/>
    </w:p>
    <w:p w14:paraId="4B5784A6" w14:textId="49EB31D7" w:rsidR="00EA0D24" w:rsidRPr="009E4337" w:rsidRDefault="00373979" w:rsidP="00A4605E">
      <w:pPr>
        <w:pStyle w:val="Affa"/>
      </w:pPr>
      <w:r w:rsidRPr="009E4337">
        <w:t xml:space="preserve">При актуализации </w:t>
      </w:r>
      <w:r w:rsidR="00ED165C" w:rsidRPr="009E4337">
        <w:t>схемы были</w:t>
      </w:r>
      <w:r w:rsidR="00EB24B0" w:rsidRPr="009E4337">
        <w:rPr>
          <w:rFonts w:eastAsia="Microsoft YaHei"/>
        </w:rPr>
        <w:t xml:space="preserve"> </w:t>
      </w:r>
      <w:r w:rsidR="00EB7B2F" w:rsidRPr="009E4337">
        <w:rPr>
          <w:rFonts w:eastAsia="Microsoft YaHei"/>
        </w:rPr>
        <w:t xml:space="preserve">уточнены </w:t>
      </w:r>
      <w:r w:rsidR="00EB24B0" w:rsidRPr="009E4337">
        <w:rPr>
          <w:rFonts w:eastAsia="Microsoft YaHei"/>
        </w:rPr>
        <w:t xml:space="preserve">сведения по топливным балансам </w:t>
      </w:r>
      <w:r w:rsidR="00C66CE1" w:rsidRPr="009E4337">
        <w:rPr>
          <w:rFonts w:eastAsia="Microsoft YaHei"/>
        </w:rPr>
        <w:t xml:space="preserve">в зонах действия источников </w:t>
      </w:r>
      <w:r w:rsidR="000C15C2" w:rsidRPr="009E4337">
        <w:rPr>
          <w:rFonts w:eastAsia="Microsoft YaHei"/>
        </w:rPr>
        <w:t xml:space="preserve">теплоснабжения </w:t>
      </w:r>
      <w:r w:rsidR="00EB24B0" w:rsidRPr="009E4337">
        <w:rPr>
          <w:rFonts w:eastAsia="Microsoft YaHei"/>
        </w:rPr>
        <w:t>по состоянию на конец 202</w:t>
      </w:r>
      <w:r w:rsidR="00A4605E" w:rsidRPr="009E4337">
        <w:rPr>
          <w:rFonts w:eastAsia="Microsoft YaHei"/>
        </w:rPr>
        <w:t>3</w:t>
      </w:r>
      <w:r w:rsidR="00EB24B0" w:rsidRPr="009E4337">
        <w:rPr>
          <w:rFonts w:eastAsia="Microsoft YaHei"/>
        </w:rPr>
        <w:t xml:space="preserve"> г.</w:t>
      </w:r>
    </w:p>
    <w:p w14:paraId="7788AC92" w14:textId="77777777" w:rsidR="005D6D1F" w:rsidRPr="009E4337" w:rsidRDefault="005D6D1F" w:rsidP="0006129B">
      <w:pPr>
        <w:pStyle w:val="21"/>
        <w:spacing w:line="240" w:lineRule="auto"/>
        <w:rPr>
          <w:szCs w:val="24"/>
        </w:rPr>
        <w:sectPr w:rsidR="005D6D1F" w:rsidRPr="009E4337" w:rsidSect="004C5CD6">
          <w:pgSz w:w="11906" w:h="16838"/>
          <w:pgMar w:top="1134" w:right="851" w:bottom="1134" w:left="1134" w:header="708" w:footer="708" w:gutter="0"/>
          <w:cols w:space="708"/>
          <w:docGrid w:linePitch="360"/>
        </w:sectPr>
      </w:pPr>
      <w:bookmarkStart w:id="203" w:name="_Toc422303789"/>
      <w:bookmarkStart w:id="204" w:name="_Toc422303790"/>
    </w:p>
    <w:p w14:paraId="51514437" w14:textId="77777777" w:rsidR="009D61FF" w:rsidRPr="009E4337" w:rsidRDefault="009D61FF" w:rsidP="0006129B">
      <w:pPr>
        <w:pStyle w:val="21"/>
        <w:spacing w:line="240" w:lineRule="auto"/>
        <w:rPr>
          <w:szCs w:val="24"/>
        </w:rPr>
      </w:pPr>
      <w:bookmarkStart w:id="205" w:name="_Toc158278676"/>
      <w:bookmarkStart w:id="206" w:name="_Toc183331783"/>
      <w:r w:rsidRPr="009E4337">
        <w:rPr>
          <w:szCs w:val="24"/>
        </w:rPr>
        <w:lastRenderedPageBreak/>
        <w:t xml:space="preserve">Часть 9 </w:t>
      </w:r>
      <w:bookmarkEnd w:id="203"/>
      <w:r w:rsidR="00274C31" w:rsidRPr="009E4337">
        <w:rPr>
          <w:szCs w:val="24"/>
        </w:rPr>
        <w:t>Надежность теплоснабжения</w:t>
      </w:r>
      <w:bookmarkEnd w:id="205"/>
      <w:bookmarkEnd w:id="206"/>
    </w:p>
    <w:p w14:paraId="35B2D077" w14:textId="53947336" w:rsidR="00517EF6" w:rsidRPr="009E4337" w:rsidRDefault="00517EF6" w:rsidP="0006129B">
      <w:pPr>
        <w:ind w:firstLine="567"/>
      </w:pPr>
      <w:r w:rsidRPr="009E4337">
        <w:t>В соответствии с указаниями</w:t>
      </w:r>
      <w:r w:rsidR="00E615B9" w:rsidRPr="009E4337">
        <w:t>,</w:t>
      </w:r>
      <w:r w:rsidRPr="009E4337">
        <w:t xml:space="preserve"> </w:t>
      </w:r>
      <w:r w:rsidR="00E615B9" w:rsidRPr="009E4337">
        <w:t xml:space="preserve">приведенными </w:t>
      </w:r>
      <w:r w:rsidRPr="009E4337">
        <w:t>в</w:t>
      </w:r>
      <w:r w:rsidR="00851204" w:rsidRPr="009E4337">
        <w:t xml:space="preserve"> </w:t>
      </w:r>
      <w:r w:rsidR="00E615B9" w:rsidRPr="009E4337">
        <w:t xml:space="preserve">СП 124.13330.2012 </w:t>
      </w:r>
      <w:r w:rsidR="0098168B" w:rsidRPr="009E4337">
        <w:t>«</w:t>
      </w:r>
      <w:r w:rsidR="00E615B9" w:rsidRPr="009E4337">
        <w:t>Свод правил. Тепловые сети. Актуализированная редакция СНиП 41-02-2003</w:t>
      </w:r>
      <w:r w:rsidR="0098168B" w:rsidRPr="009E4337">
        <w:t>»</w:t>
      </w:r>
      <w:r w:rsidR="00E615B9" w:rsidRPr="009E4337">
        <w:t>,</w:t>
      </w:r>
      <w:r w:rsidRPr="009E4337">
        <w:t xml:space="preserve"> потребители теплоты по надежности теплоснабжения делятся на три категории: </w:t>
      </w:r>
    </w:p>
    <w:p w14:paraId="27F440F2" w14:textId="37B5412E" w:rsidR="00517EF6" w:rsidRPr="009E4337" w:rsidRDefault="00BC55C3" w:rsidP="0006129B">
      <w:pPr>
        <w:ind w:firstLine="567"/>
      </w:pPr>
      <w:r w:rsidRPr="009E4337">
        <w:t>1)</w:t>
      </w:r>
      <w:r w:rsidR="00517EF6" w:rsidRPr="009E4337">
        <w:t xml:space="preserve"> </w:t>
      </w:r>
      <w:r w:rsidRPr="009E4337">
        <w:t>п</w:t>
      </w:r>
      <w:r w:rsidR="00517EF6" w:rsidRPr="009E4337">
        <w:t xml:space="preserve">ервая категория – потребители, не допускающие перерывов в подаче расчетного количества теплоты и снижения температуры воздуха в помещениях ниже значений предусмотренных </w:t>
      </w:r>
      <w:r w:rsidR="006947C8" w:rsidRPr="009E4337">
        <w:t xml:space="preserve">ГОСТ 30494-2011 </w:t>
      </w:r>
      <w:r w:rsidR="0098168B" w:rsidRPr="009E4337">
        <w:t>«</w:t>
      </w:r>
      <w:r w:rsidR="006947C8" w:rsidRPr="009E4337">
        <w:t>Межгосударственный стандарт. Здания жилые и общественные. Параметры микроклимата в помещениях</w:t>
      </w:r>
      <w:r w:rsidR="0098168B" w:rsidRPr="009E4337">
        <w:t>»</w:t>
      </w:r>
      <w:r w:rsidR="00517EF6" w:rsidRPr="009E4337">
        <w:t>. 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т.п.</w:t>
      </w:r>
      <w:r w:rsidR="00851204" w:rsidRPr="009E4337">
        <w:t xml:space="preserve"> </w:t>
      </w:r>
    </w:p>
    <w:p w14:paraId="606C43FA" w14:textId="77777777" w:rsidR="00517EF6" w:rsidRPr="009E4337" w:rsidRDefault="00BC55C3" w:rsidP="0006129B">
      <w:pPr>
        <w:ind w:firstLine="567"/>
      </w:pPr>
      <w:r w:rsidRPr="009E4337">
        <w:t>2) в</w:t>
      </w:r>
      <w:r w:rsidR="00517EF6" w:rsidRPr="009E4337">
        <w:t>торая категория – потребители, допускающие снижение температуры в отапливаемых помещениях на перио</w:t>
      </w:r>
      <w:r w:rsidR="00787B99" w:rsidRPr="009E4337">
        <w:t xml:space="preserve">д </w:t>
      </w:r>
      <w:r w:rsidR="00517EF6" w:rsidRPr="009E4337">
        <w:t>ликвидации аварии, но не более 54</w:t>
      </w:r>
      <w:r w:rsidR="00706BCF" w:rsidRPr="009E4337">
        <w:t xml:space="preserve"> </w:t>
      </w:r>
      <w:r w:rsidR="00517EF6" w:rsidRPr="009E4337">
        <w:t>ч</w:t>
      </w:r>
      <w:r w:rsidR="00706BCF" w:rsidRPr="009E4337">
        <w:t>аса</w:t>
      </w:r>
      <w:r w:rsidR="00517EF6" w:rsidRPr="009E4337">
        <w:t>: жилые и общественные здания до 12°С, промышленных зданий до 8°С.</w:t>
      </w:r>
      <w:r w:rsidR="00851204" w:rsidRPr="009E4337">
        <w:t xml:space="preserve"> </w:t>
      </w:r>
    </w:p>
    <w:p w14:paraId="3478B346" w14:textId="6D6FFAA6" w:rsidR="00517EF6" w:rsidRPr="009E4337" w:rsidRDefault="00BC55C3" w:rsidP="0006129B">
      <w:pPr>
        <w:ind w:firstLine="567"/>
      </w:pPr>
      <w:r w:rsidRPr="009E4337">
        <w:t>3)</w:t>
      </w:r>
      <w:r w:rsidR="00517EF6" w:rsidRPr="009E4337">
        <w:t xml:space="preserve"> </w:t>
      </w:r>
      <w:r w:rsidRPr="009E4337">
        <w:t>т</w:t>
      </w:r>
      <w:r w:rsidR="00517EF6" w:rsidRPr="009E4337">
        <w:t>ретья категория – остальные потребители</w:t>
      </w:r>
      <w:r w:rsidR="0098168B" w:rsidRPr="009E4337">
        <w:t>»</w:t>
      </w:r>
      <w:r w:rsidR="00517EF6" w:rsidRPr="009E4337">
        <w:t xml:space="preserve">. </w:t>
      </w:r>
    </w:p>
    <w:p w14:paraId="15825C06" w14:textId="77777777" w:rsidR="00517EF6" w:rsidRPr="009E4337" w:rsidRDefault="00517EF6" w:rsidP="0006129B">
      <w:pPr>
        <w:ind w:firstLine="567"/>
      </w:pPr>
      <w:r w:rsidRPr="009E4337">
        <w:t>Способность проектируемых и действующих источников теплоты, тепловых сетей и в целом СЦТ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следует определять по трем показателям (критериям): вер</w:t>
      </w:r>
      <w:r w:rsidR="008D5863" w:rsidRPr="009E4337">
        <w:t>оятности безотказной работы [Р];</w:t>
      </w:r>
      <w:r w:rsidRPr="009E4337">
        <w:t xml:space="preserve"> коэффициенту готовности [Кг] и живучести [Ж]. </w:t>
      </w:r>
    </w:p>
    <w:p w14:paraId="4511129E" w14:textId="77777777" w:rsidR="008F7ED6" w:rsidRPr="009E4337" w:rsidRDefault="00544264" w:rsidP="0006129B">
      <w:pPr>
        <w:ind w:firstLine="567"/>
      </w:pPr>
      <w:r w:rsidRPr="009E4337">
        <w:t>М</w:t>
      </w:r>
      <w:r w:rsidR="00517EF6" w:rsidRPr="009E4337">
        <w:t xml:space="preserve">инимально допустимые показатели вероятности безотказной работы следует принимать: </w:t>
      </w:r>
    </w:p>
    <w:p w14:paraId="3B041955" w14:textId="77777777" w:rsidR="008F7ED6" w:rsidRPr="009E4337" w:rsidRDefault="00BC55C3" w:rsidP="0006129B">
      <w:pPr>
        <w:ind w:firstLine="567"/>
      </w:pPr>
      <w:r w:rsidRPr="009E4337">
        <w:t>1)</w:t>
      </w:r>
      <w:r w:rsidR="00EE0FAC" w:rsidRPr="009E4337">
        <w:t xml:space="preserve"> </w:t>
      </w:r>
      <w:r w:rsidR="00517EF6" w:rsidRPr="009E4337">
        <w:t xml:space="preserve">для источника теплоты - 0,97; </w:t>
      </w:r>
    </w:p>
    <w:p w14:paraId="274C94DE" w14:textId="77777777" w:rsidR="008F7ED6" w:rsidRPr="009E4337" w:rsidRDefault="00BC55C3" w:rsidP="0006129B">
      <w:pPr>
        <w:ind w:firstLine="567"/>
      </w:pPr>
      <w:r w:rsidRPr="009E4337">
        <w:t>2)</w:t>
      </w:r>
      <w:r w:rsidR="00EE0FAC" w:rsidRPr="009E4337">
        <w:t xml:space="preserve"> </w:t>
      </w:r>
      <w:r w:rsidR="00517EF6" w:rsidRPr="009E4337">
        <w:t xml:space="preserve">для тепловых сетей - 0,9; </w:t>
      </w:r>
    </w:p>
    <w:p w14:paraId="3FF7CAF6" w14:textId="77777777" w:rsidR="008F7ED6" w:rsidRPr="009E4337" w:rsidRDefault="00BC55C3" w:rsidP="0006129B">
      <w:pPr>
        <w:ind w:firstLine="567"/>
      </w:pPr>
      <w:r w:rsidRPr="009E4337">
        <w:t>3)</w:t>
      </w:r>
      <w:r w:rsidR="00EE0FAC" w:rsidRPr="009E4337">
        <w:t xml:space="preserve"> </w:t>
      </w:r>
      <w:r w:rsidR="00517EF6" w:rsidRPr="009E4337">
        <w:t xml:space="preserve">для потребителя теплоты - 0,99. </w:t>
      </w:r>
    </w:p>
    <w:p w14:paraId="20320FB1" w14:textId="77777777" w:rsidR="00517EF6" w:rsidRPr="009E4337" w:rsidRDefault="00517EF6" w:rsidP="0006129B">
      <w:pPr>
        <w:ind w:firstLine="567"/>
      </w:pPr>
      <w:r w:rsidRPr="009E4337">
        <w:t xml:space="preserve">Минимально допустимый показатель вероятности безотказной работы системы централизованного теплоснабжения в целом следует принимать равным 0,86. </w:t>
      </w:r>
    </w:p>
    <w:p w14:paraId="3B90C85A" w14:textId="77777777" w:rsidR="00517EF6" w:rsidRPr="009E4337" w:rsidRDefault="00517EF6" w:rsidP="0006129B">
      <w:pPr>
        <w:ind w:firstLine="567"/>
      </w:pPr>
      <w:r w:rsidRPr="009E4337">
        <w:t xml:space="preserve">Готовность системы теплоснабжения к исправной работе в течение отопительного периода определяется по числу часов ожидания готовности источника теплоты, тепловых сетей, потребителей теплоты, а также числу часов нерасчетных температур наружного воздуха в данной местности. </w:t>
      </w:r>
      <w:r w:rsidR="00544264" w:rsidRPr="009E4337">
        <w:t>М</w:t>
      </w:r>
      <w:r w:rsidRPr="009E4337">
        <w:t xml:space="preserve">инимально допустимый показатель готовности системы централизованного теплоснабжения к исправной работе принимается равным 0,97. </w:t>
      </w:r>
    </w:p>
    <w:p w14:paraId="3C62F060" w14:textId="7E942F0F" w:rsidR="00517EF6" w:rsidRPr="009E4337" w:rsidRDefault="00517EF6" w:rsidP="0006129B">
      <w:pPr>
        <w:ind w:firstLine="567"/>
        <w:contextualSpacing/>
        <w:rPr>
          <w:u w:val="single"/>
        </w:rPr>
      </w:pPr>
      <w:r w:rsidRPr="009E4337">
        <w:rPr>
          <w:u w:val="single"/>
        </w:rPr>
        <w:t>Методика расчета показателей надежности</w:t>
      </w:r>
      <w:r w:rsidR="00544264" w:rsidRPr="009E4337">
        <w:rPr>
          <w:u w:val="single"/>
        </w:rPr>
        <w:t xml:space="preserve"> в </w:t>
      </w:r>
      <w:r w:rsidR="002C5110" w:rsidRPr="009E4337">
        <w:rPr>
          <w:u w:val="single"/>
        </w:rPr>
        <w:t>соответствии</w:t>
      </w:r>
      <w:r w:rsidR="00544264" w:rsidRPr="009E4337">
        <w:rPr>
          <w:u w:val="single"/>
        </w:rPr>
        <w:t xml:space="preserve"> Методическими указаниями по разработке схем теплоснабжения (</w:t>
      </w:r>
      <w:r w:rsidR="00E615B9" w:rsidRPr="009E4337">
        <w:rPr>
          <w:u w:val="single"/>
        </w:rPr>
        <w:t xml:space="preserve">утв. Приказом Минэнерго России от 05.03.2019 № 212 </w:t>
      </w:r>
      <w:r w:rsidR="0098168B" w:rsidRPr="009E4337">
        <w:rPr>
          <w:u w:val="single"/>
        </w:rPr>
        <w:t>«</w:t>
      </w:r>
      <w:r w:rsidR="00E615B9" w:rsidRPr="009E4337">
        <w:rPr>
          <w:u w:val="single"/>
        </w:rPr>
        <w:t>Об утверждении Методических указаний по разработке схем теплоснабжения</w:t>
      </w:r>
      <w:r w:rsidR="0098168B" w:rsidRPr="009E4337">
        <w:rPr>
          <w:u w:val="single"/>
        </w:rPr>
        <w:t>»</w:t>
      </w:r>
      <w:r w:rsidR="00544264" w:rsidRPr="009E4337">
        <w:rPr>
          <w:u w:val="single"/>
        </w:rPr>
        <w:t>)</w:t>
      </w:r>
    </w:p>
    <w:p w14:paraId="3AAC57E2" w14:textId="77777777" w:rsidR="00517EF6" w:rsidRPr="009E4337" w:rsidRDefault="00517EF6" w:rsidP="0006129B">
      <w:pPr>
        <w:ind w:firstLine="567"/>
        <w:contextualSpacing/>
      </w:pPr>
      <w:r w:rsidRPr="009E4337">
        <w:t>Расчет вероятности безотказной работы (ВБР) тепловой сети по отношению к каждому потребителю рекомендуется выполнять с применением привед</w:t>
      </w:r>
      <w:r w:rsidR="00B518E3" w:rsidRPr="009E4337">
        <w:t>е</w:t>
      </w:r>
      <w:r w:rsidR="00EE0FAC" w:rsidRPr="009E4337">
        <w:t>нного ниже алгоритма:</w:t>
      </w:r>
    </w:p>
    <w:p w14:paraId="00B45E1C" w14:textId="77777777" w:rsidR="00517EF6" w:rsidRPr="009E4337" w:rsidRDefault="00BC55C3" w:rsidP="0006129B">
      <w:pPr>
        <w:tabs>
          <w:tab w:val="left" w:pos="851"/>
        </w:tabs>
        <w:ind w:firstLine="567"/>
        <w:contextualSpacing/>
      </w:pPr>
      <w:r w:rsidRPr="009E4337">
        <w:t xml:space="preserve">1) </w:t>
      </w:r>
      <w:r w:rsidR="0055093E" w:rsidRPr="009E4337">
        <w:t>о</w:t>
      </w:r>
      <w:r w:rsidR="00517EF6" w:rsidRPr="009E4337">
        <w:t>пределить путь передачи теплоносителя от источника до потребителя, по отношению к которому выполняется расчет вероятности бе</w:t>
      </w:r>
      <w:r w:rsidR="00EE0FAC" w:rsidRPr="009E4337">
        <w:t>зотказной работы тепловой сети;</w:t>
      </w:r>
    </w:p>
    <w:p w14:paraId="228B05F5" w14:textId="77777777" w:rsidR="00517EF6" w:rsidRPr="009E4337" w:rsidRDefault="00BC55C3" w:rsidP="0006129B">
      <w:pPr>
        <w:tabs>
          <w:tab w:val="left" w:pos="851"/>
        </w:tabs>
        <w:ind w:firstLine="567"/>
        <w:contextualSpacing/>
      </w:pPr>
      <w:r w:rsidRPr="009E4337">
        <w:t xml:space="preserve">2) </w:t>
      </w:r>
      <w:r w:rsidR="0055093E" w:rsidRPr="009E4337">
        <w:t>н</w:t>
      </w:r>
      <w:r w:rsidR="00517EF6" w:rsidRPr="009E4337">
        <w:t>а первом этапе расчета устанавливается перечень участков теплопроводов, состав</w:t>
      </w:r>
      <w:r w:rsidR="00EE0FAC" w:rsidRPr="009E4337">
        <w:t>ляющих этот путь;</w:t>
      </w:r>
    </w:p>
    <w:p w14:paraId="4A703ACE" w14:textId="77777777" w:rsidR="00517EF6" w:rsidRPr="009E4337" w:rsidRDefault="00BC55C3" w:rsidP="0006129B">
      <w:pPr>
        <w:tabs>
          <w:tab w:val="left" w:pos="851"/>
        </w:tabs>
        <w:ind w:firstLine="567"/>
        <w:contextualSpacing/>
      </w:pPr>
      <w:r w:rsidRPr="009E4337">
        <w:t xml:space="preserve">3) </w:t>
      </w:r>
      <w:r w:rsidR="0055093E" w:rsidRPr="009E4337">
        <w:t>д</w:t>
      </w:r>
      <w:r w:rsidR="00517EF6" w:rsidRPr="009E4337">
        <w:t xml:space="preserve">ля каждого участка тепловой сети устанавливаются: </w:t>
      </w:r>
      <w:r w:rsidR="009C38E7" w:rsidRPr="009E4337">
        <w:t xml:space="preserve">год </w:t>
      </w:r>
      <w:r w:rsidR="00517EF6" w:rsidRPr="009E4337">
        <w:t>его ввода в эксплу</w:t>
      </w:r>
      <w:r w:rsidR="00CB0895" w:rsidRPr="009E4337">
        <w:t>атацию;</w:t>
      </w:r>
      <w:r w:rsidR="00EE0FAC" w:rsidRPr="009E4337">
        <w:t xml:space="preserve"> диаметр и протяженность;</w:t>
      </w:r>
      <w:r w:rsidR="00517EF6" w:rsidRPr="009E4337">
        <w:t xml:space="preserve"> </w:t>
      </w:r>
    </w:p>
    <w:p w14:paraId="4E8CDC05" w14:textId="77777777" w:rsidR="00517EF6" w:rsidRPr="009E4337" w:rsidRDefault="00BC55C3" w:rsidP="0006129B">
      <w:pPr>
        <w:tabs>
          <w:tab w:val="left" w:pos="851"/>
        </w:tabs>
        <w:ind w:firstLine="567"/>
        <w:contextualSpacing/>
      </w:pPr>
      <w:r w:rsidRPr="009E4337">
        <w:t xml:space="preserve">4) </w:t>
      </w:r>
      <w:r w:rsidR="0055093E" w:rsidRPr="009E4337">
        <w:t>н</w:t>
      </w:r>
      <w:r w:rsidR="00517EF6" w:rsidRPr="009E4337">
        <w:t>а основе обработки данных по отказам и восстановлениям (времени, затраченном на ремонт участка) всех участков тепловых сетей за несколько лет их работы устана</w:t>
      </w:r>
      <w:r w:rsidR="00CB0895" w:rsidRPr="009E4337">
        <w:t>вливаются следующие зависимости.</w:t>
      </w:r>
    </w:p>
    <w:p w14:paraId="0CE1929F" w14:textId="77777777" w:rsidR="00BC55C3" w:rsidRPr="009E4337" w:rsidRDefault="00BC55C3" w:rsidP="0006129B">
      <w:pPr>
        <w:tabs>
          <w:tab w:val="left" w:pos="851"/>
        </w:tabs>
        <w:ind w:firstLine="567"/>
        <w:contextualSpacing/>
      </w:pPr>
      <w:r w:rsidRPr="009E4337">
        <w:t>Ниже приведены основные расчетные зависимости, используемые при расчете показателей надежности систем теплоснабжения:</w:t>
      </w:r>
    </w:p>
    <w:p w14:paraId="44C29954" w14:textId="77777777" w:rsidR="00517EF6" w:rsidRPr="009E4337" w:rsidRDefault="00BC55C3" w:rsidP="0006129B">
      <w:pPr>
        <w:pStyle w:val="Style2"/>
        <w:widowControl/>
        <w:ind w:left="720"/>
        <w:rPr>
          <w:rStyle w:val="FontStyle11"/>
          <w:sz w:val="24"/>
        </w:rPr>
      </w:pPr>
      <w:r w:rsidRPr="009E4337">
        <w:rPr>
          <w:rStyle w:val="FontStyle11"/>
          <w:sz w:val="24"/>
        </w:rPr>
        <w:t xml:space="preserve">1. </w:t>
      </w:r>
      <w:r w:rsidR="00517EF6" w:rsidRPr="009E4337">
        <w:rPr>
          <w:rStyle w:val="FontStyle11"/>
          <w:sz w:val="24"/>
        </w:rPr>
        <w:t>Интенсивность отказов теплопровода λ с учетом времени его эксплуатации:</w:t>
      </w:r>
    </w:p>
    <w:tbl>
      <w:tblPr>
        <w:tblW w:w="0" w:type="auto"/>
        <w:jc w:val="center"/>
        <w:tblLook w:val="04A0" w:firstRow="1" w:lastRow="0" w:firstColumn="1" w:lastColumn="0" w:noHBand="0" w:noVBand="1"/>
      </w:tblPr>
      <w:tblGrid>
        <w:gridCol w:w="8186"/>
        <w:gridCol w:w="1181"/>
      </w:tblGrid>
      <w:tr w:rsidR="009E4337" w:rsidRPr="009E4337" w14:paraId="24EA8FC4" w14:textId="77777777" w:rsidTr="00D60195">
        <w:trPr>
          <w:jc w:val="center"/>
        </w:trPr>
        <w:tc>
          <w:tcPr>
            <w:tcW w:w="8186" w:type="dxa"/>
            <w:vAlign w:val="center"/>
          </w:tcPr>
          <w:p w14:paraId="788114DD" w14:textId="77777777" w:rsidR="00517EF6" w:rsidRPr="009E4337" w:rsidRDefault="00D224E5" w:rsidP="0006129B">
            <w:pPr>
              <w:pStyle w:val="aa"/>
              <w:jc w:val="center"/>
              <w:rPr>
                <w:szCs w:val="24"/>
                <w:vertAlign w:val="superscript"/>
              </w:rPr>
            </w:pPr>
            <m:oMath>
              <m:r>
                <w:rPr>
                  <w:rFonts w:ascii="Cambria Math"/>
                  <w:i/>
                  <w:szCs w:val="24"/>
                </w:rPr>
                <w:sym w:font="Symbol" w:char="F06C"/>
              </m:r>
              <m:r>
                <w:rPr>
                  <w:rFonts w:ascii="Cambria Math"/>
                  <w:szCs w:val="24"/>
                </w:rPr>
                <m:t>=</m:t>
              </m:r>
              <m:sSup>
                <m:sSupPr>
                  <m:ctrlPr>
                    <w:rPr>
                      <w:rFonts w:ascii="Cambria Math" w:hAnsi="Cambria Math"/>
                      <w:i/>
                      <w:szCs w:val="24"/>
                    </w:rPr>
                  </m:ctrlPr>
                </m:sSupPr>
                <m:e>
                  <m:r>
                    <w:rPr>
                      <w:rFonts w:ascii="Cambria Math"/>
                      <w:i/>
                      <w:szCs w:val="24"/>
                    </w:rPr>
                    <w:sym w:font="Symbol" w:char="F06C"/>
                  </m:r>
                </m:e>
                <m:sup>
                  <m:r>
                    <w:rPr>
                      <w:rFonts w:ascii="Cambria Math" w:hAnsi="Cambria Math"/>
                      <w:szCs w:val="24"/>
                    </w:rPr>
                    <m:t>нач</m:t>
                  </m:r>
                </m:sup>
              </m:sSup>
              <m:r>
                <w:rPr>
                  <w:rFonts w:ascii="Cambria Math" w:hAnsi="Cambria Math"/>
                  <w:szCs w:val="24"/>
                </w:rPr>
                <m:t>∙</m:t>
              </m:r>
              <m:sSup>
                <m:sSupPr>
                  <m:ctrlPr>
                    <w:rPr>
                      <w:rFonts w:ascii="Cambria Math" w:hAnsi="Cambria Math"/>
                      <w:i/>
                      <w:szCs w:val="24"/>
                    </w:rPr>
                  </m:ctrlPr>
                </m:sSupPr>
                <m:e>
                  <m:d>
                    <m:dPr>
                      <m:ctrlPr>
                        <w:rPr>
                          <w:rFonts w:ascii="Cambria Math" w:hAnsi="Cambria Math"/>
                          <w:i/>
                          <w:szCs w:val="24"/>
                        </w:rPr>
                      </m:ctrlPr>
                    </m:dPr>
                    <m:e>
                      <m:r>
                        <w:rPr>
                          <w:rFonts w:ascii="Cambria Math"/>
                          <w:szCs w:val="24"/>
                        </w:rPr>
                        <m:t>0,1</m:t>
                      </m:r>
                      <m:r>
                        <w:rPr>
                          <w:rFonts w:ascii="Cambria Math" w:hAnsi="Cambria Math"/>
                          <w:szCs w:val="24"/>
                        </w:rPr>
                        <m:t>∙</m:t>
                      </m:r>
                      <m:sSup>
                        <m:sSupPr>
                          <m:ctrlPr>
                            <w:rPr>
                              <w:rFonts w:ascii="Cambria Math" w:hAnsi="Cambria Math"/>
                              <w:i/>
                              <w:szCs w:val="24"/>
                            </w:rPr>
                          </m:ctrlPr>
                        </m:sSupPr>
                        <m:e>
                          <m:r>
                            <w:rPr>
                              <w:rFonts w:ascii="Cambria Math" w:hAnsi="Cambria Math"/>
                              <w:szCs w:val="24"/>
                            </w:rPr>
                            <m:t>τ</m:t>
                          </m:r>
                        </m:e>
                        <m:sup>
                          <m:r>
                            <w:rPr>
                              <w:rFonts w:ascii="Cambria Math" w:hAnsi="Cambria Math"/>
                              <w:szCs w:val="24"/>
                            </w:rPr>
                            <m:t>экспл</m:t>
                          </m:r>
                        </m:sup>
                      </m:sSup>
                    </m:e>
                  </m:d>
                </m:e>
                <m:sup>
                  <m:r>
                    <w:rPr>
                      <w:rFonts w:ascii="Cambria Math" w:hAnsi="Cambria Math"/>
                      <w:szCs w:val="24"/>
                    </w:rPr>
                    <m:t>α-</m:t>
                  </m:r>
                  <m:r>
                    <w:rPr>
                      <w:rFonts w:ascii="Cambria Math"/>
                      <w:szCs w:val="24"/>
                    </w:rPr>
                    <m:t>1</m:t>
                  </m:r>
                </m:sup>
              </m:sSup>
            </m:oMath>
            <w:r w:rsidR="00517EF6" w:rsidRPr="009E4337">
              <w:rPr>
                <w:szCs w:val="24"/>
              </w:rPr>
              <w:t>, 1/(км·ч)</w:t>
            </w:r>
          </w:p>
        </w:tc>
        <w:tc>
          <w:tcPr>
            <w:tcW w:w="1181" w:type="dxa"/>
            <w:vAlign w:val="center"/>
          </w:tcPr>
          <w:p w14:paraId="0B0A4AF7" w14:textId="77777777" w:rsidR="00517EF6" w:rsidRPr="009E4337" w:rsidRDefault="00517EF6" w:rsidP="0006129B">
            <w:pPr>
              <w:pStyle w:val="aa"/>
              <w:jc w:val="center"/>
              <w:rPr>
                <w:szCs w:val="24"/>
              </w:rPr>
            </w:pPr>
            <w:bookmarkStart w:id="207" w:name="_Ref374096555"/>
            <w:r w:rsidRPr="009E4337">
              <w:rPr>
                <w:rStyle w:val="FontStyle11"/>
                <w:sz w:val="24"/>
                <w:szCs w:val="24"/>
              </w:rPr>
              <w:t>(</w:t>
            </w:r>
            <w:r w:rsidR="008A3CE6" w:rsidRPr="009E4337">
              <w:rPr>
                <w:rStyle w:val="FontStyle11"/>
                <w:sz w:val="24"/>
                <w:szCs w:val="24"/>
              </w:rPr>
              <w:fldChar w:fldCharType="begin"/>
            </w:r>
            <w:r w:rsidRPr="009E4337">
              <w:rPr>
                <w:rStyle w:val="FontStyle11"/>
                <w:sz w:val="24"/>
                <w:szCs w:val="24"/>
              </w:rPr>
              <w:instrText xml:space="preserve"> SEQ Список_формул \* ARABIC </w:instrText>
            </w:r>
            <w:r w:rsidR="008A3CE6" w:rsidRPr="009E4337">
              <w:rPr>
                <w:rStyle w:val="FontStyle11"/>
                <w:sz w:val="24"/>
                <w:szCs w:val="24"/>
              </w:rPr>
              <w:fldChar w:fldCharType="separate"/>
            </w:r>
            <w:r w:rsidR="00743685" w:rsidRPr="009E4337">
              <w:rPr>
                <w:rStyle w:val="FontStyle11"/>
                <w:noProof/>
                <w:sz w:val="24"/>
                <w:szCs w:val="24"/>
              </w:rPr>
              <w:t>1</w:t>
            </w:r>
            <w:r w:rsidR="008A3CE6" w:rsidRPr="009E4337">
              <w:rPr>
                <w:rStyle w:val="FontStyle11"/>
                <w:sz w:val="24"/>
                <w:szCs w:val="24"/>
              </w:rPr>
              <w:fldChar w:fldCharType="end"/>
            </w:r>
            <w:r w:rsidRPr="009E4337">
              <w:rPr>
                <w:rStyle w:val="FontStyle11"/>
                <w:sz w:val="24"/>
                <w:szCs w:val="24"/>
              </w:rPr>
              <w:t>)</w:t>
            </w:r>
            <w:bookmarkEnd w:id="207"/>
          </w:p>
        </w:tc>
      </w:tr>
    </w:tbl>
    <w:p w14:paraId="559A2838" w14:textId="77777777" w:rsidR="00517EF6" w:rsidRPr="009E4337" w:rsidRDefault="00517EF6" w:rsidP="0006129B">
      <w:pPr>
        <w:pStyle w:val="Default"/>
        <w:ind w:left="1176" w:hanging="1176"/>
        <w:jc w:val="both"/>
        <w:rPr>
          <w:rStyle w:val="FontStyle11"/>
          <w:color w:val="auto"/>
          <w:sz w:val="24"/>
        </w:rPr>
      </w:pPr>
      <w:r w:rsidRPr="009E4337">
        <w:rPr>
          <w:rStyle w:val="FontStyle11"/>
          <w:color w:val="auto"/>
          <w:sz w:val="24"/>
        </w:rPr>
        <w:t>где</w:t>
      </w:r>
      <w:r w:rsidR="002F5504" w:rsidRPr="009E4337">
        <w:rPr>
          <w:rStyle w:val="FontStyle11"/>
          <w:color w:val="auto"/>
          <w:sz w:val="24"/>
        </w:rPr>
        <w:t xml:space="preserve"> </w:t>
      </w:r>
      <m:oMath>
        <m:sSup>
          <m:sSupPr>
            <m:ctrlPr>
              <w:rPr>
                <w:rFonts w:ascii="Cambria Math" w:hAnsi="Cambria Math"/>
                <w:i/>
                <w:color w:val="auto"/>
              </w:rPr>
            </m:ctrlPr>
          </m:sSupPr>
          <m:e>
            <m:r>
              <w:rPr>
                <w:rFonts w:ascii="Cambria Math"/>
                <w:i/>
                <w:color w:val="auto"/>
              </w:rPr>
              <w:sym w:font="Symbol" w:char="F06C"/>
            </m:r>
          </m:e>
          <m:sup>
            <m:r>
              <m:rPr>
                <m:sty m:val="p"/>
              </m:rPr>
              <w:rPr>
                <w:rFonts w:ascii="Cambria Math" w:hAnsi="Cambria Math"/>
                <w:color w:val="auto"/>
              </w:rPr>
              <m:t>нач</m:t>
            </m:r>
          </m:sup>
        </m:sSup>
      </m:oMath>
      <w:r w:rsidRPr="009E4337">
        <w:rPr>
          <w:rStyle w:val="FontStyle11"/>
          <w:color w:val="auto"/>
          <w:sz w:val="24"/>
        </w:rPr>
        <w:t xml:space="preserve"> – начальная интенсивность отказов теплопровода, соответствующая периоду нормальной эксплуатации,</w:t>
      </w:r>
      <w:r w:rsidRPr="009E4337">
        <w:rPr>
          <w:color w:val="auto"/>
        </w:rPr>
        <w:t xml:space="preserve"> 1/(км·ч)</w:t>
      </w:r>
      <w:r w:rsidRPr="009E4337">
        <w:rPr>
          <w:rStyle w:val="FontStyle11"/>
          <w:color w:val="auto"/>
          <w:sz w:val="24"/>
        </w:rPr>
        <w:t>;</w:t>
      </w:r>
    </w:p>
    <w:p w14:paraId="1605DA44" w14:textId="77777777" w:rsidR="00517EF6" w:rsidRPr="009E4337" w:rsidRDefault="00000000" w:rsidP="0006129B">
      <w:pPr>
        <w:pStyle w:val="Default"/>
        <w:ind w:left="392" w:firstLine="28"/>
        <w:jc w:val="both"/>
        <w:rPr>
          <w:rStyle w:val="FontStyle11"/>
          <w:color w:val="auto"/>
          <w:sz w:val="24"/>
        </w:rPr>
      </w:pPr>
      <m:oMath>
        <m:sSup>
          <m:sSupPr>
            <m:ctrlPr>
              <w:rPr>
                <w:rFonts w:ascii="Cambria Math" w:hAnsi="Cambria Math"/>
                <w:i/>
                <w:color w:val="auto"/>
              </w:rPr>
            </m:ctrlPr>
          </m:sSupPr>
          <m:e>
            <m:r>
              <m:rPr>
                <m:sty m:val="p"/>
              </m:rPr>
              <w:rPr>
                <w:rFonts w:ascii="Cambria Math" w:hAnsi="Cambria Math"/>
                <w:color w:val="auto"/>
              </w:rPr>
              <m:t>τ</m:t>
            </m:r>
          </m:e>
          <m:sup>
            <m:r>
              <m:rPr>
                <m:sty m:val="p"/>
              </m:rPr>
              <w:rPr>
                <w:rFonts w:ascii="Cambria Math" w:hAnsi="Cambria Math"/>
                <w:color w:val="auto"/>
              </w:rPr>
              <m:t>экспл</m:t>
            </m:r>
          </m:sup>
        </m:sSup>
      </m:oMath>
      <w:r w:rsidR="00517EF6" w:rsidRPr="009E4337">
        <w:rPr>
          <w:rStyle w:val="FontStyle11"/>
          <w:color w:val="auto"/>
          <w:sz w:val="24"/>
        </w:rPr>
        <w:t>- продолжительность эксплуатации участка, лет;</w:t>
      </w:r>
    </w:p>
    <w:p w14:paraId="79932815" w14:textId="77777777" w:rsidR="00517EF6" w:rsidRPr="009E4337" w:rsidRDefault="00517EF6" w:rsidP="0006129B">
      <w:pPr>
        <w:pStyle w:val="Default"/>
        <w:ind w:left="980" w:hanging="504"/>
        <w:jc w:val="both"/>
        <w:rPr>
          <w:rStyle w:val="FontStyle11"/>
          <w:color w:val="auto"/>
          <w:sz w:val="24"/>
        </w:rPr>
      </w:pPr>
      <w:r w:rsidRPr="009E4337">
        <w:rPr>
          <w:rStyle w:val="FontStyle11"/>
          <w:color w:val="auto"/>
          <w:sz w:val="24"/>
        </w:rPr>
        <w:t>α- коэффициент, учитывающий продолж</w:t>
      </w:r>
      <w:r w:rsidR="00CB0895" w:rsidRPr="009E4337">
        <w:rPr>
          <w:rStyle w:val="FontStyle11"/>
          <w:color w:val="auto"/>
          <w:sz w:val="24"/>
        </w:rPr>
        <w:t>ительность эксплуатации участка</w:t>
      </w:r>
    </w:p>
    <w:tbl>
      <w:tblPr>
        <w:tblW w:w="0" w:type="auto"/>
        <w:jc w:val="center"/>
        <w:tblLook w:val="04A0" w:firstRow="1" w:lastRow="0" w:firstColumn="1" w:lastColumn="0" w:noHBand="0" w:noVBand="1"/>
      </w:tblPr>
      <w:tblGrid>
        <w:gridCol w:w="8186"/>
        <w:gridCol w:w="1181"/>
      </w:tblGrid>
      <w:tr w:rsidR="00B27F1D" w:rsidRPr="009E4337" w14:paraId="238C5AD5" w14:textId="77777777" w:rsidTr="00D60195">
        <w:trPr>
          <w:jc w:val="center"/>
        </w:trPr>
        <w:tc>
          <w:tcPr>
            <w:tcW w:w="8186" w:type="dxa"/>
            <w:vAlign w:val="center"/>
          </w:tcPr>
          <w:p w14:paraId="1D75B57A" w14:textId="77777777" w:rsidR="00517EF6" w:rsidRPr="009E4337" w:rsidRDefault="00D224E5" w:rsidP="0006129B">
            <w:pPr>
              <w:pStyle w:val="aa"/>
              <w:jc w:val="center"/>
              <w:rPr>
                <w:szCs w:val="24"/>
                <w:vertAlign w:val="superscript"/>
              </w:rPr>
            </w:pPr>
            <m:oMathPara>
              <m:oMath>
                <m:r>
                  <w:rPr>
                    <w:rFonts w:ascii="Cambria Math" w:hAnsi="Cambria Math"/>
                    <w:szCs w:val="24"/>
                  </w:rPr>
                  <m:t>α</m:t>
                </m:r>
                <m:r>
                  <w:rPr>
                    <w:rFonts w:ascii="Cambria Math"/>
                    <w:szCs w:val="24"/>
                  </w:rPr>
                  <m:t>=</m:t>
                </m:r>
                <m:d>
                  <m:dPr>
                    <m:begChr m:val="{"/>
                    <m:endChr m:val=""/>
                    <m:ctrlPr>
                      <w:rPr>
                        <w:rFonts w:ascii="Cambria Math" w:hAnsi="Cambria Math"/>
                        <w:i/>
                        <w:szCs w:val="24"/>
                      </w:rPr>
                    </m:ctrlPr>
                  </m:dPr>
                  <m:e>
                    <m:eqArr>
                      <m:eqArrPr>
                        <m:ctrlPr>
                          <w:rPr>
                            <w:rFonts w:ascii="Cambria Math" w:hAnsi="Cambria Math"/>
                            <w:i/>
                            <w:szCs w:val="24"/>
                          </w:rPr>
                        </m:ctrlPr>
                      </m:eqArrPr>
                      <m:e>
                        <m:r>
                          <w:rPr>
                            <w:rFonts w:ascii="Cambria Math"/>
                            <w:szCs w:val="24"/>
                          </w:rPr>
                          <m:t xml:space="preserve">0,8 </m:t>
                        </m:r>
                        <m:r>
                          <w:rPr>
                            <w:rFonts w:ascii="Cambria Math" w:hAnsi="Cambria Math"/>
                            <w:szCs w:val="24"/>
                          </w:rPr>
                          <m:t>при</m:t>
                        </m:r>
                        <m:r>
                          <w:rPr>
                            <w:rFonts w:ascii="Cambria Math"/>
                            <w:szCs w:val="24"/>
                          </w:rPr>
                          <m:t xml:space="preserve"> 0&lt;</m:t>
                        </m:r>
                        <m:sSup>
                          <m:sSupPr>
                            <m:ctrlPr>
                              <w:rPr>
                                <w:rFonts w:ascii="Cambria Math" w:hAnsi="Cambria Math"/>
                                <w:i/>
                                <w:szCs w:val="24"/>
                              </w:rPr>
                            </m:ctrlPr>
                          </m:sSupPr>
                          <m:e>
                            <m:r>
                              <w:rPr>
                                <w:rFonts w:ascii="Cambria Math" w:hAnsi="Cambria Math"/>
                                <w:szCs w:val="24"/>
                              </w:rPr>
                              <m:t>τ</m:t>
                            </m:r>
                          </m:e>
                          <m:sup>
                            <m:r>
                              <w:rPr>
                                <w:rFonts w:ascii="Cambria Math" w:hAnsi="Cambria Math"/>
                                <w:szCs w:val="24"/>
                              </w:rPr>
                              <m:t>экспл</m:t>
                            </m:r>
                          </m:sup>
                        </m:sSup>
                        <m:r>
                          <w:rPr>
                            <w:rFonts w:ascii="Cambria Math" w:hAnsi="Cambria Math"/>
                            <w:szCs w:val="24"/>
                          </w:rPr>
                          <m:t>≤</m:t>
                        </m:r>
                        <m:r>
                          <w:rPr>
                            <w:rFonts w:ascii="Cambria Math"/>
                            <w:szCs w:val="24"/>
                          </w:rPr>
                          <m:t>3</m:t>
                        </m:r>
                      </m:e>
                      <m:e>
                        <m:r>
                          <w:rPr>
                            <w:rFonts w:ascii="Cambria Math"/>
                            <w:szCs w:val="24"/>
                          </w:rPr>
                          <m:t xml:space="preserve">1 </m:t>
                        </m:r>
                        <m:r>
                          <w:rPr>
                            <w:rFonts w:ascii="Cambria Math" w:hAnsi="Cambria Math"/>
                            <w:szCs w:val="24"/>
                          </w:rPr>
                          <m:t>при</m:t>
                        </m:r>
                        <m:r>
                          <w:rPr>
                            <w:rFonts w:ascii="Cambria Math"/>
                            <w:szCs w:val="24"/>
                          </w:rPr>
                          <m:t xml:space="preserve"> 3&lt;</m:t>
                        </m:r>
                        <m:sSup>
                          <m:sSupPr>
                            <m:ctrlPr>
                              <w:rPr>
                                <w:rFonts w:ascii="Cambria Math" w:hAnsi="Cambria Math"/>
                                <w:i/>
                                <w:szCs w:val="24"/>
                              </w:rPr>
                            </m:ctrlPr>
                          </m:sSupPr>
                          <m:e>
                            <m:r>
                              <w:rPr>
                                <w:rFonts w:ascii="Cambria Math" w:hAnsi="Cambria Math"/>
                                <w:szCs w:val="24"/>
                              </w:rPr>
                              <m:t>τ</m:t>
                            </m:r>
                          </m:e>
                          <m:sup>
                            <m:r>
                              <w:rPr>
                                <w:rFonts w:ascii="Cambria Math" w:hAnsi="Cambria Math"/>
                                <w:szCs w:val="24"/>
                              </w:rPr>
                              <m:t>экспл</m:t>
                            </m:r>
                          </m:sup>
                        </m:sSup>
                        <m:r>
                          <w:rPr>
                            <w:rFonts w:ascii="Cambria Math" w:hAnsi="Cambria Math"/>
                            <w:szCs w:val="24"/>
                          </w:rPr>
                          <m:t>≤</m:t>
                        </m:r>
                        <m:r>
                          <w:rPr>
                            <w:rFonts w:ascii="Cambria Math"/>
                            <w:szCs w:val="24"/>
                          </w:rPr>
                          <m:t>17</m:t>
                        </m:r>
                      </m:e>
                      <m:e>
                        <m:r>
                          <w:rPr>
                            <w:rFonts w:ascii="Cambria Math"/>
                            <w:szCs w:val="24"/>
                          </w:rPr>
                          <m:t>0,5</m:t>
                        </m:r>
                        <m:r>
                          <w:rPr>
                            <w:rFonts w:ascii="Cambria Math" w:hAnsi="Cambria Math"/>
                            <w:szCs w:val="24"/>
                          </w:rPr>
                          <m:t>∙</m:t>
                        </m:r>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p>
                                      <m:sSupPr>
                                        <m:ctrlPr>
                                          <w:rPr>
                                            <w:rFonts w:ascii="Cambria Math" w:hAnsi="Cambria Math"/>
                                            <w:i/>
                                            <w:szCs w:val="24"/>
                                          </w:rPr>
                                        </m:ctrlPr>
                                      </m:sSupPr>
                                      <m:e>
                                        <m:r>
                                          <w:rPr>
                                            <w:rFonts w:ascii="Cambria Math" w:hAnsi="Cambria Math"/>
                                            <w:szCs w:val="24"/>
                                          </w:rPr>
                                          <m:t>τ</m:t>
                                        </m:r>
                                      </m:e>
                                      <m:sup>
                                        <m:r>
                                          <w:rPr>
                                            <w:rFonts w:ascii="Cambria Math" w:hAnsi="Cambria Math"/>
                                            <w:szCs w:val="24"/>
                                          </w:rPr>
                                          <m:t>экспл</m:t>
                                        </m:r>
                                      </m:sup>
                                    </m:sSup>
                                  </m:num>
                                  <m:den>
                                    <m:r>
                                      <w:rPr>
                                        <w:rFonts w:ascii="Cambria Math"/>
                                        <w:szCs w:val="24"/>
                                      </w:rPr>
                                      <m:t>20</m:t>
                                    </m:r>
                                  </m:den>
                                </m:f>
                              </m:e>
                            </m:d>
                          </m:sup>
                        </m:sSup>
                        <m:r>
                          <w:rPr>
                            <w:rFonts w:ascii="Cambria Math"/>
                            <w:szCs w:val="24"/>
                          </w:rPr>
                          <m:t xml:space="preserve"> </m:t>
                        </m:r>
                        <m:r>
                          <w:rPr>
                            <w:rFonts w:ascii="Cambria Math" w:hAnsi="Cambria Math"/>
                            <w:szCs w:val="24"/>
                          </w:rPr>
                          <m:t>при</m:t>
                        </m:r>
                        <m:r>
                          <w:rPr>
                            <w:rFonts w:ascii="Cambria Math"/>
                            <w:szCs w:val="24"/>
                          </w:rPr>
                          <m:t xml:space="preserve"> </m:t>
                        </m:r>
                        <m:sSup>
                          <m:sSupPr>
                            <m:ctrlPr>
                              <w:rPr>
                                <w:rFonts w:ascii="Cambria Math" w:hAnsi="Cambria Math"/>
                                <w:i/>
                                <w:szCs w:val="24"/>
                              </w:rPr>
                            </m:ctrlPr>
                          </m:sSupPr>
                          <m:e>
                            <m:r>
                              <w:rPr>
                                <w:rFonts w:ascii="Cambria Math" w:hAnsi="Cambria Math"/>
                                <w:szCs w:val="24"/>
                              </w:rPr>
                              <m:t>τ</m:t>
                            </m:r>
                          </m:e>
                          <m:sup>
                            <m:r>
                              <w:rPr>
                                <w:rFonts w:ascii="Cambria Math" w:hAnsi="Cambria Math"/>
                                <w:szCs w:val="24"/>
                              </w:rPr>
                              <m:t>экспл</m:t>
                            </m:r>
                          </m:sup>
                        </m:sSup>
                        <m:r>
                          <w:rPr>
                            <w:rFonts w:ascii="Cambria Math"/>
                            <w:szCs w:val="24"/>
                          </w:rPr>
                          <m:t>&gt;17</m:t>
                        </m:r>
                      </m:e>
                    </m:eqArr>
                  </m:e>
                </m:d>
              </m:oMath>
            </m:oMathPara>
          </w:p>
        </w:tc>
        <w:tc>
          <w:tcPr>
            <w:tcW w:w="1181" w:type="dxa"/>
            <w:vAlign w:val="center"/>
          </w:tcPr>
          <w:p w14:paraId="47BFC8EF" w14:textId="77777777" w:rsidR="00517EF6" w:rsidRPr="009E4337" w:rsidRDefault="00517EF6" w:rsidP="0006129B">
            <w:pPr>
              <w:pStyle w:val="aa"/>
              <w:jc w:val="center"/>
              <w:rPr>
                <w:szCs w:val="24"/>
              </w:rPr>
            </w:pPr>
            <w:bookmarkStart w:id="208" w:name="_Ref374096564"/>
            <w:r w:rsidRPr="009E4337">
              <w:rPr>
                <w:rStyle w:val="FontStyle11"/>
                <w:sz w:val="24"/>
                <w:szCs w:val="24"/>
              </w:rPr>
              <w:t>(</w:t>
            </w:r>
            <w:r w:rsidR="008A3CE6" w:rsidRPr="009E4337">
              <w:rPr>
                <w:rStyle w:val="FontStyle11"/>
                <w:sz w:val="24"/>
                <w:szCs w:val="24"/>
              </w:rPr>
              <w:fldChar w:fldCharType="begin"/>
            </w:r>
            <w:r w:rsidRPr="009E4337">
              <w:rPr>
                <w:rStyle w:val="FontStyle11"/>
                <w:sz w:val="24"/>
                <w:szCs w:val="24"/>
              </w:rPr>
              <w:instrText xml:space="preserve"> SEQ Список_формул \* ARABIC </w:instrText>
            </w:r>
            <w:r w:rsidR="008A3CE6" w:rsidRPr="009E4337">
              <w:rPr>
                <w:rStyle w:val="FontStyle11"/>
                <w:sz w:val="24"/>
                <w:szCs w:val="24"/>
              </w:rPr>
              <w:fldChar w:fldCharType="separate"/>
            </w:r>
            <w:r w:rsidR="00743685" w:rsidRPr="009E4337">
              <w:rPr>
                <w:rStyle w:val="FontStyle11"/>
                <w:noProof/>
                <w:sz w:val="24"/>
                <w:szCs w:val="24"/>
              </w:rPr>
              <w:t>2</w:t>
            </w:r>
            <w:r w:rsidR="008A3CE6" w:rsidRPr="009E4337">
              <w:rPr>
                <w:rStyle w:val="FontStyle11"/>
                <w:sz w:val="24"/>
                <w:szCs w:val="24"/>
              </w:rPr>
              <w:fldChar w:fldCharType="end"/>
            </w:r>
            <w:r w:rsidRPr="009E4337">
              <w:rPr>
                <w:rStyle w:val="FontStyle11"/>
                <w:sz w:val="24"/>
                <w:szCs w:val="24"/>
              </w:rPr>
              <w:t>)</w:t>
            </w:r>
            <w:bookmarkEnd w:id="208"/>
          </w:p>
        </w:tc>
      </w:tr>
    </w:tbl>
    <w:p w14:paraId="5A856755" w14:textId="77777777" w:rsidR="00517EF6" w:rsidRPr="009E4337" w:rsidRDefault="00517EF6" w:rsidP="0006129B">
      <w:pPr>
        <w:pStyle w:val="aff8"/>
        <w:spacing w:line="240" w:lineRule="auto"/>
        <w:rPr>
          <w:rStyle w:val="FontStyle11"/>
          <w:sz w:val="24"/>
          <w:szCs w:val="24"/>
        </w:rPr>
      </w:pPr>
    </w:p>
    <w:p w14:paraId="4ADA0C6F" w14:textId="77777777" w:rsidR="00517EF6" w:rsidRPr="009E4337" w:rsidRDefault="00BC55C3" w:rsidP="0006129B">
      <w:pPr>
        <w:pStyle w:val="Style2"/>
        <w:widowControl/>
        <w:tabs>
          <w:tab w:val="left" w:pos="1276"/>
        </w:tabs>
        <w:ind w:left="721"/>
        <w:rPr>
          <w:rStyle w:val="FontStyle11"/>
          <w:sz w:val="24"/>
        </w:rPr>
      </w:pPr>
      <w:r w:rsidRPr="009E4337">
        <w:rPr>
          <w:rStyle w:val="FontStyle11"/>
          <w:sz w:val="24"/>
        </w:rPr>
        <w:t xml:space="preserve">2. </w:t>
      </w:r>
      <w:r w:rsidR="00517EF6" w:rsidRPr="009E4337">
        <w:rPr>
          <w:rStyle w:val="FontStyle11"/>
          <w:sz w:val="24"/>
        </w:rPr>
        <w:t>Параметр потока отказов участков ТС:</w:t>
      </w:r>
    </w:p>
    <w:tbl>
      <w:tblPr>
        <w:tblW w:w="0" w:type="auto"/>
        <w:jc w:val="center"/>
        <w:tblLook w:val="04A0" w:firstRow="1" w:lastRow="0" w:firstColumn="1" w:lastColumn="0" w:noHBand="0" w:noVBand="1"/>
      </w:tblPr>
      <w:tblGrid>
        <w:gridCol w:w="7860"/>
        <w:gridCol w:w="1465"/>
      </w:tblGrid>
      <w:tr w:rsidR="009E4337" w:rsidRPr="009E4337" w14:paraId="000FD132" w14:textId="77777777" w:rsidTr="00D60195">
        <w:trPr>
          <w:jc w:val="center"/>
        </w:trPr>
        <w:tc>
          <w:tcPr>
            <w:tcW w:w="7860" w:type="dxa"/>
          </w:tcPr>
          <w:p w14:paraId="2A1BCF06" w14:textId="77777777" w:rsidR="00517EF6" w:rsidRPr="009E4337" w:rsidRDefault="00D224E5" w:rsidP="0006129B">
            <w:pPr>
              <w:pStyle w:val="aa"/>
              <w:jc w:val="center"/>
              <w:rPr>
                <w:szCs w:val="24"/>
              </w:rPr>
            </w:pPr>
            <m:oMath>
              <m:r>
                <w:rPr>
                  <w:rFonts w:ascii="Cambria Math"/>
                  <w:i/>
                  <w:szCs w:val="24"/>
                </w:rPr>
                <w:sym w:font="Symbol" w:char="F077"/>
              </m:r>
              <m:r>
                <w:rPr>
                  <w:rFonts w:ascii="Cambria Math"/>
                  <w:szCs w:val="24"/>
                </w:rPr>
                <m:t>=</m:t>
              </m:r>
              <m:r>
                <w:rPr>
                  <w:rFonts w:ascii="Cambria Math"/>
                  <w:i/>
                  <w:szCs w:val="24"/>
                </w:rPr>
                <w:sym w:font="Symbol" w:char="F06C"/>
              </m:r>
              <m:r>
                <w:rPr>
                  <w:rFonts w:ascii="Cambria Math" w:hAnsi="Cambria Math"/>
                  <w:szCs w:val="24"/>
                </w:rPr>
                <m:t>∙</m:t>
              </m:r>
              <m:r>
                <w:rPr>
                  <w:rFonts w:ascii="Cambria Math" w:hAnsi="Cambria Math"/>
                  <w:szCs w:val="24"/>
                  <w:lang w:val="en-US"/>
                </w:rPr>
                <m:t>L</m:t>
              </m:r>
            </m:oMath>
            <w:r w:rsidR="00517EF6" w:rsidRPr="009E4337">
              <w:rPr>
                <w:szCs w:val="24"/>
              </w:rPr>
              <w:t>, 1/ч,</w:t>
            </w:r>
          </w:p>
        </w:tc>
        <w:tc>
          <w:tcPr>
            <w:tcW w:w="1465" w:type="dxa"/>
            <w:vAlign w:val="center"/>
          </w:tcPr>
          <w:p w14:paraId="07E1E4B6" w14:textId="77777777" w:rsidR="00517EF6" w:rsidRPr="009E4337" w:rsidRDefault="00517EF6" w:rsidP="0006129B">
            <w:pPr>
              <w:pStyle w:val="Style2"/>
              <w:widowControl/>
              <w:tabs>
                <w:tab w:val="left" w:pos="948"/>
              </w:tabs>
              <w:jc w:val="center"/>
            </w:pPr>
            <w:bookmarkStart w:id="209" w:name="_Ref374096620"/>
            <w:r w:rsidRPr="009E4337">
              <w:rPr>
                <w:rStyle w:val="FontStyle11"/>
                <w:sz w:val="24"/>
              </w:rPr>
              <w:t>(</w:t>
            </w:r>
            <w:r w:rsidR="008A3CE6" w:rsidRPr="009E4337">
              <w:rPr>
                <w:rStyle w:val="FontStyle11"/>
                <w:sz w:val="24"/>
              </w:rPr>
              <w:fldChar w:fldCharType="begin"/>
            </w:r>
            <w:r w:rsidRPr="009E4337">
              <w:rPr>
                <w:rStyle w:val="FontStyle11"/>
                <w:sz w:val="24"/>
              </w:rPr>
              <w:instrText xml:space="preserve"> SEQ Список_формул \* ARABIC </w:instrText>
            </w:r>
            <w:r w:rsidR="008A3CE6" w:rsidRPr="009E4337">
              <w:rPr>
                <w:rStyle w:val="FontStyle11"/>
                <w:sz w:val="24"/>
              </w:rPr>
              <w:fldChar w:fldCharType="separate"/>
            </w:r>
            <w:r w:rsidR="00743685" w:rsidRPr="009E4337">
              <w:rPr>
                <w:rStyle w:val="FontStyle11"/>
                <w:noProof/>
                <w:sz w:val="24"/>
              </w:rPr>
              <w:t>3</w:t>
            </w:r>
            <w:r w:rsidR="008A3CE6" w:rsidRPr="009E4337">
              <w:rPr>
                <w:rStyle w:val="FontStyle11"/>
                <w:sz w:val="24"/>
              </w:rPr>
              <w:fldChar w:fldCharType="end"/>
            </w:r>
            <w:r w:rsidRPr="009E4337">
              <w:rPr>
                <w:rStyle w:val="FontStyle11"/>
                <w:sz w:val="24"/>
              </w:rPr>
              <w:t>)</w:t>
            </w:r>
            <w:bookmarkEnd w:id="209"/>
          </w:p>
        </w:tc>
      </w:tr>
    </w:tbl>
    <w:p w14:paraId="79D90BAE" w14:textId="77777777" w:rsidR="00517EF6" w:rsidRPr="009E4337" w:rsidRDefault="00517EF6" w:rsidP="0006129B">
      <w:pPr>
        <w:ind w:left="885" w:hanging="885"/>
      </w:pPr>
      <w:r w:rsidRPr="009E4337">
        <w:rPr>
          <w:rStyle w:val="FontStyle11"/>
          <w:sz w:val="24"/>
        </w:rPr>
        <w:t>где</w:t>
      </w:r>
      <w:r w:rsidR="002F5504" w:rsidRPr="009E4337">
        <w:rPr>
          <w:rStyle w:val="FontStyle11"/>
          <w:sz w:val="24"/>
        </w:rPr>
        <w:t xml:space="preserve"> </w:t>
      </w:r>
      <w:r w:rsidRPr="009E4337">
        <w:rPr>
          <w:rStyle w:val="FontStyle11"/>
          <w:sz w:val="24"/>
          <w:lang w:val="en-US"/>
        </w:rPr>
        <w:t>L</w:t>
      </w:r>
      <w:r w:rsidRPr="009E4337">
        <w:rPr>
          <w:rStyle w:val="FontStyle11"/>
          <w:sz w:val="24"/>
        </w:rPr>
        <w:t>- длина участка ТС, км;</w:t>
      </w:r>
    </w:p>
    <w:p w14:paraId="16A20BF9" w14:textId="77777777" w:rsidR="00517EF6" w:rsidRPr="009E4337" w:rsidRDefault="00BC55C3" w:rsidP="0006129B">
      <w:pPr>
        <w:pStyle w:val="Style2"/>
        <w:widowControl/>
        <w:ind w:left="709"/>
        <w:rPr>
          <w:rStyle w:val="FontStyle11"/>
          <w:sz w:val="24"/>
        </w:rPr>
      </w:pPr>
      <w:r w:rsidRPr="009E4337">
        <w:rPr>
          <w:rStyle w:val="FontStyle11"/>
          <w:sz w:val="24"/>
        </w:rPr>
        <w:t xml:space="preserve">3. </w:t>
      </w:r>
      <w:r w:rsidR="00517EF6" w:rsidRPr="009E4337">
        <w:rPr>
          <w:rStyle w:val="FontStyle11"/>
          <w:sz w:val="24"/>
        </w:rPr>
        <w:t xml:space="preserve">Среднее время до восстановления участков ТС </w:t>
      </w:r>
    </w:p>
    <w:tbl>
      <w:tblPr>
        <w:tblW w:w="0" w:type="auto"/>
        <w:tblInd w:w="108" w:type="dxa"/>
        <w:tblLook w:val="04A0" w:firstRow="1" w:lastRow="0" w:firstColumn="1" w:lastColumn="0" w:noHBand="0" w:noVBand="1"/>
      </w:tblPr>
      <w:tblGrid>
        <w:gridCol w:w="8627"/>
        <w:gridCol w:w="635"/>
      </w:tblGrid>
      <w:tr w:rsidR="009E4337" w:rsidRPr="009E4337" w14:paraId="43CB2839" w14:textId="77777777" w:rsidTr="00D60195">
        <w:trPr>
          <w:trHeight w:val="332"/>
        </w:trPr>
        <w:tc>
          <w:tcPr>
            <w:tcW w:w="8627" w:type="dxa"/>
            <w:vAlign w:val="center"/>
          </w:tcPr>
          <w:p w14:paraId="61B21703" w14:textId="77777777" w:rsidR="00517EF6" w:rsidRPr="009E4337" w:rsidRDefault="00000000" w:rsidP="0006129B">
            <w:pPr>
              <w:pStyle w:val="aa"/>
              <w:ind w:right="-270"/>
              <w:jc w:val="center"/>
              <w:rPr>
                <w:szCs w:val="24"/>
              </w:rPr>
            </w:pPr>
            <m:oMath>
              <m:sSup>
                <m:sSupPr>
                  <m:ctrlPr>
                    <w:rPr>
                      <w:rFonts w:ascii="Cambria Math" w:hAnsi="Cambria Math"/>
                      <w:i/>
                      <w:szCs w:val="24"/>
                    </w:rPr>
                  </m:ctrlPr>
                </m:sSupPr>
                <m:e>
                  <m:r>
                    <w:rPr>
                      <w:rFonts w:ascii="Cambria Math" w:hAnsi="Cambria Math"/>
                      <w:szCs w:val="24"/>
                      <w:lang w:val="en-US"/>
                    </w:rPr>
                    <m:t>z</m:t>
                  </m:r>
                </m:e>
                <m:sup>
                  <m:r>
                    <w:rPr>
                      <w:rFonts w:ascii="Cambria Math" w:hAnsi="Cambria Math"/>
                      <w:szCs w:val="24"/>
                    </w:rPr>
                    <m:t>в</m:t>
                  </m:r>
                </m:sup>
              </m:sSup>
              <m:r>
                <w:rPr>
                  <w:rFonts w:ascii="Cambria Math"/>
                  <w:szCs w:val="24"/>
                </w:rPr>
                <m:t>=</m:t>
              </m:r>
              <m:r>
                <w:rPr>
                  <w:rFonts w:ascii="Cambria Math" w:hAnsi="Cambria Math"/>
                  <w:szCs w:val="24"/>
                  <w:lang w:val="en-US"/>
                </w:rPr>
                <m:t>a</m:t>
              </m:r>
              <m:r>
                <w:rPr>
                  <w:rFonts w:ascii="Cambria Math" w:hAnsi="Cambria Math"/>
                  <w:szCs w:val="24"/>
                </w:rPr>
                <m:t>∙</m:t>
              </m:r>
              <m:d>
                <m:dPr>
                  <m:begChr m:val="["/>
                  <m:endChr m:val="]"/>
                  <m:ctrlPr>
                    <w:rPr>
                      <w:rFonts w:ascii="Cambria Math" w:hAnsi="Cambria Math"/>
                      <w:i/>
                      <w:szCs w:val="24"/>
                      <w:lang w:val="en-US"/>
                    </w:rPr>
                  </m:ctrlPr>
                </m:dPr>
                <m:e>
                  <m:r>
                    <w:rPr>
                      <w:rFonts w:ascii="Cambria Math"/>
                      <w:szCs w:val="24"/>
                    </w:rPr>
                    <m:t>1+</m:t>
                  </m:r>
                  <m:d>
                    <m:dPr>
                      <m:ctrlPr>
                        <w:rPr>
                          <w:rFonts w:ascii="Cambria Math" w:hAnsi="Cambria Math"/>
                          <w:i/>
                          <w:szCs w:val="24"/>
                        </w:rPr>
                      </m:ctrlPr>
                    </m:dPr>
                    <m:e>
                      <m:r>
                        <w:rPr>
                          <w:rFonts w:ascii="Cambria Math" w:hAnsi="Cambria Math"/>
                          <w:szCs w:val="24"/>
                          <w:lang w:val="en-US"/>
                        </w:rPr>
                        <m:t>b</m:t>
                      </m:r>
                      <m:r>
                        <w:rPr>
                          <w:rFonts w:ascii="Cambria Math"/>
                          <w:szCs w:val="24"/>
                        </w:rPr>
                        <m:t>+</m:t>
                      </m:r>
                      <m:r>
                        <w:rPr>
                          <w:rFonts w:ascii="Cambria Math" w:hAnsi="Cambria Math"/>
                          <w:szCs w:val="24"/>
                          <w:lang w:val="en-US"/>
                        </w:rPr>
                        <m:t>c</m:t>
                      </m:r>
                      <m:r>
                        <w:rPr>
                          <w:rFonts w:ascii="Cambria Math" w:hAnsi="Cambria Math"/>
                          <w:szCs w:val="24"/>
                        </w:rPr>
                        <m:t>∙</m:t>
                      </m:r>
                      <m:sSub>
                        <m:sSubPr>
                          <m:ctrlPr>
                            <w:rPr>
                              <w:rFonts w:ascii="Cambria Math" w:hAnsi="Cambria Math"/>
                              <w:i/>
                              <w:szCs w:val="24"/>
                              <w:lang w:val="en-US"/>
                            </w:rPr>
                          </m:ctrlPr>
                        </m:sSubPr>
                        <m:e>
                          <m:r>
                            <w:rPr>
                              <w:rFonts w:ascii="Cambria Math" w:hAnsi="Cambria Math"/>
                              <w:szCs w:val="24"/>
                              <w:lang w:val="en-US"/>
                            </w:rPr>
                            <m:t>L</m:t>
                          </m:r>
                        </m:e>
                        <m:sub>
                          <m:r>
                            <w:rPr>
                              <w:rFonts w:ascii="Cambria Math" w:hAnsi="Cambria Math"/>
                              <w:szCs w:val="24"/>
                            </w:rPr>
                            <m:t>сз</m:t>
                          </m:r>
                        </m:sub>
                      </m:sSub>
                    </m:e>
                  </m:d>
                  <m:r>
                    <w:rPr>
                      <w:rFonts w:ascii="Cambria Math" w:hAnsi="Cambria Math"/>
                      <w:szCs w:val="24"/>
                    </w:rPr>
                    <m:t>∙</m:t>
                  </m:r>
                  <m:sSup>
                    <m:sSupPr>
                      <m:ctrlPr>
                        <w:rPr>
                          <w:rFonts w:ascii="Cambria Math" w:hAnsi="Cambria Math"/>
                          <w:i/>
                          <w:szCs w:val="24"/>
                          <w:lang w:val="en-US"/>
                        </w:rPr>
                      </m:ctrlPr>
                    </m:sSupPr>
                    <m:e>
                      <m:r>
                        <w:rPr>
                          <w:rFonts w:ascii="Cambria Math" w:hAnsi="Cambria Math"/>
                          <w:szCs w:val="24"/>
                          <w:lang w:val="en-US"/>
                        </w:rPr>
                        <m:t>d</m:t>
                      </m:r>
                    </m:e>
                    <m:sup>
                      <m:r>
                        <w:rPr>
                          <w:rFonts w:ascii="Cambria Math"/>
                          <w:szCs w:val="24"/>
                        </w:rPr>
                        <m:t>1,2</m:t>
                      </m:r>
                    </m:sup>
                  </m:sSup>
                </m:e>
              </m:d>
            </m:oMath>
            <w:r w:rsidR="00517EF6" w:rsidRPr="009E4337">
              <w:rPr>
                <w:szCs w:val="24"/>
              </w:rPr>
              <w:t>, ч</w:t>
            </w:r>
          </w:p>
        </w:tc>
        <w:tc>
          <w:tcPr>
            <w:tcW w:w="635" w:type="dxa"/>
            <w:vAlign w:val="center"/>
          </w:tcPr>
          <w:p w14:paraId="0829B9D7" w14:textId="77777777" w:rsidR="00517EF6" w:rsidRPr="009E4337" w:rsidRDefault="00517EF6" w:rsidP="0006129B">
            <w:pPr>
              <w:pStyle w:val="aa"/>
              <w:rPr>
                <w:szCs w:val="24"/>
              </w:rPr>
            </w:pPr>
            <w:bookmarkStart w:id="210" w:name="_Ref374095703"/>
            <w:bookmarkStart w:id="211" w:name="_Ref374096203"/>
            <w:r w:rsidRPr="009E4337">
              <w:rPr>
                <w:szCs w:val="24"/>
              </w:rPr>
              <w:t>(</w:t>
            </w:r>
            <w:r w:rsidR="008A3CE6" w:rsidRPr="009E4337">
              <w:rPr>
                <w:rStyle w:val="FontStyle11"/>
                <w:sz w:val="24"/>
                <w:szCs w:val="24"/>
              </w:rPr>
              <w:fldChar w:fldCharType="begin"/>
            </w:r>
            <w:r w:rsidRPr="009E4337">
              <w:rPr>
                <w:rStyle w:val="FontStyle11"/>
                <w:sz w:val="24"/>
                <w:szCs w:val="24"/>
              </w:rPr>
              <w:instrText xml:space="preserve"> SEQ Список_формул \* ARABIC </w:instrText>
            </w:r>
            <w:r w:rsidR="008A3CE6" w:rsidRPr="009E4337">
              <w:rPr>
                <w:rStyle w:val="FontStyle11"/>
                <w:sz w:val="24"/>
                <w:szCs w:val="24"/>
              </w:rPr>
              <w:fldChar w:fldCharType="separate"/>
            </w:r>
            <w:r w:rsidR="00743685" w:rsidRPr="009E4337">
              <w:rPr>
                <w:rStyle w:val="FontStyle11"/>
                <w:noProof/>
                <w:sz w:val="24"/>
                <w:szCs w:val="24"/>
              </w:rPr>
              <w:t>4</w:t>
            </w:r>
            <w:r w:rsidR="008A3CE6" w:rsidRPr="009E4337">
              <w:rPr>
                <w:rStyle w:val="FontStyle11"/>
                <w:sz w:val="24"/>
                <w:szCs w:val="24"/>
              </w:rPr>
              <w:fldChar w:fldCharType="end"/>
            </w:r>
            <w:bookmarkStart w:id="212" w:name="_Ref374096187"/>
            <w:bookmarkEnd w:id="210"/>
            <w:r w:rsidRPr="009E4337">
              <w:rPr>
                <w:szCs w:val="24"/>
              </w:rPr>
              <w:t>)</w:t>
            </w:r>
            <w:bookmarkEnd w:id="211"/>
            <w:bookmarkEnd w:id="212"/>
          </w:p>
        </w:tc>
      </w:tr>
    </w:tbl>
    <w:p w14:paraId="63D2F89C" w14:textId="77777777" w:rsidR="00517EF6" w:rsidRPr="009E4337" w:rsidRDefault="00517EF6" w:rsidP="0006129B">
      <w:pPr>
        <w:ind w:left="1219" w:hanging="1219"/>
      </w:pPr>
      <w:r w:rsidRPr="009E4337">
        <w:rPr>
          <w:rStyle w:val="FontStyle11"/>
          <w:sz w:val="24"/>
        </w:rPr>
        <w:t xml:space="preserve">где: </w:t>
      </w:r>
      <m:oMath>
        <m:sSub>
          <m:sSubPr>
            <m:ctrlPr>
              <w:rPr>
                <w:rFonts w:ascii="Cambria Math" w:hAnsi="Cambria Math"/>
                <w:i/>
                <w:lang w:val="en-US"/>
              </w:rPr>
            </m:ctrlPr>
          </m:sSubPr>
          <m:e>
            <m:r>
              <w:rPr>
                <w:rFonts w:ascii="Cambria Math" w:hAnsi="Cambria Math"/>
                <w:lang w:val="en-US"/>
              </w:rPr>
              <m:t>L</m:t>
            </m:r>
          </m:e>
          <m:sub>
            <m:r>
              <w:rPr>
                <w:rFonts w:ascii="Cambria Math" w:hAnsi="Cambria Math"/>
              </w:rPr>
              <m:t>сз</m:t>
            </m:r>
          </m:sub>
        </m:sSub>
      </m:oMath>
      <w:r w:rsidRPr="009E4337">
        <w:rPr>
          <w:rStyle w:val="FontStyle11"/>
          <w:sz w:val="24"/>
        </w:rPr>
        <w:t xml:space="preserve"> - расстояние между секционирующими задвижками, км;</w:t>
      </w:r>
    </w:p>
    <w:p w14:paraId="2F9853B6" w14:textId="77777777" w:rsidR="00517EF6" w:rsidRPr="009E4337" w:rsidRDefault="00517EF6" w:rsidP="0006129B">
      <w:pPr>
        <w:pStyle w:val="Default"/>
        <w:ind w:firstLine="426"/>
        <w:jc w:val="both"/>
        <w:rPr>
          <w:rStyle w:val="FontStyle11"/>
          <w:color w:val="auto"/>
          <w:sz w:val="24"/>
        </w:rPr>
      </w:pPr>
      <w:r w:rsidRPr="009E4337">
        <w:rPr>
          <w:i/>
          <w:iCs/>
          <w:color w:val="auto"/>
          <w:lang w:val="en-US"/>
        </w:rPr>
        <w:t>d</w:t>
      </w:r>
      <w:r w:rsidRPr="009E4337">
        <w:rPr>
          <w:color w:val="auto"/>
        </w:rPr>
        <w:t xml:space="preserve"> – </w:t>
      </w:r>
      <w:r w:rsidRPr="009E4337">
        <w:rPr>
          <w:rStyle w:val="FontStyle11"/>
          <w:color w:val="auto"/>
          <w:sz w:val="24"/>
        </w:rPr>
        <w:t>диаметр теплопровода, м.</w:t>
      </w:r>
    </w:p>
    <w:p w14:paraId="01D03B32" w14:textId="71AF7178" w:rsidR="00517EF6" w:rsidRPr="009E4337" w:rsidRDefault="00517EF6" w:rsidP="0006129B">
      <w:pPr>
        <w:pStyle w:val="Style2"/>
        <w:widowControl/>
        <w:ind w:firstLine="567"/>
      </w:pPr>
      <w:r w:rsidRPr="009E4337">
        <w:rPr>
          <w:rStyle w:val="FontStyle11"/>
          <w:sz w:val="24"/>
        </w:rPr>
        <w:t xml:space="preserve">Значения коэффициентов </w:t>
      </w:r>
      <w:r w:rsidRPr="009E4337">
        <w:rPr>
          <w:rStyle w:val="FontStyle11"/>
          <w:i/>
          <w:iCs/>
          <w:sz w:val="24"/>
          <w:lang w:val="en-US"/>
        </w:rPr>
        <w:t>a</w:t>
      </w:r>
      <w:r w:rsidRPr="009E4337">
        <w:rPr>
          <w:i/>
          <w:iCs/>
        </w:rPr>
        <w:t xml:space="preserve">, </w:t>
      </w:r>
      <w:r w:rsidRPr="009E4337">
        <w:rPr>
          <w:i/>
          <w:iCs/>
          <w:lang w:val="en-US"/>
        </w:rPr>
        <w:t>b</w:t>
      </w:r>
      <w:r w:rsidRPr="009E4337">
        <w:rPr>
          <w:i/>
          <w:iCs/>
        </w:rPr>
        <w:t xml:space="preserve">, </w:t>
      </w:r>
      <w:r w:rsidRPr="009E4337">
        <w:rPr>
          <w:i/>
          <w:iCs/>
          <w:lang w:val="en-US"/>
        </w:rPr>
        <w:t>c</w:t>
      </w:r>
      <w:r w:rsidRPr="009E4337">
        <w:t xml:space="preserve"> для формулы </w:t>
      </w:r>
      <w:r w:rsidR="0061403F" w:rsidRPr="009E4337">
        <w:fldChar w:fldCharType="begin"/>
      </w:r>
      <w:r w:rsidR="0061403F" w:rsidRPr="009E4337">
        <w:instrText xml:space="preserve"> REF _Ref374096203 \h  \* MERGEFORMAT </w:instrText>
      </w:r>
      <w:r w:rsidR="0061403F" w:rsidRPr="009E4337">
        <w:fldChar w:fldCharType="separate"/>
      </w:r>
      <w:r w:rsidR="00743685" w:rsidRPr="009E4337">
        <w:t>(4)</w:t>
      </w:r>
      <w:r w:rsidR="0061403F" w:rsidRPr="009E4337">
        <w:fldChar w:fldCharType="end"/>
      </w:r>
      <w:r w:rsidRPr="009E4337">
        <w:rPr>
          <w:i/>
        </w:rPr>
        <w:t>,</w:t>
      </w:r>
      <w:r w:rsidRPr="009E4337">
        <w:t xml:space="preserve">приведенные в таблице </w:t>
      </w:r>
      <w:r w:rsidR="00604483" w:rsidRPr="009E4337">
        <w:t>2</w:t>
      </w:r>
      <w:r w:rsidR="009E4337">
        <w:t>5</w:t>
      </w:r>
      <w:r w:rsidRPr="009E4337">
        <w:t>, получены на основе численных значений времени восстановления теплопроводов в зависимости от их диаметров, рекомендуемых СНиП 41-02-2003.</w:t>
      </w:r>
    </w:p>
    <w:p w14:paraId="2C7BAAFB" w14:textId="196487A6" w:rsidR="00517EF6" w:rsidRPr="009E4337" w:rsidRDefault="00517EF6" w:rsidP="0006129B">
      <w:pPr>
        <w:pStyle w:val="Style2"/>
        <w:widowControl/>
        <w:ind w:firstLine="567"/>
      </w:pPr>
      <w:r w:rsidRPr="009E4337">
        <w:t>Расстояния</w:t>
      </w:r>
      <w:r w:rsidR="002F5504" w:rsidRPr="009E4337">
        <w:t xml:space="preserve"> </w:t>
      </w:r>
      <m:oMath>
        <m:sSub>
          <m:sSubPr>
            <m:ctrlPr>
              <w:rPr>
                <w:rFonts w:ascii="Cambria Math" w:hAnsi="Cambria Math"/>
                <w:i/>
                <w:lang w:val="en-US"/>
              </w:rPr>
            </m:ctrlPr>
          </m:sSubPr>
          <m:e>
            <m:r>
              <w:rPr>
                <w:rFonts w:ascii="Cambria Math" w:hAnsi="Cambria Math"/>
                <w:lang w:val="en-US"/>
              </w:rPr>
              <m:t>L</m:t>
            </m:r>
          </m:e>
          <m:sub>
            <m:r>
              <w:rPr>
                <w:rFonts w:ascii="Cambria Math" w:hAnsi="Cambria Math"/>
              </w:rPr>
              <m:t>сз</m:t>
            </m:r>
          </m:sub>
        </m:sSub>
      </m:oMath>
      <w:r w:rsidRPr="009E4337">
        <w:rPr>
          <w:rStyle w:val="FontStyle11"/>
          <w:sz w:val="24"/>
        </w:rPr>
        <w:t xml:space="preserve"> </w:t>
      </w:r>
      <w:r w:rsidRPr="009E4337">
        <w:t xml:space="preserve">между </w:t>
      </w:r>
      <w:r w:rsidRPr="009E4337">
        <w:rPr>
          <w:i/>
          <w:iCs/>
        </w:rPr>
        <w:t>СЗ</w:t>
      </w:r>
      <w:r w:rsidRPr="009E4337">
        <w:t xml:space="preserve"> должны соответствовать требованиям СНиП 41–02–2003 и приниматься в соответствии с таблицей </w:t>
      </w:r>
      <w:r w:rsidR="009E4337">
        <w:t>26</w:t>
      </w:r>
      <w:r w:rsidR="00B27F1D" w:rsidRPr="009E4337">
        <w:t>.</w:t>
      </w:r>
    </w:p>
    <w:p w14:paraId="1F5B3368" w14:textId="77777777" w:rsidR="00F03211" w:rsidRPr="009E4337" w:rsidRDefault="00F03211" w:rsidP="0006129B">
      <w:pPr>
        <w:pStyle w:val="Style2"/>
        <w:widowControl/>
        <w:ind w:firstLine="567"/>
      </w:pPr>
    </w:p>
    <w:p w14:paraId="08CFED8F" w14:textId="16CE8BD8" w:rsidR="00517EF6" w:rsidRPr="009E4337" w:rsidRDefault="00517EF6" w:rsidP="0006129B">
      <w:pPr>
        <w:pStyle w:val="Style2"/>
        <w:widowControl/>
        <w:ind w:left="1344" w:hanging="1344"/>
        <w:rPr>
          <w:rStyle w:val="FontStyle11"/>
          <w:sz w:val="24"/>
        </w:rPr>
      </w:pPr>
      <w:r w:rsidRPr="009E4337">
        <w:rPr>
          <w:rStyle w:val="FontStyle11"/>
          <w:sz w:val="24"/>
        </w:rPr>
        <w:t xml:space="preserve">Таблица </w:t>
      </w:r>
      <w:r w:rsidR="008A3CE6" w:rsidRPr="009E4337">
        <w:fldChar w:fldCharType="begin"/>
      </w:r>
      <w:r w:rsidR="006972A4" w:rsidRPr="009E4337">
        <w:instrText xml:space="preserve"> SEQ Таблица \* ARABIC </w:instrText>
      </w:r>
      <w:r w:rsidR="008A3CE6" w:rsidRPr="009E4337">
        <w:fldChar w:fldCharType="separate"/>
      </w:r>
      <w:bookmarkStart w:id="213" w:name="_Ref374103630"/>
      <w:r w:rsidR="00421AC7">
        <w:rPr>
          <w:noProof/>
        </w:rPr>
        <w:t>25</w:t>
      </w:r>
      <w:bookmarkEnd w:id="213"/>
      <w:r w:rsidR="008A3CE6" w:rsidRPr="009E4337">
        <w:rPr>
          <w:noProof/>
        </w:rPr>
        <w:fldChar w:fldCharType="end"/>
      </w:r>
      <w:r w:rsidRPr="009E4337">
        <w:t>.</w:t>
      </w:r>
      <w:r w:rsidRPr="009E4337">
        <w:rPr>
          <w:rStyle w:val="FontStyle11"/>
          <w:sz w:val="24"/>
        </w:rPr>
        <w:t xml:space="preserve"> Значения коэффициентов </w:t>
      </w:r>
      <w:r w:rsidRPr="009E4337">
        <w:rPr>
          <w:rStyle w:val="FontStyle11"/>
          <w:sz w:val="24"/>
          <w:lang w:val="en-US"/>
        </w:rPr>
        <w:t>a</w:t>
      </w:r>
      <w:r w:rsidRPr="009E4337">
        <w:rPr>
          <w:rStyle w:val="FontStyle11"/>
          <w:sz w:val="24"/>
        </w:rPr>
        <w:t xml:space="preserve">, </w:t>
      </w:r>
      <w:r w:rsidRPr="009E4337">
        <w:rPr>
          <w:rStyle w:val="FontStyle11"/>
          <w:sz w:val="24"/>
          <w:lang w:val="en-US"/>
        </w:rPr>
        <w:t>b</w:t>
      </w:r>
      <w:r w:rsidRPr="009E4337">
        <w:rPr>
          <w:rStyle w:val="FontStyle11"/>
          <w:sz w:val="24"/>
        </w:rPr>
        <w:t xml:space="preserve"> и </w:t>
      </w:r>
      <w:r w:rsidRPr="009E4337">
        <w:rPr>
          <w:rStyle w:val="FontStyle11"/>
          <w:sz w:val="24"/>
          <w:lang w:val="en-US"/>
        </w:rPr>
        <w:t>c</w:t>
      </w:r>
      <w:r w:rsidRPr="009E4337">
        <w:rPr>
          <w:rStyle w:val="FontStyle11"/>
          <w:sz w:val="24"/>
        </w:rPr>
        <w:t xml:space="preserve"> </w:t>
      </w:r>
      <w:r w:rsidRPr="009E4337">
        <w:t xml:space="preserve">в формуле </w:t>
      </w:r>
      <w:r w:rsidR="0061403F" w:rsidRPr="009E4337">
        <w:fldChar w:fldCharType="begin"/>
      </w:r>
      <w:r w:rsidR="0061403F" w:rsidRPr="009E4337">
        <w:instrText xml:space="preserve"> REF _Ref374096203 \h  \* MERGEFORMAT </w:instrText>
      </w:r>
      <w:r w:rsidR="0061403F" w:rsidRPr="009E4337">
        <w:fldChar w:fldCharType="separate"/>
      </w:r>
      <w:r w:rsidR="00743685" w:rsidRPr="009E4337">
        <w:t>(4)</w:t>
      </w:r>
      <w:r w:rsidR="0061403F" w:rsidRPr="009E4337">
        <w:fldChar w:fldCharType="end"/>
      </w:r>
      <w:r w:rsidRPr="009E4337">
        <w:rPr>
          <w:rStyle w:val="FontStyle11"/>
          <w:sz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
        <w:gridCol w:w="1774"/>
        <w:gridCol w:w="2494"/>
        <w:gridCol w:w="2494"/>
        <w:gridCol w:w="2490"/>
      </w:tblGrid>
      <w:tr w:rsidR="009E4337" w:rsidRPr="009E4337" w14:paraId="284F7B16" w14:textId="77777777" w:rsidTr="00EC3DD9">
        <w:trPr>
          <w:trHeight w:val="309"/>
        </w:trPr>
        <w:tc>
          <w:tcPr>
            <w:tcW w:w="437" w:type="pct"/>
            <w:vAlign w:val="center"/>
          </w:tcPr>
          <w:p w14:paraId="2BD93315" w14:textId="77777777" w:rsidR="00EC3DD9" w:rsidRPr="009E4337" w:rsidRDefault="00EC3DD9" w:rsidP="0006129B">
            <w:pPr>
              <w:pStyle w:val="Style2"/>
              <w:widowControl/>
              <w:spacing w:before="20" w:after="20"/>
              <w:jc w:val="center"/>
              <w:rPr>
                <w:rStyle w:val="FontStyle11"/>
                <w:sz w:val="22"/>
                <w:szCs w:val="22"/>
              </w:rPr>
            </w:pPr>
            <w:r w:rsidRPr="009E4337">
              <w:rPr>
                <w:rStyle w:val="FontStyle11"/>
                <w:sz w:val="22"/>
                <w:szCs w:val="22"/>
              </w:rPr>
              <w:t>№ п/п</w:t>
            </w:r>
          </w:p>
        </w:tc>
        <w:tc>
          <w:tcPr>
            <w:tcW w:w="875" w:type="pct"/>
            <w:vAlign w:val="center"/>
          </w:tcPr>
          <w:p w14:paraId="468985F1" w14:textId="77777777" w:rsidR="00EC3DD9" w:rsidRPr="009E4337" w:rsidRDefault="00EC3DD9" w:rsidP="0006129B">
            <w:pPr>
              <w:pStyle w:val="Style2"/>
              <w:widowControl/>
              <w:spacing w:before="20" w:after="20"/>
              <w:rPr>
                <w:rStyle w:val="FontStyle11"/>
                <w:sz w:val="22"/>
                <w:szCs w:val="22"/>
              </w:rPr>
            </w:pPr>
            <w:r w:rsidRPr="009E4337">
              <w:rPr>
                <w:rStyle w:val="FontStyle11"/>
                <w:sz w:val="22"/>
                <w:szCs w:val="22"/>
              </w:rPr>
              <w:t>Коэффициент</w:t>
            </w:r>
          </w:p>
        </w:tc>
        <w:tc>
          <w:tcPr>
            <w:tcW w:w="1230" w:type="pct"/>
            <w:vAlign w:val="center"/>
          </w:tcPr>
          <w:p w14:paraId="24E45C2C" w14:textId="77777777" w:rsidR="00EC3DD9" w:rsidRPr="009E4337" w:rsidRDefault="00EC3DD9" w:rsidP="0006129B">
            <w:pPr>
              <w:pStyle w:val="Style2"/>
              <w:spacing w:before="20" w:after="20"/>
              <w:jc w:val="center"/>
              <w:rPr>
                <w:rStyle w:val="FontStyle11"/>
                <w:sz w:val="22"/>
                <w:szCs w:val="22"/>
                <w:lang w:val="en-US"/>
              </w:rPr>
            </w:pPr>
            <w:r w:rsidRPr="009E4337">
              <w:rPr>
                <w:rStyle w:val="FontStyle11"/>
                <w:sz w:val="22"/>
                <w:szCs w:val="22"/>
                <w:lang w:val="en-US"/>
              </w:rPr>
              <w:t>a</w:t>
            </w:r>
          </w:p>
        </w:tc>
        <w:tc>
          <w:tcPr>
            <w:tcW w:w="1230" w:type="pct"/>
            <w:vAlign w:val="center"/>
          </w:tcPr>
          <w:p w14:paraId="67B0D3DB" w14:textId="77777777" w:rsidR="00EC3DD9" w:rsidRPr="009E4337" w:rsidRDefault="00EC3DD9" w:rsidP="0006129B">
            <w:pPr>
              <w:pStyle w:val="Style2"/>
              <w:spacing w:before="20" w:after="20"/>
              <w:jc w:val="center"/>
              <w:rPr>
                <w:rStyle w:val="FontStyle11"/>
                <w:sz w:val="22"/>
                <w:szCs w:val="22"/>
                <w:lang w:val="en-US"/>
              </w:rPr>
            </w:pPr>
            <w:r w:rsidRPr="009E4337">
              <w:rPr>
                <w:rStyle w:val="FontStyle11"/>
                <w:sz w:val="22"/>
                <w:szCs w:val="22"/>
                <w:lang w:val="en-US"/>
              </w:rPr>
              <w:t>b</w:t>
            </w:r>
          </w:p>
        </w:tc>
        <w:tc>
          <w:tcPr>
            <w:tcW w:w="1228" w:type="pct"/>
            <w:vAlign w:val="center"/>
          </w:tcPr>
          <w:p w14:paraId="05BC6A87" w14:textId="77777777" w:rsidR="00EC3DD9" w:rsidRPr="009E4337" w:rsidRDefault="00EC3DD9" w:rsidP="0006129B">
            <w:pPr>
              <w:pStyle w:val="Style2"/>
              <w:spacing w:before="20" w:after="20"/>
              <w:jc w:val="center"/>
              <w:rPr>
                <w:rStyle w:val="FontStyle11"/>
                <w:sz w:val="22"/>
                <w:szCs w:val="22"/>
                <w:lang w:val="en-US"/>
              </w:rPr>
            </w:pPr>
            <w:r w:rsidRPr="009E4337">
              <w:rPr>
                <w:rStyle w:val="FontStyle11"/>
                <w:sz w:val="22"/>
                <w:szCs w:val="22"/>
                <w:lang w:val="en-US"/>
              </w:rPr>
              <w:t>c</w:t>
            </w:r>
          </w:p>
        </w:tc>
      </w:tr>
      <w:tr w:rsidR="00EC3DD9" w:rsidRPr="009E4337" w14:paraId="50D134D9" w14:textId="77777777" w:rsidTr="00EC3DD9">
        <w:trPr>
          <w:trHeight w:val="372"/>
        </w:trPr>
        <w:tc>
          <w:tcPr>
            <w:tcW w:w="437" w:type="pct"/>
            <w:vAlign w:val="center"/>
          </w:tcPr>
          <w:p w14:paraId="0C31BDC2" w14:textId="77777777" w:rsidR="00EC3DD9" w:rsidRPr="009E4337" w:rsidRDefault="00EC3DD9" w:rsidP="0006129B">
            <w:pPr>
              <w:pStyle w:val="Style2"/>
              <w:widowControl/>
              <w:spacing w:before="20" w:after="20"/>
              <w:jc w:val="center"/>
              <w:rPr>
                <w:rStyle w:val="FontStyle11"/>
                <w:sz w:val="22"/>
                <w:szCs w:val="22"/>
              </w:rPr>
            </w:pPr>
            <w:r w:rsidRPr="009E4337">
              <w:rPr>
                <w:rStyle w:val="FontStyle11"/>
                <w:sz w:val="22"/>
                <w:szCs w:val="22"/>
              </w:rPr>
              <w:t>1</w:t>
            </w:r>
          </w:p>
        </w:tc>
        <w:tc>
          <w:tcPr>
            <w:tcW w:w="875" w:type="pct"/>
            <w:vAlign w:val="center"/>
          </w:tcPr>
          <w:p w14:paraId="6B4968E1" w14:textId="77777777" w:rsidR="00EC3DD9" w:rsidRPr="009E4337" w:rsidRDefault="00EC3DD9" w:rsidP="0006129B">
            <w:pPr>
              <w:pStyle w:val="Style2"/>
              <w:widowControl/>
              <w:spacing w:before="20" w:after="20"/>
              <w:rPr>
                <w:rStyle w:val="FontStyle11"/>
                <w:sz w:val="22"/>
                <w:szCs w:val="22"/>
              </w:rPr>
            </w:pPr>
            <w:r w:rsidRPr="009E4337">
              <w:rPr>
                <w:rStyle w:val="FontStyle11"/>
                <w:sz w:val="22"/>
                <w:szCs w:val="22"/>
              </w:rPr>
              <w:t>Значение</w:t>
            </w:r>
          </w:p>
        </w:tc>
        <w:tc>
          <w:tcPr>
            <w:tcW w:w="1230" w:type="pct"/>
            <w:vAlign w:val="center"/>
          </w:tcPr>
          <w:p w14:paraId="7A4982C9" w14:textId="77777777" w:rsidR="00EC3DD9" w:rsidRPr="009E4337" w:rsidRDefault="00EC3DD9" w:rsidP="0006129B">
            <w:pPr>
              <w:pStyle w:val="Style2"/>
              <w:widowControl/>
              <w:spacing w:before="20" w:after="20"/>
              <w:jc w:val="center"/>
              <w:rPr>
                <w:rStyle w:val="FontStyle11"/>
                <w:sz w:val="22"/>
                <w:szCs w:val="22"/>
              </w:rPr>
            </w:pPr>
            <w:r w:rsidRPr="009E4337">
              <w:rPr>
                <w:rStyle w:val="FontStyle11"/>
                <w:sz w:val="22"/>
                <w:szCs w:val="22"/>
              </w:rPr>
              <w:t>2.91256074780734</w:t>
            </w:r>
          </w:p>
        </w:tc>
        <w:tc>
          <w:tcPr>
            <w:tcW w:w="1230" w:type="pct"/>
            <w:vAlign w:val="center"/>
          </w:tcPr>
          <w:p w14:paraId="712B4D61" w14:textId="77777777" w:rsidR="00EC3DD9" w:rsidRPr="009E4337" w:rsidRDefault="00EC3DD9" w:rsidP="0006129B">
            <w:pPr>
              <w:pStyle w:val="Style2"/>
              <w:widowControl/>
              <w:spacing w:before="20" w:after="20"/>
              <w:jc w:val="center"/>
              <w:rPr>
                <w:rStyle w:val="FontStyle11"/>
                <w:sz w:val="22"/>
                <w:szCs w:val="22"/>
              </w:rPr>
            </w:pPr>
            <w:r w:rsidRPr="009E4337">
              <w:rPr>
                <w:rStyle w:val="FontStyle11"/>
                <w:sz w:val="22"/>
                <w:szCs w:val="22"/>
              </w:rPr>
              <w:t>20.8877641154199</w:t>
            </w:r>
          </w:p>
        </w:tc>
        <w:tc>
          <w:tcPr>
            <w:tcW w:w="1228" w:type="pct"/>
            <w:vAlign w:val="center"/>
          </w:tcPr>
          <w:p w14:paraId="254485E4" w14:textId="77777777" w:rsidR="00EC3DD9" w:rsidRPr="009E4337" w:rsidRDefault="00EC3DD9" w:rsidP="0006129B">
            <w:pPr>
              <w:pStyle w:val="Style2"/>
              <w:widowControl/>
              <w:spacing w:before="20" w:after="20"/>
              <w:jc w:val="center"/>
              <w:rPr>
                <w:rStyle w:val="FontStyle11"/>
                <w:sz w:val="22"/>
                <w:szCs w:val="22"/>
              </w:rPr>
            </w:pPr>
            <w:r w:rsidRPr="009E4337">
              <w:rPr>
                <w:rStyle w:val="FontStyle11"/>
                <w:sz w:val="22"/>
                <w:szCs w:val="22"/>
              </w:rPr>
              <w:t>-1.87928919400643</w:t>
            </w:r>
          </w:p>
        </w:tc>
      </w:tr>
    </w:tbl>
    <w:p w14:paraId="04E54B71" w14:textId="77777777" w:rsidR="00517EF6" w:rsidRPr="009E4337" w:rsidRDefault="00517EF6" w:rsidP="0006129B">
      <w:pPr>
        <w:ind w:firstLine="504"/>
        <w:rPr>
          <w:rStyle w:val="FontStyle11"/>
          <w:sz w:val="24"/>
        </w:rPr>
      </w:pPr>
    </w:p>
    <w:p w14:paraId="6B8BE306" w14:textId="110C6463" w:rsidR="00517EF6" w:rsidRPr="009E4337" w:rsidRDefault="00517EF6" w:rsidP="0006129B">
      <w:pPr>
        <w:pStyle w:val="aa"/>
        <w:ind w:left="1400" w:hanging="1400"/>
        <w:rPr>
          <w:rStyle w:val="FontStyle11"/>
          <w:sz w:val="24"/>
          <w:szCs w:val="24"/>
        </w:rPr>
      </w:pPr>
      <w:r w:rsidRPr="009E4337">
        <w:rPr>
          <w:rStyle w:val="FontStyle11"/>
          <w:sz w:val="24"/>
          <w:szCs w:val="24"/>
        </w:rPr>
        <w:t>Таблица</w:t>
      </w:r>
      <w:bookmarkStart w:id="214" w:name="_Ref374107744"/>
      <w:r w:rsidRPr="009E4337">
        <w:rPr>
          <w:rStyle w:val="FontStyle11"/>
          <w:sz w:val="24"/>
          <w:szCs w:val="24"/>
        </w:rPr>
        <w:t xml:space="preserve"> </w:t>
      </w:r>
      <w:r w:rsidR="008A3CE6" w:rsidRPr="009E4337">
        <w:rPr>
          <w:rStyle w:val="FontStyle11"/>
          <w:sz w:val="24"/>
          <w:szCs w:val="24"/>
          <w:lang w:val="en-US"/>
        </w:rPr>
        <w:fldChar w:fldCharType="begin"/>
      </w:r>
      <w:r w:rsidRPr="009E4337">
        <w:rPr>
          <w:rStyle w:val="FontStyle11"/>
          <w:sz w:val="24"/>
          <w:szCs w:val="24"/>
        </w:rPr>
        <w:instrText xml:space="preserve"> </w:instrText>
      </w:r>
      <w:r w:rsidRPr="009E4337">
        <w:rPr>
          <w:rStyle w:val="FontStyle11"/>
          <w:sz w:val="24"/>
          <w:szCs w:val="24"/>
          <w:lang w:val="en-US"/>
        </w:rPr>
        <w:instrText>SEQ</w:instrText>
      </w:r>
      <w:r w:rsidRPr="009E4337">
        <w:rPr>
          <w:rStyle w:val="FontStyle11"/>
          <w:sz w:val="24"/>
          <w:szCs w:val="24"/>
        </w:rPr>
        <w:instrText xml:space="preserve"> Таблица \* </w:instrText>
      </w:r>
      <w:r w:rsidRPr="009E4337">
        <w:rPr>
          <w:rStyle w:val="FontStyle11"/>
          <w:sz w:val="24"/>
          <w:szCs w:val="24"/>
          <w:lang w:val="en-US"/>
        </w:rPr>
        <w:instrText>ARABIC</w:instrText>
      </w:r>
      <w:r w:rsidRPr="009E4337">
        <w:rPr>
          <w:rStyle w:val="FontStyle11"/>
          <w:sz w:val="24"/>
          <w:szCs w:val="24"/>
        </w:rPr>
        <w:instrText xml:space="preserve"> </w:instrText>
      </w:r>
      <w:r w:rsidR="008A3CE6" w:rsidRPr="009E4337">
        <w:rPr>
          <w:rStyle w:val="FontStyle11"/>
          <w:sz w:val="24"/>
          <w:szCs w:val="24"/>
          <w:lang w:val="en-US"/>
        </w:rPr>
        <w:fldChar w:fldCharType="separate"/>
      </w:r>
      <w:bookmarkStart w:id="215" w:name="_Ref374439801"/>
      <w:r w:rsidR="00421AC7" w:rsidRPr="00421AC7">
        <w:rPr>
          <w:rStyle w:val="FontStyle11"/>
          <w:noProof/>
          <w:sz w:val="24"/>
          <w:szCs w:val="24"/>
        </w:rPr>
        <w:t>26</w:t>
      </w:r>
      <w:bookmarkEnd w:id="215"/>
      <w:r w:rsidR="008A3CE6" w:rsidRPr="009E4337">
        <w:rPr>
          <w:rStyle w:val="FontStyle11"/>
          <w:sz w:val="24"/>
          <w:szCs w:val="24"/>
          <w:lang w:val="en-US"/>
        </w:rPr>
        <w:fldChar w:fldCharType="end"/>
      </w:r>
      <w:r w:rsidRPr="009E4337">
        <w:rPr>
          <w:rStyle w:val="FontStyle11"/>
          <w:sz w:val="24"/>
          <w:szCs w:val="24"/>
        </w:rPr>
        <w:t>.</w:t>
      </w:r>
      <w:bookmarkEnd w:id="214"/>
      <w:r w:rsidRPr="009E4337">
        <w:rPr>
          <w:rStyle w:val="FontStyle11"/>
          <w:sz w:val="24"/>
          <w:szCs w:val="24"/>
        </w:rPr>
        <w:t xml:space="preserve"> </w:t>
      </w:r>
      <w:bookmarkStart w:id="216" w:name="_Ref375231112"/>
      <w:r w:rsidRPr="009E4337">
        <w:rPr>
          <w:rStyle w:val="FontStyle11"/>
          <w:sz w:val="24"/>
          <w:szCs w:val="24"/>
        </w:rPr>
        <w:t xml:space="preserve">Расстояния между </w:t>
      </w:r>
      <w:r w:rsidRPr="009E4337">
        <w:rPr>
          <w:szCs w:val="24"/>
        </w:rPr>
        <w:t>СЗ</w:t>
      </w:r>
      <w:r w:rsidRPr="009E4337">
        <w:rPr>
          <w:rStyle w:val="FontStyle11"/>
          <w:sz w:val="24"/>
          <w:szCs w:val="24"/>
        </w:rPr>
        <w:t xml:space="preserve"> в метрах и место их расположения</w:t>
      </w:r>
      <w:bookmarkEnd w:id="216"/>
    </w:p>
    <w:tbl>
      <w:tblPr>
        <w:tblW w:w="10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
        <w:gridCol w:w="1564"/>
        <w:gridCol w:w="1385"/>
        <w:gridCol w:w="1664"/>
        <w:gridCol w:w="2168"/>
        <w:gridCol w:w="2656"/>
      </w:tblGrid>
      <w:tr w:rsidR="009E4337" w:rsidRPr="009E4337" w14:paraId="2E293620" w14:textId="77777777" w:rsidTr="00EC3DD9">
        <w:trPr>
          <w:cantSplit/>
          <w:trHeight w:val="215"/>
          <w:tblHeader/>
          <w:jc w:val="center"/>
        </w:trPr>
        <w:tc>
          <w:tcPr>
            <w:tcW w:w="638" w:type="dxa"/>
            <w:vMerge w:val="restart"/>
            <w:vAlign w:val="center"/>
          </w:tcPr>
          <w:p w14:paraId="70914720" w14:textId="77777777" w:rsidR="00EC3DD9" w:rsidRPr="009E4337" w:rsidRDefault="00EC3DD9" w:rsidP="0006129B">
            <w:pPr>
              <w:jc w:val="center"/>
              <w:rPr>
                <w:rStyle w:val="FontStyle11"/>
                <w:sz w:val="22"/>
              </w:rPr>
            </w:pPr>
            <w:r w:rsidRPr="009E4337">
              <w:rPr>
                <w:rStyle w:val="FontStyle11"/>
                <w:sz w:val="22"/>
              </w:rPr>
              <w:t>№ п/п</w:t>
            </w:r>
          </w:p>
        </w:tc>
        <w:tc>
          <w:tcPr>
            <w:tcW w:w="1564" w:type="dxa"/>
            <w:vMerge w:val="restart"/>
            <w:vAlign w:val="center"/>
          </w:tcPr>
          <w:p w14:paraId="106290D6" w14:textId="77777777" w:rsidR="00EC3DD9" w:rsidRPr="009E4337" w:rsidRDefault="00EC3DD9" w:rsidP="0006129B">
            <w:pPr>
              <w:jc w:val="center"/>
              <w:rPr>
                <w:rStyle w:val="FontStyle11"/>
                <w:sz w:val="22"/>
              </w:rPr>
            </w:pPr>
            <w:r w:rsidRPr="009E4337">
              <w:rPr>
                <w:rStyle w:val="FontStyle11"/>
                <w:sz w:val="22"/>
              </w:rPr>
              <w:t>Диаметр</w:t>
            </w:r>
          </w:p>
          <w:p w14:paraId="305B1F1C" w14:textId="77777777" w:rsidR="00EC3DD9" w:rsidRPr="009E4337" w:rsidRDefault="00EC3DD9" w:rsidP="0006129B">
            <w:pPr>
              <w:jc w:val="center"/>
              <w:rPr>
                <w:rStyle w:val="FontStyle11"/>
                <w:sz w:val="22"/>
              </w:rPr>
            </w:pPr>
            <w:r w:rsidRPr="009E4337">
              <w:rPr>
                <w:rStyle w:val="FontStyle11"/>
                <w:sz w:val="22"/>
              </w:rPr>
              <w:t>теплопровода,</w:t>
            </w:r>
          </w:p>
          <w:p w14:paraId="32C545F2" w14:textId="77777777" w:rsidR="00EC3DD9" w:rsidRPr="009E4337" w:rsidRDefault="00EC3DD9" w:rsidP="0006129B">
            <w:pPr>
              <w:jc w:val="center"/>
              <w:rPr>
                <w:rStyle w:val="FontStyle11"/>
                <w:sz w:val="22"/>
              </w:rPr>
            </w:pPr>
            <w:r w:rsidRPr="009E4337">
              <w:rPr>
                <w:rStyle w:val="FontStyle11"/>
                <w:sz w:val="22"/>
              </w:rPr>
              <w:t>м</w:t>
            </w:r>
          </w:p>
        </w:tc>
        <w:tc>
          <w:tcPr>
            <w:tcW w:w="3049" w:type="dxa"/>
            <w:gridSpan w:val="2"/>
            <w:vAlign w:val="center"/>
          </w:tcPr>
          <w:p w14:paraId="55192769" w14:textId="77777777" w:rsidR="00EC3DD9" w:rsidRPr="009E4337" w:rsidRDefault="00EC3DD9" w:rsidP="0006129B">
            <w:pPr>
              <w:jc w:val="center"/>
              <w:rPr>
                <w:rStyle w:val="FontStyle11"/>
                <w:sz w:val="22"/>
              </w:rPr>
            </w:pPr>
            <w:r w:rsidRPr="009E4337">
              <w:rPr>
                <w:rStyle w:val="FontStyle11"/>
                <w:sz w:val="22"/>
              </w:rPr>
              <w:t>Диаметр не изменяется</w:t>
            </w:r>
          </w:p>
        </w:tc>
        <w:tc>
          <w:tcPr>
            <w:tcW w:w="4824" w:type="dxa"/>
            <w:gridSpan w:val="2"/>
            <w:vAlign w:val="center"/>
          </w:tcPr>
          <w:p w14:paraId="4109C076" w14:textId="77777777" w:rsidR="00EC3DD9" w:rsidRPr="009E4337" w:rsidRDefault="00EC3DD9" w:rsidP="0006129B">
            <w:pPr>
              <w:jc w:val="center"/>
              <w:rPr>
                <w:rStyle w:val="FontStyle11"/>
                <w:sz w:val="22"/>
              </w:rPr>
            </w:pPr>
            <w:r w:rsidRPr="009E4337">
              <w:rPr>
                <w:rStyle w:val="FontStyle11"/>
                <w:sz w:val="22"/>
              </w:rPr>
              <w:t>Диаметр изменяется</w:t>
            </w:r>
          </w:p>
        </w:tc>
      </w:tr>
      <w:tr w:rsidR="009E4337" w:rsidRPr="009E4337" w14:paraId="46254E20" w14:textId="77777777" w:rsidTr="00EC3DD9">
        <w:trPr>
          <w:cantSplit/>
          <w:tblHeader/>
          <w:jc w:val="center"/>
        </w:trPr>
        <w:tc>
          <w:tcPr>
            <w:tcW w:w="638" w:type="dxa"/>
            <w:vMerge/>
            <w:vAlign w:val="center"/>
          </w:tcPr>
          <w:p w14:paraId="7E0E397F" w14:textId="77777777" w:rsidR="00EC3DD9" w:rsidRPr="009E4337" w:rsidRDefault="00EC3DD9" w:rsidP="0006129B">
            <w:pPr>
              <w:jc w:val="center"/>
              <w:rPr>
                <w:rStyle w:val="FontStyle11"/>
                <w:sz w:val="22"/>
              </w:rPr>
            </w:pPr>
          </w:p>
        </w:tc>
        <w:tc>
          <w:tcPr>
            <w:tcW w:w="1564" w:type="dxa"/>
            <w:vMerge/>
            <w:vAlign w:val="center"/>
          </w:tcPr>
          <w:p w14:paraId="02C0AF1B" w14:textId="77777777" w:rsidR="00EC3DD9" w:rsidRPr="009E4337" w:rsidRDefault="00EC3DD9" w:rsidP="0006129B">
            <w:pPr>
              <w:jc w:val="center"/>
              <w:rPr>
                <w:rStyle w:val="FontStyle11"/>
                <w:sz w:val="22"/>
              </w:rPr>
            </w:pPr>
          </w:p>
        </w:tc>
        <w:tc>
          <w:tcPr>
            <w:tcW w:w="1385" w:type="dxa"/>
            <w:vAlign w:val="center"/>
          </w:tcPr>
          <w:p w14:paraId="350A5CED" w14:textId="77777777" w:rsidR="00EC3DD9" w:rsidRPr="009E4337" w:rsidRDefault="00EC3DD9" w:rsidP="0006129B">
            <w:pPr>
              <w:jc w:val="center"/>
              <w:rPr>
                <w:rStyle w:val="FontStyle11"/>
                <w:sz w:val="22"/>
              </w:rPr>
            </w:pPr>
            <w:r w:rsidRPr="009E4337">
              <w:rPr>
                <w:rStyle w:val="FontStyle11"/>
                <w:sz w:val="22"/>
              </w:rPr>
              <w:t>ответвлений нет</w:t>
            </w:r>
          </w:p>
        </w:tc>
        <w:tc>
          <w:tcPr>
            <w:tcW w:w="1664" w:type="dxa"/>
            <w:vAlign w:val="center"/>
          </w:tcPr>
          <w:p w14:paraId="699BB9D4" w14:textId="77777777" w:rsidR="00EC3DD9" w:rsidRPr="009E4337" w:rsidRDefault="00EC3DD9" w:rsidP="0006129B">
            <w:pPr>
              <w:jc w:val="center"/>
              <w:rPr>
                <w:rStyle w:val="FontStyle11"/>
                <w:sz w:val="22"/>
              </w:rPr>
            </w:pPr>
            <w:r w:rsidRPr="009E4337">
              <w:rPr>
                <w:rStyle w:val="FontStyle11"/>
                <w:sz w:val="22"/>
              </w:rPr>
              <w:t>ответвления есть</w:t>
            </w:r>
          </w:p>
        </w:tc>
        <w:tc>
          <w:tcPr>
            <w:tcW w:w="2168" w:type="dxa"/>
            <w:vAlign w:val="center"/>
          </w:tcPr>
          <w:p w14:paraId="1634E0AC" w14:textId="77777777" w:rsidR="00EC3DD9" w:rsidRPr="009E4337" w:rsidRDefault="00EC3DD9" w:rsidP="0006129B">
            <w:pPr>
              <w:jc w:val="center"/>
              <w:rPr>
                <w:rStyle w:val="FontStyle11"/>
                <w:sz w:val="22"/>
              </w:rPr>
            </w:pPr>
            <w:r w:rsidRPr="009E4337">
              <w:rPr>
                <w:rStyle w:val="FontStyle11"/>
                <w:sz w:val="22"/>
              </w:rPr>
              <w:t>ответвлений нет</w:t>
            </w:r>
          </w:p>
        </w:tc>
        <w:tc>
          <w:tcPr>
            <w:tcW w:w="2656" w:type="dxa"/>
            <w:vAlign w:val="center"/>
          </w:tcPr>
          <w:p w14:paraId="059BD41F" w14:textId="77777777" w:rsidR="00EC3DD9" w:rsidRPr="009E4337" w:rsidRDefault="00EC3DD9" w:rsidP="0006129B">
            <w:pPr>
              <w:jc w:val="center"/>
              <w:rPr>
                <w:rStyle w:val="FontStyle11"/>
                <w:sz w:val="22"/>
              </w:rPr>
            </w:pPr>
            <w:r w:rsidRPr="009E4337">
              <w:rPr>
                <w:rStyle w:val="FontStyle11"/>
                <w:sz w:val="22"/>
              </w:rPr>
              <w:t>ответвления есть</w:t>
            </w:r>
          </w:p>
        </w:tc>
      </w:tr>
      <w:tr w:rsidR="009E4337" w:rsidRPr="009E4337" w14:paraId="192E63E8" w14:textId="77777777" w:rsidTr="00EC3DD9">
        <w:trPr>
          <w:cantSplit/>
          <w:jc w:val="center"/>
        </w:trPr>
        <w:tc>
          <w:tcPr>
            <w:tcW w:w="638" w:type="dxa"/>
            <w:vAlign w:val="center"/>
          </w:tcPr>
          <w:p w14:paraId="2033098E" w14:textId="77777777" w:rsidR="00EC3DD9" w:rsidRPr="009E4337" w:rsidRDefault="00EC3DD9" w:rsidP="0006129B">
            <w:pPr>
              <w:jc w:val="center"/>
              <w:rPr>
                <w:rStyle w:val="FontStyle11"/>
                <w:sz w:val="22"/>
              </w:rPr>
            </w:pPr>
            <w:r w:rsidRPr="009E4337">
              <w:rPr>
                <w:rStyle w:val="FontStyle11"/>
                <w:sz w:val="22"/>
              </w:rPr>
              <w:t>1</w:t>
            </w:r>
          </w:p>
        </w:tc>
        <w:tc>
          <w:tcPr>
            <w:tcW w:w="1564" w:type="dxa"/>
            <w:vAlign w:val="center"/>
          </w:tcPr>
          <w:p w14:paraId="61023D96" w14:textId="77777777" w:rsidR="00EC3DD9" w:rsidRPr="009E4337" w:rsidRDefault="00EC3DD9" w:rsidP="0006129B">
            <w:pPr>
              <w:jc w:val="center"/>
              <w:rPr>
                <w:rStyle w:val="FontStyle11"/>
                <w:sz w:val="22"/>
              </w:rPr>
            </w:pPr>
            <w:r w:rsidRPr="009E4337">
              <w:rPr>
                <w:rStyle w:val="FontStyle11"/>
                <w:sz w:val="22"/>
              </w:rPr>
              <w:t>до 0,4</w:t>
            </w:r>
          </w:p>
        </w:tc>
        <w:tc>
          <w:tcPr>
            <w:tcW w:w="1385" w:type="dxa"/>
            <w:vAlign w:val="center"/>
          </w:tcPr>
          <w:p w14:paraId="2E019BC1" w14:textId="77777777" w:rsidR="00EC3DD9" w:rsidRPr="009E4337" w:rsidRDefault="00EC3DD9" w:rsidP="0006129B">
            <w:pPr>
              <w:jc w:val="center"/>
              <w:rPr>
                <w:rStyle w:val="FontStyle11"/>
                <w:sz w:val="22"/>
              </w:rPr>
            </w:pPr>
            <w:r w:rsidRPr="009E4337">
              <w:rPr>
                <w:rStyle w:val="FontStyle11"/>
                <w:sz w:val="22"/>
              </w:rPr>
              <w:t>1000</w:t>
            </w:r>
          </w:p>
        </w:tc>
        <w:tc>
          <w:tcPr>
            <w:tcW w:w="1664" w:type="dxa"/>
            <w:vAlign w:val="center"/>
          </w:tcPr>
          <w:p w14:paraId="0EC1030C" w14:textId="77777777" w:rsidR="00EC3DD9" w:rsidRPr="009E4337" w:rsidRDefault="00EC3DD9" w:rsidP="0006129B">
            <w:pPr>
              <w:rPr>
                <w:rStyle w:val="FontStyle11"/>
                <w:sz w:val="22"/>
              </w:rPr>
            </w:pPr>
            <w:r w:rsidRPr="009E4337">
              <w:rPr>
                <w:rStyle w:val="FontStyle11"/>
                <w:sz w:val="22"/>
              </w:rPr>
              <w:t xml:space="preserve">непосредственно за ответвлением, расстояние до ближайшей </w:t>
            </w:r>
            <w:r w:rsidRPr="009E4337">
              <w:rPr>
                <w:sz w:val="22"/>
              </w:rPr>
              <w:t>СЗ</w:t>
            </w:r>
            <w:r w:rsidRPr="009E4337">
              <w:rPr>
                <w:rStyle w:val="FontStyle11"/>
                <w:sz w:val="22"/>
              </w:rPr>
              <w:t xml:space="preserve"> не более 1000 м</w:t>
            </w:r>
          </w:p>
        </w:tc>
        <w:tc>
          <w:tcPr>
            <w:tcW w:w="2168" w:type="dxa"/>
            <w:vAlign w:val="center"/>
          </w:tcPr>
          <w:p w14:paraId="1D9EA539" w14:textId="77777777" w:rsidR="00EC3DD9" w:rsidRPr="009E4337" w:rsidRDefault="00EC3DD9" w:rsidP="0006129B">
            <w:pPr>
              <w:rPr>
                <w:rStyle w:val="FontStyle11"/>
                <w:sz w:val="22"/>
              </w:rPr>
            </w:pPr>
            <w:r w:rsidRPr="009E4337">
              <w:rPr>
                <w:rStyle w:val="FontStyle11"/>
                <w:sz w:val="22"/>
              </w:rPr>
              <w:t xml:space="preserve">непосредственно за местом изменения диаметра, расстояние до ближайшей </w:t>
            </w:r>
            <w:r w:rsidRPr="009E4337">
              <w:rPr>
                <w:sz w:val="22"/>
              </w:rPr>
              <w:t>СЗ</w:t>
            </w:r>
            <w:r w:rsidRPr="009E4337">
              <w:rPr>
                <w:rStyle w:val="FontStyle11"/>
                <w:sz w:val="22"/>
              </w:rPr>
              <w:t xml:space="preserve"> не более 1000 м</w:t>
            </w:r>
          </w:p>
        </w:tc>
        <w:tc>
          <w:tcPr>
            <w:tcW w:w="2656" w:type="dxa"/>
            <w:vAlign w:val="center"/>
          </w:tcPr>
          <w:p w14:paraId="6A354895" w14:textId="77777777" w:rsidR="00EC3DD9" w:rsidRPr="009E4337" w:rsidRDefault="00EC3DD9" w:rsidP="0006129B">
            <w:pPr>
              <w:rPr>
                <w:rStyle w:val="FontStyle11"/>
                <w:sz w:val="22"/>
              </w:rPr>
            </w:pPr>
            <w:r w:rsidRPr="009E4337">
              <w:rPr>
                <w:rStyle w:val="FontStyle11"/>
                <w:sz w:val="22"/>
              </w:rPr>
              <w:t xml:space="preserve">непосредственно за ответвлением, на теплопроводе меньшего диаметра, расстояние до ближайшей </w:t>
            </w:r>
            <w:r w:rsidRPr="009E4337">
              <w:rPr>
                <w:sz w:val="22"/>
              </w:rPr>
              <w:t>СЗ</w:t>
            </w:r>
            <w:r w:rsidRPr="009E4337">
              <w:rPr>
                <w:rStyle w:val="FontStyle11"/>
                <w:sz w:val="22"/>
              </w:rPr>
              <w:t xml:space="preserve"> не более 1000 м</w:t>
            </w:r>
          </w:p>
        </w:tc>
      </w:tr>
      <w:tr w:rsidR="009E4337" w:rsidRPr="009E4337" w14:paraId="7B4106D9" w14:textId="77777777" w:rsidTr="00EC3DD9">
        <w:trPr>
          <w:cantSplit/>
          <w:jc w:val="center"/>
        </w:trPr>
        <w:tc>
          <w:tcPr>
            <w:tcW w:w="638" w:type="dxa"/>
            <w:vAlign w:val="center"/>
          </w:tcPr>
          <w:p w14:paraId="23BB84B7" w14:textId="77777777" w:rsidR="00EC3DD9" w:rsidRPr="009E4337" w:rsidRDefault="00EC3DD9" w:rsidP="0006129B">
            <w:pPr>
              <w:jc w:val="center"/>
              <w:rPr>
                <w:rStyle w:val="FontStyle11"/>
                <w:sz w:val="22"/>
              </w:rPr>
            </w:pPr>
            <w:r w:rsidRPr="009E4337">
              <w:rPr>
                <w:rStyle w:val="FontStyle11"/>
                <w:sz w:val="22"/>
              </w:rPr>
              <w:t>2</w:t>
            </w:r>
          </w:p>
        </w:tc>
        <w:tc>
          <w:tcPr>
            <w:tcW w:w="1564" w:type="dxa"/>
            <w:vAlign w:val="center"/>
          </w:tcPr>
          <w:p w14:paraId="6BDF1441" w14:textId="77777777" w:rsidR="00EC3DD9" w:rsidRPr="009E4337" w:rsidRDefault="00EC3DD9" w:rsidP="0006129B">
            <w:pPr>
              <w:jc w:val="center"/>
              <w:rPr>
                <w:rStyle w:val="FontStyle11"/>
                <w:sz w:val="22"/>
              </w:rPr>
            </w:pPr>
            <w:r w:rsidRPr="009E4337">
              <w:rPr>
                <w:rStyle w:val="FontStyle11"/>
                <w:sz w:val="22"/>
              </w:rPr>
              <w:t>от 0,4 до 0,6</w:t>
            </w:r>
          </w:p>
        </w:tc>
        <w:tc>
          <w:tcPr>
            <w:tcW w:w="1385" w:type="dxa"/>
            <w:vAlign w:val="center"/>
          </w:tcPr>
          <w:p w14:paraId="6818EF28" w14:textId="77777777" w:rsidR="00EC3DD9" w:rsidRPr="009E4337" w:rsidRDefault="00EC3DD9" w:rsidP="0006129B">
            <w:pPr>
              <w:jc w:val="center"/>
              <w:rPr>
                <w:rStyle w:val="FontStyle11"/>
                <w:sz w:val="22"/>
              </w:rPr>
            </w:pPr>
            <w:r w:rsidRPr="009E4337">
              <w:rPr>
                <w:rStyle w:val="FontStyle11"/>
                <w:sz w:val="22"/>
              </w:rPr>
              <w:t>1500</w:t>
            </w:r>
          </w:p>
        </w:tc>
        <w:tc>
          <w:tcPr>
            <w:tcW w:w="1664" w:type="dxa"/>
            <w:vAlign w:val="center"/>
          </w:tcPr>
          <w:p w14:paraId="1F9BC0F4" w14:textId="77777777" w:rsidR="00EC3DD9" w:rsidRPr="009E4337" w:rsidRDefault="00EC3DD9" w:rsidP="0006129B">
            <w:pPr>
              <w:rPr>
                <w:rStyle w:val="FontStyle11"/>
                <w:sz w:val="22"/>
              </w:rPr>
            </w:pPr>
            <w:r w:rsidRPr="009E4337">
              <w:rPr>
                <w:rStyle w:val="FontStyle11"/>
                <w:sz w:val="22"/>
              </w:rPr>
              <w:t>непосредственно за ответвлением, расстояние до ближайшей СЗ не более 1500 м</w:t>
            </w:r>
          </w:p>
        </w:tc>
        <w:tc>
          <w:tcPr>
            <w:tcW w:w="2168" w:type="dxa"/>
            <w:vAlign w:val="center"/>
          </w:tcPr>
          <w:p w14:paraId="354607F0" w14:textId="77777777" w:rsidR="00EC3DD9" w:rsidRPr="009E4337" w:rsidRDefault="00EC3DD9" w:rsidP="0006129B">
            <w:pPr>
              <w:rPr>
                <w:rStyle w:val="FontStyle11"/>
                <w:sz w:val="22"/>
              </w:rPr>
            </w:pPr>
            <w:r w:rsidRPr="009E4337">
              <w:rPr>
                <w:rStyle w:val="FontStyle11"/>
                <w:sz w:val="22"/>
              </w:rPr>
              <w:t xml:space="preserve">непосредственно за местом изменения диаметра, расстояние до ближайшей </w:t>
            </w:r>
            <w:r w:rsidRPr="009E4337">
              <w:rPr>
                <w:sz w:val="22"/>
              </w:rPr>
              <w:t>СЗ</w:t>
            </w:r>
            <w:r w:rsidRPr="009E4337">
              <w:rPr>
                <w:rStyle w:val="FontStyle11"/>
                <w:sz w:val="22"/>
              </w:rPr>
              <w:t xml:space="preserve"> не более 1000 м</w:t>
            </w:r>
          </w:p>
        </w:tc>
        <w:tc>
          <w:tcPr>
            <w:tcW w:w="2656" w:type="dxa"/>
            <w:vAlign w:val="center"/>
          </w:tcPr>
          <w:p w14:paraId="5AAB5DF9" w14:textId="77777777" w:rsidR="00EC3DD9" w:rsidRPr="009E4337" w:rsidRDefault="00EC3DD9" w:rsidP="0006129B">
            <w:pPr>
              <w:rPr>
                <w:rStyle w:val="FontStyle11"/>
                <w:sz w:val="22"/>
              </w:rPr>
            </w:pPr>
            <w:r w:rsidRPr="009E4337">
              <w:rPr>
                <w:rStyle w:val="FontStyle11"/>
                <w:sz w:val="22"/>
              </w:rPr>
              <w:t xml:space="preserve">непосредственно за ответвлением, на теплопроводе меньшего диаметра, расстояние до ближайшей </w:t>
            </w:r>
            <w:r w:rsidRPr="009E4337">
              <w:rPr>
                <w:sz w:val="22"/>
              </w:rPr>
              <w:t>СЗ</w:t>
            </w:r>
            <w:r w:rsidRPr="009E4337">
              <w:rPr>
                <w:rStyle w:val="FontStyle11"/>
                <w:sz w:val="22"/>
              </w:rPr>
              <w:t xml:space="preserve"> не более 1000 м</w:t>
            </w:r>
          </w:p>
        </w:tc>
      </w:tr>
      <w:tr w:rsidR="009E4337" w:rsidRPr="009E4337" w14:paraId="6AF0EF8C" w14:textId="77777777" w:rsidTr="00EC3DD9">
        <w:trPr>
          <w:cantSplit/>
          <w:jc w:val="center"/>
        </w:trPr>
        <w:tc>
          <w:tcPr>
            <w:tcW w:w="638" w:type="dxa"/>
            <w:vAlign w:val="center"/>
          </w:tcPr>
          <w:p w14:paraId="08B0BA88" w14:textId="77777777" w:rsidR="00EC3DD9" w:rsidRPr="009E4337" w:rsidRDefault="00EC3DD9" w:rsidP="0006129B">
            <w:pPr>
              <w:jc w:val="center"/>
              <w:rPr>
                <w:rStyle w:val="FontStyle11"/>
                <w:sz w:val="22"/>
              </w:rPr>
            </w:pPr>
            <w:r w:rsidRPr="009E4337">
              <w:rPr>
                <w:rStyle w:val="FontStyle11"/>
                <w:sz w:val="22"/>
              </w:rPr>
              <w:t>3</w:t>
            </w:r>
          </w:p>
        </w:tc>
        <w:tc>
          <w:tcPr>
            <w:tcW w:w="1564" w:type="dxa"/>
            <w:vAlign w:val="center"/>
          </w:tcPr>
          <w:p w14:paraId="7EF0A515" w14:textId="77777777" w:rsidR="00EC3DD9" w:rsidRPr="009E4337" w:rsidRDefault="00EC3DD9" w:rsidP="0006129B">
            <w:pPr>
              <w:jc w:val="center"/>
              <w:rPr>
                <w:rStyle w:val="FontStyle11"/>
                <w:sz w:val="22"/>
              </w:rPr>
            </w:pPr>
            <w:r w:rsidRPr="009E4337">
              <w:rPr>
                <w:rStyle w:val="FontStyle11"/>
                <w:sz w:val="22"/>
              </w:rPr>
              <w:t>от 0,6 до 0,9</w:t>
            </w:r>
          </w:p>
        </w:tc>
        <w:tc>
          <w:tcPr>
            <w:tcW w:w="1385" w:type="dxa"/>
            <w:vAlign w:val="center"/>
          </w:tcPr>
          <w:p w14:paraId="70FA00E0" w14:textId="77777777" w:rsidR="00EC3DD9" w:rsidRPr="009E4337" w:rsidRDefault="00EC3DD9" w:rsidP="0006129B">
            <w:pPr>
              <w:jc w:val="center"/>
              <w:rPr>
                <w:rStyle w:val="FontStyle11"/>
                <w:sz w:val="22"/>
              </w:rPr>
            </w:pPr>
            <w:r w:rsidRPr="009E4337">
              <w:rPr>
                <w:rStyle w:val="FontStyle11"/>
                <w:sz w:val="22"/>
              </w:rPr>
              <w:t>3000</w:t>
            </w:r>
          </w:p>
        </w:tc>
        <w:tc>
          <w:tcPr>
            <w:tcW w:w="1664" w:type="dxa"/>
            <w:vAlign w:val="center"/>
          </w:tcPr>
          <w:p w14:paraId="42008118" w14:textId="77777777" w:rsidR="00EC3DD9" w:rsidRPr="009E4337" w:rsidRDefault="00EC3DD9" w:rsidP="0006129B">
            <w:pPr>
              <w:rPr>
                <w:rStyle w:val="FontStyle11"/>
                <w:sz w:val="22"/>
              </w:rPr>
            </w:pPr>
            <w:r w:rsidRPr="009E4337">
              <w:rPr>
                <w:rStyle w:val="FontStyle11"/>
                <w:sz w:val="22"/>
              </w:rPr>
              <w:t xml:space="preserve">непосредственно за ответвлением, расстояние до ближайшей </w:t>
            </w:r>
            <w:r w:rsidRPr="009E4337">
              <w:rPr>
                <w:sz w:val="22"/>
              </w:rPr>
              <w:t xml:space="preserve">СЗ </w:t>
            </w:r>
            <w:r w:rsidRPr="009E4337">
              <w:rPr>
                <w:rStyle w:val="FontStyle11"/>
                <w:sz w:val="22"/>
              </w:rPr>
              <w:t>не более 3000 м</w:t>
            </w:r>
          </w:p>
        </w:tc>
        <w:tc>
          <w:tcPr>
            <w:tcW w:w="2168" w:type="dxa"/>
            <w:vAlign w:val="center"/>
          </w:tcPr>
          <w:p w14:paraId="286548F7" w14:textId="77777777" w:rsidR="00EC3DD9" w:rsidRPr="009E4337" w:rsidRDefault="00EC3DD9" w:rsidP="0006129B">
            <w:pPr>
              <w:rPr>
                <w:rStyle w:val="FontStyle11"/>
                <w:sz w:val="22"/>
              </w:rPr>
            </w:pPr>
            <w:r w:rsidRPr="009E4337">
              <w:rPr>
                <w:rStyle w:val="FontStyle11"/>
                <w:sz w:val="22"/>
              </w:rPr>
              <w:t xml:space="preserve">непосредственно за местом изменения диаметра, расстояние до ближайшей </w:t>
            </w:r>
            <w:r w:rsidRPr="009E4337">
              <w:rPr>
                <w:sz w:val="22"/>
              </w:rPr>
              <w:t>СЗ</w:t>
            </w:r>
            <w:r w:rsidRPr="009E4337">
              <w:rPr>
                <w:rStyle w:val="FontStyle11"/>
                <w:sz w:val="22"/>
              </w:rPr>
              <w:t xml:space="preserve"> в соответствии с меньшим диаметром (не более 1000 м, 1500 м)</w:t>
            </w:r>
          </w:p>
        </w:tc>
        <w:tc>
          <w:tcPr>
            <w:tcW w:w="2656" w:type="dxa"/>
            <w:vAlign w:val="center"/>
          </w:tcPr>
          <w:p w14:paraId="50ACFE00" w14:textId="77777777" w:rsidR="00EC3DD9" w:rsidRPr="009E4337" w:rsidRDefault="00EC3DD9" w:rsidP="0006129B">
            <w:pPr>
              <w:rPr>
                <w:rStyle w:val="FontStyle11"/>
                <w:sz w:val="22"/>
              </w:rPr>
            </w:pPr>
            <w:r w:rsidRPr="009E4337">
              <w:rPr>
                <w:rStyle w:val="FontStyle11"/>
                <w:sz w:val="22"/>
              </w:rPr>
              <w:t xml:space="preserve">непосредственно за ответвлением, на теплопроводе меньшего диаметра, расстояние до ближайшей </w:t>
            </w:r>
            <w:r w:rsidRPr="009E4337">
              <w:rPr>
                <w:sz w:val="22"/>
              </w:rPr>
              <w:t>СЗ</w:t>
            </w:r>
            <w:r w:rsidRPr="009E4337">
              <w:rPr>
                <w:rStyle w:val="FontStyle11"/>
                <w:sz w:val="22"/>
              </w:rPr>
              <w:t xml:space="preserve"> в соответствии с меньшим диаметром</w:t>
            </w:r>
          </w:p>
          <w:p w14:paraId="179930C7" w14:textId="77777777" w:rsidR="00EC3DD9" w:rsidRPr="009E4337" w:rsidRDefault="00EC3DD9" w:rsidP="0006129B">
            <w:pPr>
              <w:rPr>
                <w:rStyle w:val="FontStyle11"/>
                <w:sz w:val="22"/>
              </w:rPr>
            </w:pPr>
            <w:r w:rsidRPr="009E4337">
              <w:rPr>
                <w:rStyle w:val="FontStyle11"/>
                <w:sz w:val="22"/>
              </w:rPr>
              <w:t>(не более 1000 м, 1500 м)</w:t>
            </w:r>
          </w:p>
        </w:tc>
      </w:tr>
      <w:tr w:rsidR="00EC3DD9" w:rsidRPr="009E4337" w14:paraId="5D5D53EE" w14:textId="77777777" w:rsidTr="00EC3DD9">
        <w:trPr>
          <w:cantSplit/>
          <w:jc w:val="center"/>
        </w:trPr>
        <w:tc>
          <w:tcPr>
            <w:tcW w:w="638" w:type="dxa"/>
            <w:vAlign w:val="center"/>
          </w:tcPr>
          <w:p w14:paraId="3822C2F9" w14:textId="77777777" w:rsidR="00EC3DD9" w:rsidRPr="009E4337" w:rsidRDefault="00EC3DD9" w:rsidP="0006129B">
            <w:pPr>
              <w:jc w:val="center"/>
              <w:rPr>
                <w:rStyle w:val="FontStyle11"/>
                <w:sz w:val="22"/>
              </w:rPr>
            </w:pPr>
            <w:r w:rsidRPr="009E4337">
              <w:rPr>
                <w:rStyle w:val="FontStyle11"/>
                <w:sz w:val="22"/>
              </w:rPr>
              <w:lastRenderedPageBreak/>
              <w:t>4</w:t>
            </w:r>
          </w:p>
        </w:tc>
        <w:tc>
          <w:tcPr>
            <w:tcW w:w="1564" w:type="dxa"/>
            <w:vAlign w:val="center"/>
          </w:tcPr>
          <w:p w14:paraId="289EA0B4" w14:textId="77777777" w:rsidR="00EC3DD9" w:rsidRPr="009E4337" w:rsidRDefault="00EC3DD9" w:rsidP="0006129B">
            <w:pPr>
              <w:jc w:val="center"/>
              <w:rPr>
                <w:rStyle w:val="FontStyle11"/>
                <w:sz w:val="22"/>
              </w:rPr>
            </w:pPr>
            <w:r w:rsidRPr="009E4337">
              <w:rPr>
                <w:rStyle w:val="FontStyle11"/>
                <w:sz w:val="22"/>
              </w:rPr>
              <w:t>более 0,9</w:t>
            </w:r>
          </w:p>
        </w:tc>
        <w:tc>
          <w:tcPr>
            <w:tcW w:w="1385" w:type="dxa"/>
            <w:vAlign w:val="center"/>
          </w:tcPr>
          <w:p w14:paraId="6887CF7D" w14:textId="77777777" w:rsidR="00EC3DD9" w:rsidRPr="009E4337" w:rsidRDefault="00EC3DD9" w:rsidP="0006129B">
            <w:pPr>
              <w:jc w:val="center"/>
              <w:rPr>
                <w:rStyle w:val="FontStyle11"/>
                <w:sz w:val="22"/>
              </w:rPr>
            </w:pPr>
            <w:r w:rsidRPr="009E4337">
              <w:rPr>
                <w:rStyle w:val="FontStyle11"/>
                <w:sz w:val="22"/>
              </w:rPr>
              <w:t>5000</w:t>
            </w:r>
          </w:p>
        </w:tc>
        <w:tc>
          <w:tcPr>
            <w:tcW w:w="1664" w:type="dxa"/>
            <w:vAlign w:val="center"/>
          </w:tcPr>
          <w:p w14:paraId="3D2FCDCB" w14:textId="77777777" w:rsidR="00EC3DD9" w:rsidRPr="009E4337" w:rsidRDefault="00EC3DD9" w:rsidP="0006129B">
            <w:pPr>
              <w:rPr>
                <w:rStyle w:val="FontStyle11"/>
                <w:sz w:val="22"/>
              </w:rPr>
            </w:pPr>
            <w:r w:rsidRPr="009E4337">
              <w:rPr>
                <w:rStyle w:val="FontStyle11"/>
                <w:sz w:val="22"/>
              </w:rPr>
              <w:t xml:space="preserve">непосредственно за ответвлением, расстояние до ближайшей </w:t>
            </w:r>
            <w:r w:rsidRPr="009E4337">
              <w:rPr>
                <w:sz w:val="22"/>
              </w:rPr>
              <w:t xml:space="preserve">СЗ </w:t>
            </w:r>
            <w:r w:rsidRPr="009E4337">
              <w:rPr>
                <w:rStyle w:val="FontStyle11"/>
                <w:sz w:val="22"/>
              </w:rPr>
              <w:t>не более 5000 м</w:t>
            </w:r>
          </w:p>
        </w:tc>
        <w:tc>
          <w:tcPr>
            <w:tcW w:w="2168" w:type="dxa"/>
            <w:vAlign w:val="center"/>
          </w:tcPr>
          <w:p w14:paraId="6DF6C759" w14:textId="77777777" w:rsidR="00EC3DD9" w:rsidRPr="009E4337" w:rsidRDefault="00EC3DD9" w:rsidP="0006129B">
            <w:pPr>
              <w:rPr>
                <w:rStyle w:val="FontStyle11"/>
                <w:sz w:val="22"/>
              </w:rPr>
            </w:pPr>
            <w:r w:rsidRPr="009E4337">
              <w:rPr>
                <w:rStyle w:val="FontStyle11"/>
                <w:sz w:val="22"/>
              </w:rPr>
              <w:t xml:space="preserve">непосредственно за местом изменения диаметра, расстояние до ближайшей </w:t>
            </w:r>
            <w:r w:rsidRPr="009E4337">
              <w:rPr>
                <w:sz w:val="22"/>
              </w:rPr>
              <w:t>СЗ</w:t>
            </w:r>
            <w:r w:rsidRPr="009E4337">
              <w:rPr>
                <w:rStyle w:val="FontStyle11"/>
                <w:sz w:val="22"/>
              </w:rPr>
              <w:t xml:space="preserve"> в соответствии с меньшим диаметром (не более 1000 м, 1500 м, 3000 м)</w:t>
            </w:r>
          </w:p>
        </w:tc>
        <w:tc>
          <w:tcPr>
            <w:tcW w:w="2656" w:type="dxa"/>
            <w:vAlign w:val="center"/>
          </w:tcPr>
          <w:p w14:paraId="2F4AA309" w14:textId="77777777" w:rsidR="00EC3DD9" w:rsidRPr="009E4337" w:rsidRDefault="00EC3DD9" w:rsidP="0006129B">
            <w:pPr>
              <w:rPr>
                <w:rStyle w:val="FontStyle11"/>
                <w:sz w:val="22"/>
              </w:rPr>
            </w:pPr>
            <w:r w:rsidRPr="009E4337">
              <w:rPr>
                <w:rStyle w:val="FontStyle11"/>
                <w:sz w:val="22"/>
              </w:rPr>
              <w:t xml:space="preserve">непосредственно за ответвлением, на теплопроводе меньшего диаметра, расстояние до ближайшей </w:t>
            </w:r>
            <w:r w:rsidRPr="009E4337">
              <w:rPr>
                <w:sz w:val="22"/>
              </w:rPr>
              <w:t>СЗ</w:t>
            </w:r>
            <w:r w:rsidRPr="009E4337">
              <w:rPr>
                <w:rStyle w:val="FontStyle11"/>
                <w:sz w:val="22"/>
              </w:rPr>
              <w:t xml:space="preserve"> в соответствии с меньшим диаметром (не более 1000 м, 1500 м, 3000 м)</w:t>
            </w:r>
          </w:p>
        </w:tc>
      </w:tr>
    </w:tbl>
    <w:p w14:paraId="6069AC1F" w14:textId="77777777" w:rsidR="00517EF6" w:rsidRPr="009E4337" w:rsidRDefault="00517EF6" w:rsidP="0006129B">
      <w:pPr>
        <w:pStyle w:val="Style2"/>
        <w:widowControl/>
        <w:ind w:firstLine="567"/>
        <w:rPr>
          <w:rStyle w:val="FontStyle11"/>
          <w:sz w:val="24"/>
        </w:rPr>
      </w:pPr>
    </w:p>
    <w:p w14:paraId="50FD1939" w14:textId="77777777" w:rsidR="00517EF6" w:rsidRPr="009E4337" w:rsidRDefault="00517EF6" w:rsidP="0006129B">
      <w:pPr>
        <w:pStyle w:val="Style2"/>
        <w:widowControl/>
        <w:ind w:firstLine="567"/>
        <w:rPr>
          <w:rStyle w:val="FontStyle11"/>
          <w:sz w:val="24"/>
        </w:rPr>
      </w:pPr>
      <w:r w:rsidRPr="009E4337">
        <w:rPr>
          <w:rStyle w:val="FontStyle11"/>
          <w:sz w:val="24"/>
        </w:rPr>
        <w:t>Если в результате анализа выявляется несоответствие принятым условиям, то в расчете среднего времени восстановления количество секционирующих задвижек и расстояние между ними условно принимается равным такому, при котором обеспечивается выполнение этих условий. Установка дополнительных задвижек включается в рекомендации.</w:t>
      </w:r>
    </w:p>
    <w:p w14:paraId="18BD7222" w14:textId="77777777" w:rsidR="00517EF6" w:rsidRPr="009E4337" w:rsidRDefault="00517EF6" w:rsidP="0006129B">
      <w:pPr>
        <w:pStyle w:val="Style2"/>
        <w:widowControl/>
        <w:ind w:firstLine="567"/>
        <w:rPr>
          <w:rStyle w:val="FontStyle11"/>
          <w:sz w:val="24"/>
        </w:rPr>
      </w:pPr>
    </w:p>
    <w:p w14:paraId="36D02E56" w14:textId="77777777" w:rsidR="00517EF6" w:rsidRPr="009E4337" w:rsidRDefault="00BC55C3" w:rsidP="0006129B">
      <w:pPr>
        <w:pStyle w:val="aa"/>
        <w:tabs>
          <w:tab w:val="left" w:pos="851"/>
        </w:tabs>
        <w:autoSpaceDE w:val="0"/>
        <w:autoSpaceDN w:val="0"/>
        <w:adjustRightInd w:val="0"/>
        <w:ind w:left="567"/>
        <w:rPr>
          <w:rStyle w:val="FontStyle11"/>
          <w:sz w:val="24"/>
          <w:szCs w:val="24"/>
        </w:rPr>
      </w:pPr>
      <w:r w:rsidRPr="009E4337">
        <w:rPr>
          <w:rStyle w:val="FontStyle11"/>
          <w:sz w:val="24"/>
          <w:szCs w:val="24"/>
        </w:rPr>
        <w:t xml:space="preserve">4. </w:t>
      </w:r>
      <w:r w:rsidR="00517EF6" w:rsidRPr="009E4337">
        <w:rPr>
          <w:rStyle w:val="FontStyle11"/>
          <w:sz w:val="24"/>
          <w:szCs w:val="24"/>
        </w:rPr>
        <w:t>Интенсивность восстановления элементов ТС</w:t>
      </w:r>
      <w:r w:rsidR="00517EF6" w:rsidRPr="009E4337">
        <w:rPr>
          <w:szCs w:val="24"/>
        </w:rPr>
        <w:t>, 1/ч</w:t>
      </w:r>
      <w:r w:rsidR="00517EF6" w:rsidRPr="009E4337">
        <w:rPr>
          <w:rStyle w:val="FontStyle11"/>
          <w:sz w:val="24"/>
          <w:szCs w:val="24"/>
        </w:rPr>
        <w:t>:</w:t>
      </w:r>
    </w:p>
    <w:tbl>
      <w:tblPr>
        <w:tblW w:w="0" w:type="auto"/>
        <w:jc w:val="center"/>
        <w:tblLook w:val="04A0" w:firstRow="1" w:lastRow="0" w:firstColumn="1" w:lastColumn="0" w:noHBand="0" w:noVBand="1"/>
      </w:tblPr>
      <w:tblGrid>
        <w:gridCol w:w="8424"/>
        <w:gridCol w:w="911"/>
      </w:tblGrid>
      <w:tr w:rsidR="009E4337" w:rsidRPr="009E4337" w14:paraId="1638948B" w14:textId="77777777" w:rsidTr="00D60195">
        <w:trPr>
          <w:trHeight w:val="689"/>
          <w:jc w:val="center"/>
        </w:trPr>
        <w:tc>
          <w:tcPr>
            <w:tcW w:w="8424" w:type="dxa"/>
            <w:vAlign w:val="center"/>
          </w:tcPr>
          <w:p w14:paraId="6B8E649E" w14:textId="77777777" w:rsidR="00517EF6" w:rsidRPr="009E4337" w:rsidRDefault="00D224E5" w:rsidP="0006129B">
            <w:pPr>
              <w:pStyle w:val="aa"/>
              <w:jc w:val="center"/>
              <w:rPr>
                <w:szCs w:val="24"/>
              </w:rPr>
            </w:pPr>
            <m:oMathPara>
              <m:oMathParaPr>
                <m:jc m:val="center"/>
              </m:oMathParaPr>
              <m:oMath>
                <m:r>
                  <w:rPr>
                    <w:rFonts w:ascii="Cambria Math" w:hAnsi="Cambria Math"/>
                    <w:szCs w:val="24"/>
                  </w:rPr>
                  <m:t>μ</m:t>
                </m:r>
                <m:r>
                  <w:rPr>
                    <w:rFonts w:ascii="Cambria Math"/>
                    <w:szCs w:val="24"/>
                  </w:rPr>
                  <m:t>=</m:t>
                </m:r>
                <m:f>
                  <m:fPr>
                    <m:ctrlPr>
                      <w:rPr>
                        <w:rFonts w:ascii="Cambria Math" w:hAnsi="Cambria Math"/>
                        <w:i/>
                        <w:szCs w:val="24"/>
                      </w:rPr>
                    </m:ctrlPr>
                  </m:fPr>
                  <m:num>
                    <m:r>
                      <w:rPr>
                        <w:rFonts w:ascii="Cambria Math"/>
                        <w:szCs w:val="24"/>
                      </w:rPr>
                      <m:t>1</m:t>
                    </m:r>
                  </m:num>
                  <m:den>
                    <m:sSup>
                      <m:sSupPr>
                        <m:ctrlPr>
                          <w:rPr>
                            <w:rFonts w:ascii="Cambria Math" w:hAnsi="Cambria Math"/>
                            <w:i/>
                            <w:szCs w:val="24"/>
                          </w:rPr>
                        </m:ctrlPr>
                      </m:sSupPr>
                      <m:e>
                        <m:r>
                          <w:rPr>
                            <w:rFonts w:ascii="Cambria Math" w:hAnsi="Cambria Math"/>
                            <w:szCs w:val="24"/>
                            <w:lang w:val="en-US"/>
                          </w:rPr>
                          <m:t>z</m:t>
                        </m:r>
                      </m:e>
                      <m:sup>
                        <m:r>
                          <w:rPr>
                            <w:rFonts w:ascii="Cambria Math" w:hAnsi="Cambria Math"/>
                            <w:szCs w:val="24"/>
                          </w:rPr>
                          <m:t>в</m:t>
                        </m:r>
                      </m:sup>
                    </m:sSup>
                  </m:den>
                </m:f>
              </m:oMath>
            </m:oMathPara>
          </w:p>
        </w:tc>
        <w:tc>
          <w:tcPr>
            <w:tcW w:w="911" w:type="dxa"/>
            <w:vAlign w:val="center"/>
          </w:tcPr>
          <w:p w14:paraId="50B6F743" w14:textId="77777777" w:rsidR="00517EF6" w:rsidRPr="009E4337" w:rsidRDefault="00517EF6" w:rsidP="0006129B">
            <w:pPr>
              <w:pStyle w:val="aa"/>
              <w:jc w:val="center"/>
              <w:rPr>
                <w:szCs w:val="24"/>
              </w:rPr>
            </w:pPr>
            <w:bookmarkStart w:id="217" w:name="_Ref374096694"/>
            <w:r w:rsidRPr="009E4337">
              <w:rPr>
                <w:szCs w:val="24"/>
              </w:rPr>
              <w:t>(</w:t>
            </w:r>
            <w:r w:rsidR="008A3CE6" w:rsidRPr="009E4337">
              <w:rPr>
                <w:rStyle w:val="FontStyle11"/>
                <w:sz w:val="24"/>
                <w:szCs w:val="24"/>
              </w:rPr>
              <w:fldChar w:fldCharType="begin"/>
            </w:r>
            <w:r w:rsidRPr="009E4337">
              <w:rPr>
                <w:rStyle w:val="FontStyle11"/>
                <w:sz w:val="24"/>
                <w:szCs w:val="24"/>
              </w:rPr>
              <w:instrText xml:space="preserve"> SEQ Список_формул \* ARABIC </w:instrText>
            </w:r>
            <w:r w:rsidR="008A3CE6" w:rsidRPr="009E4337">
              <w:rPr>
                <w:rStyle w:val="FontStyle11"/>
                <w:sz w:val="24"/>
                <w:szCs w:val="24"/>
              </w:rPr>
              <w:fldChar w:fldCharType="separate"/>
            </w:r>
            <w:r w:rsidR="00743685" w:rsidRPr="009E4337">
              <w:rPr>
                <w:rStyle w:val="FontStyle11"/>
                <w:noProof/>
                <w:sz w:val="24"/>
                <w:szCs w:val="24"/>
              </w:rPr>
              <w:t>5</w:t>
            </w:r>
            <w:r w:rsidR="008A3CE6" w:rsidRPr="009E4337">
              <w:rPr>
                <w:rStyle w:val="FontStyle11"/>
                <w:sz w:val="24"/>
                <w:szCs w:val="24"/>
              </w:rPr>
              <w:fldChar w:fldCharType="end"/>
            </w:r>
            <w:r w:rsidRPr="009E4337">
              <w:rPr>
                <w:szCs w:val="24"/>
              </w:rPr>
              <w:t>)</w:t>
            </w:r>
            <w:bookmarkEnd w:id="217"/>
          </w:p>
        </w:tc>
      </w:tr>
    </w:tbl>
    <w:p w14:paraId="13A74BC0" w14:textId="77777777" w:rsidR="00517EF6" w:rsidRPr="009E4337" w:rsidRDefault="00BC55C3" w:rsidP="0006129B">
      <w:pPr>
        <w:pStyle w:val="Style2"/>
        <w:widowControl/>
        <w:tabs>
          <w:tab w:val="left" w:pos="851"/>
        </w:tabs>
        <w:ind w:left="567"/>
        <w:rPr>
          <w:rStyle w:val="FontStyle11"/>
          <w:sz w:val="24"/>
        </w:rPr>
      </w:pPr>
      <w:r w:rsidRPr="009E4337">
        <w:rPr>
          <w:rStyle w:val="FontStyle11"/>
          <w:sz w:val="24"/>
        </w:rPr>
        <w:t xml:space="preserve">5. </w:t>
      </w:r>
      <w:r w:rsidR="00517EF6" w:rsidRPr="009E4337">
        <w:rPr>
          <w:rStyle w:val="FontStyle11"/>
          <w:sz w:val="24"/>
        </w:rPr>
        <w:t>Стационарная вероятность рабочего состояния сети:</w:t>
      </w:r>
    </w:p>
    <w:tbl>
      <w:tblPr>
        <w:tblW w:w="0" w:type="auto"/>
        <w:jc w:val="center"/>
        <w:tblLook w:val="04A0" w:firstRow="1" w:lastRow="0" w:firstColumn="1" w:lastColumn="0" w:noHBand="0" w:noVBand="1"/>
      </w:tblPr>
      <w:tblGrid>
        <w:gridCol w:w="8419"/>
        <w:gridCol w:w="891"/>
      </w:tblGrid>
      <w:tr w:rsidR="009E4337" w:rsidRPr="009E4337" w14:paraId="2C224EDB" w14:textId="77777777" w:rsidTr="00D60195">
        <w:trPr>
          <w:trHeight w:val="1020"/>
          <w:jc w:val="center"/>
        </w:trPr>
        <w:tc>
          <w:tcPr>
            <w:tcW w:w="8419" w:type="dxa"/>
            <w:vAlign w:val="center"/>
          </w:tcPr>
          <w:p w14:paraId="1411C185" w14:textId="77777777" w:rsidR="00517EF6" w:rsidRPr="009E4337" w:rsidRDefault="00000000" w:rsidP="0006129B">
            <w:pPr>
              <w:pStyle w:val="aa"/>
              <w:ind w:left="721" w:hanging="721"/>
              <w:jc w:val="center"/>
              <w:rPr>
                <w:szCs w:val="24"/>
              </w:rPr>
            </w:pPr>
            <m:oMathPara>
              <m:oMath>
                <m:sSub>
                  <m:sSubPr>
                    <m:ctrlPr>
                      <w:rPr>
                        <w:rFonts w:ascii="Cambria Math" w:hAnsi="Cambria Math"/>
                        <w:i/>
                        <w:szCs w:val="24"/>
                      </w:rPr>
                    </m:ctrlPr>
                  </m:sSubPr>
                  <m:e>
                    <m:r>
                      <w:rPr>
                        <w:rFonts w:ascii="Cambria Math" w:hAnsi="Cambria Math"/>
                        <w:szCs w:val="24"/>
                        <w:lang w:val="en-US"/>
                      </w:rPr>
                      <m:t>p</m:t>
                    </m:r>
                  </m:e>
                  <m:sub>
                    <m:r>
                      <w:rPr>
                        <w:rFonts w:ascii="Cambria Math"/>
                        <w:szCs w:val="24"/>
                      </w:rPr>
                      <m:t>0</m:t>
                    </m:r>
                  </m:sub>
                </m:sSub>
                <m:r>
                  <w:rPr>
                    <w:rFonts w:ascii="Cambria Math"/>
                    <w:szCs w:val="24"/>
                  </w:rPr>
                  <m:t>=</m:t>
                </m:r>
                <m:sSup>
                  <m:sSupPr>
                    <m:ctrlPr>
                      <w:rPr>
                        <w:rFonts w:ascii="Cambria Math" w:hAnsi="Cambria Math"/>
                        <w:i/>
                        <w:szCs w:val="24"/>
                      </w:rPr>
                    </m:ctrlPr>
                  </m:sSupPr>
                  <m:e>
                    <m:d>
                      <m:dPr>
                        <m:ctrlPr>
                          <w:rPr>
                            <w:rFonts w:ascii="Cambria Math" w:hAnsi="Cambria Math"/>
                            <w:i/>
                            <w:szCs w:val="24"/>
                          </w:rPr>
                        </m:ctrlPr>
                      </m:dPr>
                      <m:e>
                        <m:r>
                          <w:rPr>
                            <w:rFonts w:ascii="Cambria Math"/>
                            <w:szCs w:val="24"/>
                          </w:rPr>
                          <m:t>1+</m:t>
                        </m:r>
                        <m:nary>
                          <m:naryPr>
                            <m:chr m:val="∑"/>
                            <m:limLoc m:val="undOvr"/>
                            <m:ctrlPr>
                              <w:rPr>
                                <w:rFonts w:ascii="Cambria Math" w:hAnsi="Cambria Math"/>
                                <w:i/>
                                <w:szCs w:val="24"/>
                              </w:rPr>
                            </m:ctrlPr>
                          </m:naryPr>
                          <m:sub>
                            <m:r>
                              <w:rPr>
                                <w:rFonts w:ascii="Cambria Math" w:hAnsi="Cambria Math"/>
                                <w:szCs w:val="24"/>
                                <w:lang w:val="en-US"/>
                              </w:rPr>
                              <m:t>i</m:t>
                            </m:r>
                            <m:r>
                              <w:rPr>
                                <w:rFonts w:ascii="Cambria Math"/>
                                <w:szCs w:val="24"/>
                              </w:rPr>
                              <m:t>=1</m:t>
                            </m:r>
                          </m:sub>
                          <m:sup>
                            <m:r>
                              <w:rPr>
                                <w:rFonts w:ascii="Cambria Math" w:hAnsi="Cambria Math"/>
                                <w:szCs w:val="24"/>
                                <w:lang w:val="en-US"/>
                              </w:rPr>
                              <m:t>N</m:t>
                            </m:r>
                          </m:sup>
                          <m:e>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ω</m:t>
                                    </m:r>
                                  </m:e>
                                  <m:sub>
                                    <m:r>
                                      <w:rPr>
                                        <w:rFonts w:ascii="Cambria Math" w:hAnsi="Cambria Math"/>
                                        <w:szCs w:val="24"/>
                                        <w:lang w:val="en-US"/>
                                      </w:rPr>
                                      <m:t>i</m:t>
                                    </m:r>
                                  </m:sub>
                                </m:sSub>
                              </m:num>
                              <m:den>
                                <m:sSub>
                                  <m:sSubPr>
                                    <m:ctrlPr>
                                      <w:rPr>
                                        <w:rFonts w:ascii="Cambria Math" w:hAnsi="Cambria Math"/>
                                        <w:i/>
                                        <w:szCs w:val="24"/>
                                      </w:rPr>
                                    </m:ctrlPr>
                                  </m:sSubPr>
                                  <m:e>
                                    <m:r>
                                      <w:rPr>
                                        <w:rFonts w:ascii="Cambria Math" w:hAnsi="Cambria Math"/>
                                        <w:szCs w:val="24"/>
                                      </w:rPr>
                                      <m:t>μ</m:t>
                                    </m:r>
                                  </m:e>
                                  <m:sub>
                                    <m:r>
                                      <w:rPr>
                                        <w:rFonts w:ascii="Cambria Math" w:hAnsi="Cambria Math"/>
                                        <w:szCs w:val="24"/>
                                        <w:lang w:val="en-US"/>
                                      </w:rPr>
                                      <m:t>i</m:t>
                                    </m:r>
                                  </m:sub>
                                </m:sSub>
                              </m:den>
                            </m:f>
                          </m:e>
                        </m:nary>
                      </m:e>
                    </m:d>
                  </m:e>
                  <m:sup>
                    <m:r>
                      <w:rPr>
                        <w:rFonts w:ascii="Cambria Math" w:hAnsi="Cambria Math"/>
                        <w:szCs w:val="24"/>
                      </w:rPr>
                      <m:t>-</m:t>
                    </m:r>
                    <m:r>
                      <w:rPr>
                        <w:rFonts w:ascii="Cambria Math"/>
                        <w:szCs w:val="24"/>
                      </w:rPr>
                      <m:t>1</m:t>
                    </m:r>
                  </m:sup>
                </m:sSup>
              </m:oMath>
            </m:oMathPara>
          </w:p>
        </w:tc>
        <w:tc>
          <w:tcPr>
            <w:tcW w:w="891" w:type="dxa"/>
            <w:vAlign w:val="center"/>
          </w:tcPr>
          <w:p w14:paraId="0839CAB6" w14:textId="77777777" w:rsidR="00517EF6" w:rsidRPr="009E4337" w:rsidRDefault="00517EF6" w:rsidP="0006129B">
            <w:pPr>
              <w:pStyle w:val="aa"/>
              <w:jc w:val="center"/>
              <w:rPr>
                <w:szCs w:val="24"/>
              </w:rPr>
            </w:pPr>
            <w:bookmarkStart w:id="218" w:name="_Ref374096704"/>
            <w:r w:rsidRPr="009E4337">
              <w:rPr>
                <w:szCs w:val="24"/>
              </w:rPr>
              <w:t>(</w:t>
            </w:r>
            <w:r w:rsidR="008A3CE6" w:rsidRPr="009E4337">
              <w:rPr>
                <w:rStyle w:val="FontStyle11"/>
                <w:sz w:val="24"/>
                <w:szCs w:val="24"/>
              </w:rPr>
              <w:fldChar w:fldCharType="begin"/>
            </w:r>
            <w:r w:rsidRPr="009E4337">
              <w:rPr>
                <w:rStyle w:val="FontStyle11"/>
                <w:sz w:val="24"/>
                <w:szCs w:val="24"/>
              </w:rPr>
              <w:instrText xml:space="preserve"> SEQ Список_формул \* ARABIC </w:instrText>
            </w:r>
            <w:r w:rsidR="008A3CE6" w:rsidRPr="009E4337">
              <w:rPr>
                <w:rStyle w:val="FontStyle11"/>
                <w:sz w:val="24"/>
                <w:szCs w:val="24"/>
              </w:rPr>
              <w:fldChar w:fldCharType="separate"/>
            </w:r>
            <w:r w:rsidR="00743685" w:rsidRPr="009E4337">
              <w:rPr>
                <w:rStyle w:val="FontStyle11"/>
                <w:noProof/>
                <w:sz w:val="24"/>
                <w:szCs w:val="24"/>
              </w:rPr>
              <w:t>6</w:t>
            </w:r>
            <w:r w:rsidR="008A3CE6" w:rsidRPr="009E4337">
              <w:rPr>
                <w:rStyle w:val="FontStyle11"/>
                <w:sz w:val="24"/>
                <w:szCs w:val="24"/>
              </w:rPr>
              <w:fldChar w:fldCharType="end"/>
            </w:r>
            <w:r w:rsidRPr="009E4337">
              <w:rPr>
                <w:szCs w:val="24"/>
              </w:rPr>
              <w:t>)</w:t>
            </w:r>
            <w:bookmarkEnd w:id="218"/>
          </w:p>
        </w:tc>
      </w:tr>
    </w:tbl>
    <w:p w14:paraId="3B37FDE0" w14:textId="77777777" w:rsidR="00517EF6" w:rsidRPr="009E4337" w:rsidRDefault="00517EF6" w:rsidP="0006129B">
      <w:pPr>
        <w:pStyle w:val="Style2"/>
        <w:widowControl/>
        <w:rPr>
          <w:i/>
        </w:rPr>
      </w:pPr>
      <w:r w:rsidRPr="009E4337">
        <w:rPr>
          <w:rStyle w:val="FontStyle11"/>
          <w:sz w:val="24"/>
        </w:rPr>
        <w:t>где</w:t>
      </w:r>
      <w:r w:rsidRPr="009E4337">
        <w:rPr>
          <w:i/>
        </w:rPr>
        <w:t xml:space="preserve"> </w:t>
      </w:r>
      <w:r w:rsidRPr="009E4337">
        <w:rPr>
          <w:i/>
          <w:lang w:val="en-US"/>
        </w:rPr>
        <w:t>N</w:t>
      </w:r>
      <w:r w:rsidRPr="009E4337">
        <w:rPr>
          <w:rStyle w:val="FontStyle11"/>
          <w:sz w:val="24"/>
        </w:rPr>
        <w:t xml:space="preserve"> – число элементов ТС.</w:t>
      </w:r>
    </w:p>
    <w:p w14:paraId="6E135DCD" w14:textId="77777777" w:rsidR="00517EF6" w:rsidRPr="009E4337" w:rsidRDefault="00BC55C3" w:rsidP="0006129B">
      <w:pPr>
        <w:pStyle w:val="aa"/>
        <w:tabs>
          <w:tab w:val="left" w:pos="851"/>
        </w:tabs>
        <w:autoSpaceDE w:val="0"/>
        <w:autoSpaceDN w:val="0"/>
        <w:adjustRightInd w:val="0"/>
        <w:ind w:left="567"/>
        <w:rPr>
          <w:rStyle w:val="FontStyle11"/>
          <w:sz w:val="24"/>
          <w:szCs w:val="24"/>
        </w:rPr>
      </w:pPr>
      <w:r w:rsidRPr="009E4337">
        <w:rPr>
          <w:rStyle w:val="FontStyle11"/>
          <w:sz w:val="24"/>
          <w:szCs w:val="24"/>
        </w:rPr>
        <w:t xml:space="preserve">6. </w:t>
      </w:r>
      <w:r w:rsidR="00517EF6" w:rsidRPr="009E4337">
        <w:rPr>
          <w:rStyle w:val="FontStyle11"/>
          <w:sz w:val="24"/>
          <w:szCs w:val="24"/>
        </w:rPr>
        <w:t xml:space="preserve">Вероятность состояния сети, соответствующая отказу </w:t>
      </w:r>
      <w:r w:rsidR="008D47CF" w:rsidRPr="009E4337">
        <w:rPr>
          <w:i/>
          <w:szCs w:val="24"/>
          <w:lang w:val="en-US"/>
        </w:rPr>
        <w:t>f</w:t>
      </w:r>
      <w:r w:rsidR="008D47CF" w:rsidRPr="009E4337">
        <w:rPr>
          <w:szCs w:val="24"/>
        </w:rPr>
        <w:t xml:space="preserve">-го </w:t>
      </w:r>
      <w:r w:rsidR="00517EF6" w:rsidRPr="009E4337">
        <w:rPr>
          <w:rStyle w:val="FontStyle11"/>
          <w:sz w:val="24"/>
          <w:szCs w:val="24"/>
        </w:rPr>
        <w:t>элемента:</w:t>
      </w:r>
    </w:p>
    <w:tbl>
      <w:tblPr>
        <w:tblW w:w="9307" w:type="dxa"/>
        <w:jc w:val="center"/>
        <w:tblLook w:val="04A0" w:firstRow="1" w:lastRow="0" w:firstColumn="1" w:lastColumn="0" w:noHBand="0" w:noVBand="1"/>
      </w:tblPr>
      <w:tblGrid>
        <w:gridCol w:w="8556"/>
        <w:gridCol w:w="751"/>
      </w:tblGrid>
      <w:tr w:rsidR="009E4337" w:rsidRPr="009E4337" w14:paraId="39DBB272" w14:textId="77777777" w:rsidTr="00D60195">
        <w:trPr>
          <w:trHeight w:val="559"/>
          <w:jc w:val="center"/>
        </w:trPr>
        <w:tc>
          <w:tcPr>
            <w:tcW w:w="8556" w:type="dxa"/>
            <w:vAlign w:val="center"/>
          </w:tcPr>
          <w:p w14:paraId="78028318" w14:textId="77777777" w:rsidR="00517EF6" w:rsidRPr="009E4337" w:rsidRDefault="00000000" w:rsidP="0006129B">
            <w:pPr>
              <w:pStyle w:val="aa"/>
              <w:ind w:left="719" w:hanging="719"/>
              <w:jc w:val="center"/>
              <w:rPr>
                <w:szCs w:val="24"/>
              </w:rPr>
            </w:pPr>
            <m:oMathPara>
              <m:oMathParaPr>
                <m:jc m:val="center"/>
              </m:oMathParaPr>
              <m:oMath>
                <m:sSub>
                  <m:sSubPr>
                    <m:ctrlPr>
                      <w:rPr>
                        <w:rFonts w:ascii="Cambria Math" w:hAnsi="Cambria Math"/>
                        <w:i/>
                        <w:szCs w:val="24"/>
                      </w:rPr>
                    </m:ctrlPr>
                  </m:sSubPr>
                  <m:e>
                    <m:r>
                      <w:rPr>
                        <w:rFonts w:ascii="Cambria Math" w:hAnsi="Cambria Math"/>
                        <w:szCs w:val="24"/>
                        <w:lang w:val="en-US"/>
                      </w:rPr>
                      <m:t>p</m:t>
                    </m:r>
                  </m:e>
                  <m:sub>
                    <m:r>
                      <w:rPr>
                        <w:rFonts w:ascii="Cambria Math" w:hAnsi="Cambria Math"/>
                        <w:szCs w:val="24"/>
                        <w:lang w:val="en-US"/>
                      </w:rPr>
                      <m:t>f</m:t>
                    </m:r>
                  </m:sub>
                </m:sSub>
                <m:r>
                  <w:rPr>
                    <w:rFonts w:ascii="Cambria Math"/>
                    <w:szCs w:val="24"/>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ω</m:t>
                        </m:r>
                      </m:e>
                      <m:sub>
                        <m:r>
                          <w:rPr>
                            <w:rFonts w:ascii="Cambria Math" w:hAnsi="Cambria Math"/>
                            <w:szCs w:val="24"/>
                            <w:lang w:val="en-US"/>
                          </w:rPr>
                          <m:t>f</m:t>
                        </m:r>
                      </m:sub>
                    </m:sSub>
                  </m:num>
                  <m:den>
                    <m:sSub>
                      <m:sSubPr>
                        <m:ctrlPr>
                          <w:rPr>
                            <w:rFonts w:ascii="Cambria Math" w:hAnsi="Cambria Math"/>
                            <w:i/>
                            <w:szCs w:val="24"/>
                          </w:rPr>
                        </m:ctrlPr>
                      </m:sSubPr>
                      <m:e>
                        <m:r>
                          <w:rPr>
                            <w:rFonts w:ascii="Cambria Math" w:hAnsi="Cambria Math"/>
                            <w:szCs w:val="24"/>
                          </w:rPr>
                          <m:t>μ</m:t>
                        </m:r>
                      </m:e>
                      <m:sub>
                        <m:r>
                          <w:rPr>
                            <w:rFonts w:ascii="Cambria Math" w:hAnsi="Cambria Math"/>
                            <w:szCs w:val="24"/>
                            <w:lang w:val="en-US"/>
                          </w:rPr>
                          <m:t>f</m:t>
                        </m:r>
                      </m:sub>
                    </m:sSub>
                  </m:den>
                </m:f>
                <m:r>
                  <w:rPr>
                    <w:rFonts w:ascii="Cambria Math"/>
                    <w:szCs w:val="24"/>
                  </w:rPr>
                  <m:t xml:space="preserve"> </m:t>
                </m:r>
                <m:r>
                  <w:rPr>
                    <w:rFonts w:ascii="Cambria Math" w:hAnsi="Cambria Math"/>
                    <w:szCs w:val="24"/>
                  </w:rPr>
                  <m:t>∙</m:t>
                </m:r>
                <m:sSub>
                  <m:sSubPr>
                    <m:ctrlPr>
                      <w:rPr>
                        <w:rFonts w:ascii="Cambria Math" w:hAnsi="Cambria Math"/>
                        <w:i/>
                        <w:szCs w:val="24"/>
                      </w:rPr>
                    </m:ctrlPr>
                  </m:sSubPr>
                  <m:e>
                    <m:r>
                      <w:rPr>
                        <w:rFonts w:ascii="Cambria Math" w:hAnsi="Cambria Math"/>
                        <w:szCs w:val="24"/>
                        <w:lang w:val="en-US"/>
                      </w:rPr>
                      <m:t>p</m:t>
                    </m:r>
                  </m:e>
                  <m:sub>
                    <m:r>
                      <w:rPr>
                        <w:rFonts w:ascii="Cambria Math"/>
                        <w:szCs w:val="24"/>
                      </w:rPr>
                      <m:t>0</m:t>
                    </m:r>
                  </m:sub>
                </m:sSub>
              </m:oMath>
            </m:oMathPara>
          </w:p>
        </w:tc>
        <w:tc>
          <w:tcPr>
            <w:tcW w:w="751" w:type="dxa"/>
            <w:vAlign w:val="center"/>
          </w:tcPr>
          <w:p w14:paraId="136C3937" w14:textId="77777777" w:rsidR="00517EF6" w:rsidRPr="009E4337" w:rsidRDefault="00517EF6" w:rsidP="0006129B">
            <w:pPr>
              <w:pStyle w:val="aa"/>
              <w:jc w:val="center"/>
              <w:rPr>
                <w:szCs w:val="24"/>
              </w:rPr>
            </w:pPr>
            <w:bookmarkStart w:id="219" w:name="_Ref374096712"/>
            <w:r w:rsidRPr="009E4337">
              <w:rPr>
                <w:szCs w:val="24"/>
              </w:rPr>
              <w:t>(</w:t>
            </w:r>
            <w:r w:rsidR="008A3CE6" w:rsidRPr="009E4337">
              <w:rPr>
                <w:szCs w:val="24"/>
              </w:rPr>
              <w:fldChar w:fldCharType="begin"/>
            </w:r>
            <w:r w:rsidRPr="009E4337">
              <w:rPr>
                <w:szCs w:val="24"/>
              </w:rPr>
              <w:instrText xml:space="preserve"> SEQ Список_формул \* ARABIC </w:instrText>
            </w:r>
            <w:r w:rsidR="008A3CE6" w:rsidRPr="009E4337">
              <w:rPr>
                <w:szCs w:val="24"/>
              </w:rPr>
              <w:fldChar w:fldCharType="separate"/>
            </w:r>
            <w:r w:rsidR="00743685" w:rsidRPr="009E4337">
              <w:rPr>
                <w:noProof/>
                <w:szCs w:val="24"/>
              </w:rPr>
              <w:t>7</w:t>
            </w:r>
            <w:r w:rsidR="008A3CE6" w:rsidRPr="009E4337">
              <w:rPr>
                <w:szCs w:val="24"/>
              </w:rPr>
              <w:fldChar w:fldCharType="end"/>
            </w:r>
            <w:r w:rsidRPr="009E4337">
              <w:rPr>
                <w:szCs w:val="24"/>
              </w:rPr>
              <w:t>)</w:t>
            </w:r>
            <w:bookmarkEnd w:id="219"/>
          </w:p>
        </w:tc>
      </w:tr>
    </w:tbl>
    <w:p w14:paraId="3C59937C" w14:textId="77777777" w:rsidR="00517EF6" w:rsidRPr="009E4337" w:rsidRDefault="00BC55C3" w:rsidP="0006129B">
      <w:pPr>
        <w:pStyle w:val="aa"/>
        <w:tabs>
          <w:tab w:val="left" w:pos="851"/>
        </w:tabs>
        <w:autoSpaceDE w:val="0"/>
        <w:autoSpaceDN w:val="0"/>
        <w:adjustRightInd w:val="0"/>
        <w:ind w:left="567"/>
        <w:rPr>
          <w:szCs w:val="24"/>
        </w:rPr>
      </w:pPr>
      <w:r w:rsidRPr="009E4337">
        <w:rPr>
          <w:szCs w:val="24"/>
        </w:rPr>
        <w:t xml:space="preserve">7. </w:t>
      </w:r>
      <w:r w:rsidR="00517EF6" w:rsidRPr="009E4337">
        <w:rPr>
          <w:szCs w:val="24"/>
        </w:rPr>
        <w:t xml:space="preserve">Температура воздуха в здании </w:t>
      </w:r>
      <w:r w:rsidR="00517EF6" w:rsidRPr="009E4337">
        <w:rPr>
          <w:i/>
          <w:szCs w:val="24"/>
          <w:lang w:val="en-US"/>
        </w:rPr>
        <w:t>j</w:t>
      </w:r>
      <w:r w:rsidR="00517EF6" w:rsidRPr="009E4337">
        <w:rPr>
          <w:szCs w:val="24"/>
        </w:rPr>
        <w:t xml:space="preserve">-го потребителя в конце периода восстановления </w:t>
      </w:r>
      <w:r w:rsidR="00517EF6" w:rsidRPr="009E4337">
        <w:rPr>
          <w:i/>
          <w:szCs w:val="24"/>
          <w:lang w:val="en-US"/>
        </w:rPr>
        <w:t>f</w:t>
      </w:r>
      <w:r w:rsidR="00517EF6" w:rsidRPr="009E4337">
        <w:rPr>
          <w:szCs w:val="24"/>
        </w:rPr>
        <w:t>-го элемента:</w:t>
      </w:r>
    </w:p>
    <w:tbl>
      <w:tblPr>
        <w:tblW w:w="0" w:type="auto"/>
        <w:jc w:val="center"/>
        <w:tblLook w:val="04A0" w:firstRow="1" w:lastRow="0" w:firstColumn="1" w:lastColumn="0" w:noHBand="0" w:noVBand="1"/>
      </w:tblPr>
      <w:tblGrid>
        <w:gridCol w:w="8362"/>
        <w:gridCol w:w="975"/>
      </w:tblGrid>
      <w:tr w:rsidR="009E4337" w:rsidRPr="009E4337" w14:paraId="6246E241" w14:textId="77777777" w:rsidTr="00D60195">
        <w:trPr>
          <w:trHeight w:val="1376"/>
          <w:jc w:val="center"/>
        </w:trPr>
        <w:tc>
          <w:tcPr>
            <w:tcW w:w="8362" w:type="dxa"/>
            <w:vAlign w:val="center"/>
          </w:tcPr>
          <w:p w14:paraId="537BCE3E" w14:textId="77777777" w:rsidR="00517EF6" w:rsidRPr="009E4337" w:rsidRDefault="00000000" w:rsidP="0006129B">
            <w:pPr>
              <w:pStyle w:val="aa"/>
              <w:jc w:val="center"/>
              <w:rPr>
                <w:i/>
                <w:szCs w:val="24"/>
                <w:lang w:val="en-US"/>
              </w:rPr>
            </w:pPr>
            <m:oMathPara>
              <m:oMath>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в</m:t>
                    </m:r>
                  </m:sup>
                </m:sSubSup>
                <m:r>
                  <w:rPr>
                    <w:rFonts w:ascii="Cambria Math"/>
                    <w:szCs w:val="24"/>
                  </w:rPr>
                  <m:t>=</m:t>
                </m:r>
                <m:sSup>
                  <m:sSupPr>
                    <m:ctrlPr>
                      <w:rPr>
                        <w:rFonts w:ascii="Cambria Math" w:hAnsi="Cambria Math"/>
                        <w:i/>
                        <w:szCs w:val="24"/>
                        <w:lang w:val="en-US"/>
                      </w:rPr>
                    </m:ctrlPr>
                  </m:sSupPr>
                  <m:e>
                    <m:r>
                      <w:rPr>
                        <w:rFonts w:ascii="Cambria Math" w:hAnsi="Cambria Math"/>
                        <w:szCs w:val="24"/>
                        <w:lang w:val="en-US"/>
                      </w:rPr>
                      <m:t>t</m:t>
                    </m:r>
                  </m:e>
                  <m:sup>
                    <m:r>
                      <w:rPr>
                        <w:rFonts w:ascii="Cambria Math" w:hAnsi="Cambria Math"/>
                        <w:szCs w:val="24"/>
                      </w:rPr>
                      <m:t>нр</m:t>
                    </m:r>
                  </m:sup>
                </m:sSup>
                <m:r>
                  <w:rPr>
                    <w:rFonts w:ascii="Cambria Math"/>
                    <w:szCs w:val="24"/>
                  </w:rPr>
                  <m:t>+</m:t>
                </m:r>
                <m:f>
                  <m:fPr>
                    <m:ctrlPr>
                      <w:rPr>
                        <w:rFonts w:ascii="Cambria Math" w:hAnsi="Cambria Math"/>
                        <w:i/>
                        <w:szCs w:val="24"/>
                        <w:lang w:val="en-US"/>
                      </w:rPr>
                    </m:ctrlPr>
                  </m:fPr>
                  <m:num>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rPr>
                      <m:t>-</m:t>
                    </m:r>
                    <m:sSup>
                      <m:sSupPr>
                        <m:ctrlPr>
                          <w:rPr>
                            <w:rFonts w:ascii="Cambria Math" w:hAnsi="Cambria Math"/>
                            <w:i/>
                            <w:szCs w:val="24"/>
                            <w:lang w:val="en-US"/>
                          </w:rPr>
                        </m:ctrlPr>
                      </m:sSupPr>
                      <m:e>
                        <m:r>
                          <w:rPr>
                            <w:rFonts w:ascii="Cambria Math" w:hAnsi="Cambria Math"/>
                            <w:szCs w:val="24"/>
                            <w:lang w:val="en-US"/>
                          </w:rPr>
                          <m:t>t</m:t>
                        </m:r>
                      </m:e>
                      <m:sup>
                        <m:r>
                          <w:rPr>
                            <w:rFonts w:ascii="Cambria Math" w:hAnsi="Cambria Math"/>
                            <w:szCs w:val="24"/>
                          </w:rPr>
                          <m:t>нр</m:t>
                        </m:r>
                      </m:sup>
                    </m:sSup>
                    <m:r>
                      <w:rPr>
                        <w:rFonts w:ascii="Cambria Math" w:hAnsi="Cambria Math"/>
                        <w:szCs w:val="24"/>
                      </w:rPr>
                      <m:t>-</m:t>
                    </m:r>
                    <m:r>
                      <w:rPr>
                        <w:rFonts w:ascii="Cambria Math"/>
                        <w:szCs w:val="24"/>
                      </w:rPr>
                      <m:t xml:space="preserve"> </m:t>
                    </m:r>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hAnsi="Cambria Math"/>
                        <w:szCs w:val="24"/>
                      </w:rPr>
                      <m:t>∙</m:t>
                    </m:r>
                    <m:d>
                      <m:dPr>
                        <m:ctrlPr>
                          <w:rPr>
                            <w:rFonts w:ascii="Cambria Math" w:hAnsi="Cambria Math"/>
                            <w:i/>
                            <w:szCs w:val="24"/>
                            <w:lang w:val="en-US"/>
                          </w:rPr>
                        </m:ctrlPr>
                      </m:dPr>
                      <m:e>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rPr>
                          <m:t>-</m:t>
                        </m:r>
                        <m:sSup>
                          <m:sSupPr>
                            <m:ctrlPr>
                              <w:rPr>
                                <w:rFonts w:ascii="Cambria Math" w:hAnsi="Cambria Math"/>
                                <w:i/>
                                <w:szCs w:val="24"/>
                              </w:rPr>
                            </m:ctrlPr>
                          </m:sSupPr>
                          <m:e>
                            <m:r>
                              <w:rPr>
                                <w:rFonts w:ascii="Cambria Math" w:hAnsi="Cambria Math"/>
                                <w:szCs w:val="24"/>
                                <w:lang w:val="en-US"/>
                              </w:rPr>
                              <m:t>t</m:t>
                            </m:r>
                          </m:e>
                          <m:sup>
                            <m:r>
                              <w:rPr>
                                <w:rFonts w:ascii="Cambria Math" w:hAnsi="Cambria Math"/>
                                <w:szCs w:val="24"/>
                              </w:rPr>
                              <m:t>нр</m:t>
                            </m:r>
                          </m:sup>
                        </m:sSup>
                      </m:e>
                    </m:d>
                  </m:num>
                  <m:den>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bSup>
                                  <m:sSubSupPr>
                                    <m:ctrlPr>
                                      <w:rPr>
                                        <w:rFonts w:ascii="Cambria Math" w:hAnsi="Cambria Math"/>
                                        <w:i/>
                                        <w:szCs w:val="24"/>
                                      </w:rPr>
                                    </m:ctrlPr>
                                  </m:sSubSupPr>
                                  <m:e>
                                    <m:r>
                                      <w:rPr>
                                        <w:rFonts w:ascii="Cambria Math" w:hAnsi="Cambria Math"/>
                                        <w:szCs w:val="24"/>
                                      </w:rPr>
                                      <m:t>z</m:t>
                                    </m:r>
                                  </m:e>
                                  <m:sub>
                                    <m:r>
                                      <w:rPr>
                                        <w:rFonts w:ascii="Cambria Math" w:hAnsi="Cambria Math"/>
                                        <w:szCs w:val="24"/>
                                      </w:rPr>
                                      <m:t>f</m:t>
                                    </m:r>
                                  </m:sub>
                                  <m:sup>
                                    <m:r>
                                      <w:rPr>
                                        <w:rFonts w:ascii="Cambria Math" w:hAnsi="Cambria Math"/>
                                        <w:szCs w:val="24"/>
                                      </w:rPr>
                                      <m:t>в</m:t>
                                    </m:r>
                                  </m:sup>
                                </m:sSubSup>
                              </m:num>
                              <m:den>
                                <m:sSub>
                                  <m:sSubPr>
                                    <m:ctrlPr>
                                      <w:rPr>
                                        <w:rFonts w:ascii="Cambria Math" w:hAnsi="Cambria Math"/>
                                        <w:i/>
                                        <w:szCs w:val="24"/>
                                      </w:rPr>
                                    </m:ctrlPr>
                                  </m:sSubPr>
                                  <m:e>
                                    <m:r>
                                      <w:rPr>
                                        <w:rFonts w:ascii="Cambria Math" w:hAnsi="Cambria Math"/>
                                        <w:szCs w:val="24"/>
                                      </w:rPr>
                                      <m:t>β</m:t>
                                    </m:r>
                                  </m:e>
                                  <m:sub>
                                    <m:r>
                                      <w:rPr>
                                        <w:rFonts w:ascii="Cambria Math" w:hAnsi="Cambria Math"/>
                                        <w:szCs w:val="24"/>
                                        <w:lang w:val="en-US"/>
                                      </w:rPr>
                                      <m:t>j</m:t>
                                    </m:r>
                                  </m:sub>
                                </m:sSub>
                              </m:den>
                            </m:f>
                          </m:e>
                        </m:d>
                      </m:sup>
                    </m:sSup>
                  </m:den>
                </m:f>
                <m:r>
                  <w:rPr>
                    <w:rFonts w:ascii="Cambria Math"/>
                    <w:szCs w:val="24"/>
                  </w:rPr>
                  <m:t>+</m:t>
                </m:r>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hAnsi="Cambria Math"/>
                    <w:szCs w:val="24"/>
                  </w:rPr>
                  <m:t>∙</m:t>
                </m:r>
                <m:d>
                  <m:dPr>
                    <m:ctrlPr>
                      <w:rPr>
                        <w:rFonts w:ascii="Cambria Math" w:hAnsi="Cambria Math"/>
                        <w:i/>
                        <w:szCs w:val="24"/>
                        <w:lang w:val="en-US"/>
                      </w:rPr>
                    </m:ctrlPr>
                  </m:dPr>
                  <m:e>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lang w:val="en-US"/>
                      </w:rPr>
                      <m:t>-</m:t>
                    </m:r>
                    <m:sSup>
                      <m:sSupPr>
                        <m:ctrlPr>
                          <w:rPr>
                            <w:rFonts w:ascii="Cambria Math" w:hAnsi="Cambria Math"/>
                            <w:i/>
                            <w:szCs w:val="24"/>
                          </w:rPr>
                        </m:ctrlPr>
                      </m:sSupPr>
                      <m:e>
                        <m:r>
                          <w:rPr>
                            <w:rFonts w:ascii="Cambria Math" w:hAnsi="Cambria Math"/>
                            <w:szCs w:val="24"/>
                            <w:lang w:val="en-US"/>
                          </w:rPr>
                          <m:t>t</m:t>
                        </m:r>
                      </m:e>
                      <m:sup>
                        <m:r>
                          <w:rPr>
                            <w:rFonts w:ascii="Cambria Math" w:hAnsi="Cambria Math"/>
                            <w:szCs w:val="24"/>
                          </w:rPr>
                          <m:t>нр</m:t>
                        </m:r>
                      </m:sup>
                    </m:sSup>
                  </m:e>
                </m:d>
                <m:r>
                  <w:rPr>
                    <w:rFonts w:ascii="Cambria Math"/>
                    <w:szCs w:val="24"/>
                    <w:lang w:val="en-US"/>
                  </w:rPr>
                  <m:t xml:space="preserve">, </m:t>
                </m:r>
                <m:sPre>
                  <m:sPrePr>
                    <m:ctrlPr>
                      <w:rPr>
                        <w:rFonts w:ascii="Cambria Math" w:hAnsi="Cambria Math"/>
                        <w:i/>
                        <w:szCs w:val="24"/>
                        <w:lang w:val="en-US"/>
                      </w:rPr>
                    </m:ctrlPr>
                  </m:sPrePr>
                  <m:sub/>
                  <m:sup>
                    <m:r>
                      <w:rPr>
                        <w:rFonts w:ascii="Cambria Math"/>
                        <w:szCs w:val="24"/>
                        <w:lang w:val="en-US"/>
                      </w:rPr>
                      <m:t>0</m:t>
                    </m:r>
                  </m:sup>
                  <m:e>
                    <m:r>
                      <w:rPr>
                        <w:rFonts w:ascii="Cambria Math" w:hAnsi="Cambria Math"/>
                        <w:szCs w:val="24"/>
                        <w:lang w:val="en-US"/>
                      </w:rPr>
                      <m:t>C</m:t>
                    </m:r>
                  </m:e>
                </m:sPre>
              </m:oMath>
            </m:oMathPara>
          </w:p>
        </w:tc>
        <w:tc>
          <w:tcPr>
            <w:tcW w:w="975" w:type="dxa"/>
            <w:vAlign w:val="center"/>
          </w:tcPr>
          <w:p w14:paraId="4FA40454" w14:textId="77777777" w:rsidR="00517EF6" w:rsidRPr="009E4337" w:rsidRDefault="00517EF6" w:rsidP="0006129B">
            <w:pPr>
              <w:pStyle w:val="aa"/>
              <w:jc w:val="center"/>
              <w:rPr>
                <w:szCs w:val="24"/>
              </w:rPr>
            </w:pPr>
            <w:bookmarkStart w:id="220" w:name="_Ref374096783"/>
            <w:r w:rsidRPr="009E4337">
              <w:rPr>
                <w:szCs w:val="24"/>
              </w:rPr>
              <w:t>(</w:t>
            </w:r>
            <w:r w:rsidR="008A3CE6" w:rsidRPr="009E4337">
              <w:rPr>
                <w:szCs w:val="24"/>
              </w:rPr>
              <w:fldChar w:fldCharType="begin"/>
            </w:r>
            <w:r w:rsidRPr="009E4337">
              <w:rPr>
                <w:szCs w:val="24"/>
              </w:rPr>
              <w:instrText xml:space="preserve"> SEQ Список_формул \* ARABIC </w:instrText>
            </w:r>
            <w:r w:rsidR="008A3CE6" w:rsidRPr="009E4337">
              <w:rPr>
                <w:szCs w:val="24"/>
              </w:rPr>
              <w:fldChar w:fldCharType="separate"/>
            </w:r>
            <w:r w:rsidR="00743685" w:rsidRPr="009E4337">
              <w:rPr>
                <w:noProof/>
                <w:szCs w:val="24"/>
              </w:rPr>
              <w:t>8</w:t>
            </w:r>
            <w:r w:rsidR="008A3CE6" w:rsidRPr="009E4337">
              <w:rPr>
                <w:szCs w:val="24"/>
              </w:rPr>
              <w:fldChar w:fldCharType="end"/>
            </w:r>
            <w:r w:rsidRPr="009E4337">
              <w:rPr>
                <w:szCs w:val="24"/>
              </w:rPr>
              <w:t>)</w:t>
            </w:r>
            <w:bookmarkEnd w:id="220"/>
          </w:p>
        </w:tc>
      </w:tr>
    </w:tbl>
    <w:p w14:paraId="5462CC5A" w14:textId="77777777" w:rsidR="00517EF6" w:rsidRPr="009E4337" w:rsidRDefault="00517EF6" w:rsidP="0006129B">
      <w:r w:rsidRPr="009E4337">
        <w:rPr>
          <w:rStyle w:val="FontStyle11"/>
          <w:sz w:val="24"/>
        </w:rPr>
        <w:t>где</w:t>
      </w:r>
      <w:r w:rsidR="002F5504" w:rsidRPr="009E4337">
        <w:rPr>
          <w:rStyle w:val="FontStyle11"/>
          <w:sz w:val="24"/>
        </w:rPr>
        <w:t xml:space="preserve"> </w:t>
      </w:r>
      <m:oMath>
        <m:sSubSup>
          <m:sSubSupPr>
            <m:ctrlPr>
              <w:rPr>
                <w:rFonts w:ascii="Cambria Math" w:hAnsi="Cambria Math"/>
                <w:i/>
              </w:rPr>
            </m:ctrlPr>
          </m:sSubSupPr>
          <m:e>
            <m:r>
              <m:rPr>
                <m:sty m:val="p"/>
              </m:rPr>
              <w:rPr>
                <w:rFonts w:ascii="Cambria Math"/>
              </w:rPr>
              <m:t>t</m:t>
            </m:r>
          </m:e>
          <m:sub>
            <m:r>
              <m:rPr>
                <m:sty m:val="p"/>
              </m:rPr>
              <w:rPr>
                <w:rFonts w:ascii="Cambria Math"/>
                <w:lang w:val="en-US"/>
              </w:rPr>
              <m:t>j</m:t>
            </m:r>
          </m:sub>
          <m:sup>
            <m:r>
              <m:rPr>
                <m:sty m:val="p"/>
              </m:rPr>
              <w:rPr>
                <w:rFonts w:ascii="Cambria Math" w:hAnsi="Cambria Math"/>
              </w:rPr>
              <m:t>вр</m:t>
            </m:r>
          </m:sup>
        </m:sSubSup>
      </m:oMath>
      <w:r w:rsidRPr="009E4337">
        <w:t xml:space="preserve"> - расчетная температура воздуха в здании </w:t>
      </w:r>
      <w:r w:rsidRPr="009E4337">
        <w:rPr>
          <w:i/>
          <w:lang w:val="en-US"/>
        </w:rPr>
        <w:t>j</w:t>
      </w:r>
      <w:r w:rsidRPr="009E4337">
        <w:t>-го потребителя,</w:t>
      </w:r>
      <w:r w:rsidRPr="009E4337">
        <w:rPr>
          <w:vertAlign w:val="superscript"/>
        </w:rPr>
        <w:t xml:space="preserve"> 0</w:t>
      </w:r>
      <w:r w:rsidRPr="009E4337">
        <w:t>С;</w:t>
      </w:r>
    </w:p>
    <w:p w14:paraId="6D467262" w14:textId="77777777" w:rsidR="00517EF6" w:rsidRPr="009E4337" w:rsidRDefault="00517EF6" w:rsidP="0006129B">
      <w:pPr>
        <w:ind w:firstLine="426"/>
      </w:pPr>
      <w:r w:rsidRPr="009E4337">
        <w:t xml:space="preserve"> </w:t>
      </w:r>
      <m:oMath>
        <m:sSup>
          <m:sSupPr>
            <m:ctrlPr>
              <w:rPr>
                <w:rFonts w:ascii="Cambria Math" w:hAnsi="Cambria Math"/>
                <w:i/>
              </w:rPr>
            </m:ctrlPr>
          </m:sSupPr>
          <m:e>
            <m:r>
              <m:rPr>
                <m:sty m:val="p"/>
              </m:rPr>
              <w:rPr>
                <w:rFonts w:ascii="Cambria Math"/>
              </w:rPr>
              <m:t>t</m:t>
            </m:r>
          </m:e>
          <m:sup>
            <m:r>
              <m:rPr>
                <m:sty m:val="p"/>
              </m:rPr>
              <w:rPr>
                <w:rFonts w:ascii="Cambria Math" w:hAnsi="Cambria Math"/>
              </w:rPr>
              <m:t>нр</m:t>
            </m:r>
          </m:sup>
        </m:sSup>
      </m:oMath>
      <w:r w:rsidRPr="009E4337">
        <w:t xml:space="preserve"> - расчетная для отопления температура наружного воздуха,</w:t>
      </w:r>
      <w:r w:rsidRPr="009E4337">
        <w:rPr>
          <w:vertAlign w:val="superscript"/>
        </w:rPr>
        <w:t xml:space="preserve"> 0</w:t>
      </w:r>
      <w:r w:rsidRPr="009E4337">
        <w:t>С;</w:t>
      </w:r>
    </w:p>
    <w:p w14:paraId="429F03B3" w14:textId="77777777" w:rsidR="00517EF6" w:rsidRPr="009E4337" w:rsidRDefault="00517EF6" w:rsidP="0006129B">
      <w:pPr>
        <w:ind w:left="1078" w:hanging="652"/>
      </w:pPr>
      <w:r w:rsidRPr="009E4337">
        <w:t xml:space="preserve"> </w:t>
      </w:r>
      <m:oMath>
        <m:sSub>
          <m:sSubPr>
            <m:ctrlPr>
              <w:rPr>
                <w:rFonts w:ascii="Cambria Math" w:hAnsi="Cambria Math"/>
                <w:i/>
                <w:lang w:val="en-US"/>
              </w:rPr>
            </m:ctrlPr>
          </m:sSubPr>
          <m:e>
            <m:r>
              <m:rPr>
                <m:sty m:val="p"/>
              </m:rPr>
              <w:rPr>
                <w:rFonts w:ascii="Cambria Math"/>
                <w:lang w:val="en-US"/>
              </w:rPr>
              <m:t>q</m:t>
            </m:r>
          </m:e>
          <m:sub>
            <m:r>
              <m:rPr>
                <m:sty m:val="p"/>
              </m:rPr>
              <w:rPr>
                <w:rFonts w:ascii="Cambria Math"/>
                <w:lang w:val="en-US"/>
              </w:rPr>
              <m:t>j</m:t>
            </m:r>
            <m:r>
              <m:rPr>
                <m:sty m:val="p"/>
              </m:rPr>
              <w:rPr>
                <w:rFonts w:ascii="Cambria Math"/>
              </w:rPr>
              <m:t>,</m:t>
            </m:r>
            <m:r>
              <m:rPr>
                <m:sty m:val="p"/>
              </m:rPr>
              <w:rPr>
                <w:rFonts w:ascii="Cambria Math"/>
                <w:lang w:val="en-US"/>
              </w:rPr>
              <m:t>f</m:t>
            </m:r>
          </m:sub>
        </m:sSub>
      </m:oMath>
      <w:r w:rsidRPr="009E4337">
        <w:t xml:space="preserve"> – часовой расх</w:t>
      </w:r>
      <w:r w:rsidR="002664F2" w:rsidRPr="009E4337">
        <w:t xml:space="preserve">од </w:t>
      </w:r>
      <w:r w:rsidRPr="009E4337">
        <w:t xml:space="preserve">тепла у </w:t>
      </w:r>
      <w:r w:rsidRPr="009E4337">
        <w:rPr>
          <w:i/>
          <w:lang w:val="en-US"/>
        </w:rPr>
        <w:t>j</w:t>
      </w:r>
      <w:r w:rsidRPr="009E4337">
        <w:t>-го потребителя при отказе</w:t>
      </w:r>
      <w:r w:rsidRPr="009E4337">
        <w:rPr>
          <w:i/>
        </w:rPr>
        <w:t xml:space="preserve"> </w:t>
      </w:r>
      <w:r w:rsidRPr="009E4337">
        <w:rPr>
          <w:i/>
          <w:lang w:val="en-US"/>
        </w:rPr>
        <w:t>f</w:t>
      </w:r>
      <w:r w:rsidRPr="009E4337">
        <w:rPr>
          <w:i/>
        </w:rPr>
        <w:t>-</w:t>
      </w:r>
      <w:r w:rsidRPr="009E4337">
        <w:t xml:space="preserve">го элемента при </w:t>
      </w:r>
      <m:oMath>
        <m:sSup>
          <m:sSupPr>
            <m:ctrlPr>
              <w:rPr>
                <w:rFonts w:ascii="Cambria Math" w:hAnsi="Cambria Math"/>
                <w:i/>
              </w:rPr>
            </m:ctrlPr>
          </m:sSupPr>
          <m:e>
            <m:r>
              <m:rPr>
                <m:sty m:val="p"/>
              </m:rPr>
              <w:rPr>
                <w:rFonts w:ascii="Cambria Math"/>
              </w:rPr>
              <m:t>t</m:t>
            </m:r>
          </m:e>
          <m:sup>
            <m:r>
              <m:rPr>
                <m:sty m:val="p"/>
              </m:rPr>
              <w:rPr>
                <w:rFonts w:ascii="Cambria Math" w:hAnsi="Cambria Math"/>
              </w:rPr>
              <m:t>нр</m:t>
            </m:r>
          </m:sup>
        </m:sSup>
      </m:oMath>
      <w:r w:rsidRPr="009E4337">
        <w:t>, Гкал/ч;</w:t>
      </w:r>
    </w:p>
    <w:p w14:paraId="695DCBA8" w14:textId="77777777" w:rsidR="00517EF6" w:rsidRPr="009E4337" w:rsidRDefault="00000000" w:rsidP="0006129B">
      <w:pPr>
        <w:ind w:firstLine="426"/>
      </w:pPr>
      <m:oMath>
        <m:sSubSup>
          <m:sSubSupPr>
            <m:ctrlPr>
              <w:rPr>
                <w:rFonts w:ascii="Cambria Math" w:hAnsi="Cambria Math"/>
                <w:i/>
              </w:rPr>
            </m:ctrlPr>
          </m:sSubSupPr>
          <m:e>
            <m:r>
              <m:rPr>
                <m:sty m:val="p"/>
              </m:rPr>
              <w:rPr>
                <w:rFonts w:ascii="Cambria Math"/>
                <w:lang w:val="en-US"/>
              </w:rPr>
              <m:t>q</m:t>
            </m:r>
          </m:e>
          <m:sub>
            <m:r>
              <m:rPr>
                <m:sty m:val="p"/>
              </m:rPr>
              <w:rPr>
                <w:rFonts w:ascii="Cambria Math"/>
              </w:rPr>
              <m:t>j</m:t>
            </m:r>
          </m:sub>
          <m:sup>
            <m:r>
              <m:rPr>
                <m:sty m:val="p"/>
              </m:rPr>
              <w:rPr>
                <w:rFonts w:ascii="Cambria Math" w:hAnsi="Cambria Math"/>
              </w:rPr>
              <m:t>р</m:t>
            </m:r>
          </m:sup>
        </m:sSubSup>
      </m:oMath>
      <w:r w:rsidR="00517EF6" w:rsidRPr="009E4337">
        <w:t xml:space="preserve">– расчетная часовая нагрузка </w:t>
      </w:r>
      <w:r w:rsidR="00517EF6" w:rsidRPr="009E4337">
        <w:rPr>
          <w:i/>
          <w:lang w:val="en-US"/>
        </w:rPr>
        <w:t>j</w:t>
      </w:r>
      <w:r w:rsidR="00517EF6" w:rsidRPr="009E4337">
        <w:t>-го потребителя при</w:t>
      </w:r>
      <w:r w:rsidR="002F5504" w:rsidRPr="009E4337">
        <w:t xml:space="preserve"> </w:t>
      </w:r>
      <m:oMath>
        <m:sSup>
          <m:sSupPr>
            <m:ctrlPr>
              <w:rPr>
                <w:rFonts w:ascii="Cambria Math" w:hAnsi="Cambria Math"/>
                <w:i/>
              </w:rPr>
            </m:ctrlPr>
          </m:sSupPr>
          <m:e>
            <m:r>
              <m:rPr>
                <m:sty m:val="p"/>
              </m:rPr>
              <w:rPr>
                <w:rFonts w:ascii="Cambria Math"/>
              </w:rPr>
              <m:t>t</m:t>
            </m:r>
          </m:e>
          <m:sup>
            <m:r>
              <m:rPr>
                <m:sty m:val="p"/>
              </m:rPr>
              <w:rPr>
                <w:rFonts w:ascii="Cambria Math" w:hAnsi="Cambria Math"/>
              </w:rPr>
              <m:t>нр</m:t>
            </m:r>
          </m:sup>
        </m:sSup>
      </m:oMath>
      <w:r w:rsidR="00517EF6" w:rsidRPr="009E4337">
        <w:t>, Гкал/ч;</w:t>
      </w:r>
    </w:p>
    <w:p w14:paraId="4E5ADFDF" w14:textId="77777777" w:rsidR="00517EF6" w:rsidRPr="009E4337" w:rsidRDefault="00000000" w:rsidP="0006129B">
      <w:pPr>
        <w:ind w:left="1638" w:hanging="1213"/>
      </w:pPr>
      <m:oMath>
        <m:sSub>
          <m:sSubPr>
            <m:ctrlPr>
              <w:rPr>
                <w:rFonts w:ascii="Cambria Math" w:hAnsi="Cambria Math"/>
                <w:i/>
                <w:lang w:val="en-US"/>
              </w:rPr>
            </m:ctrlPr>
          </m:sSubPr>
          <m:e>
            <m:acc>
              <m:accPr>
                <m:chr m:val="̅"/>
                <m:ctrlPr>
                  <w:rPr>
                    <w:rFonts w:ascii="Cambria Math" w:hAnsi="Cambria Math"/>
                    <w:i/>
                    <w:lang w:val="en-US"/>
                  </w:rPr>
                </m:ctrlPr>
              </m:accPr>
              <m:e>
                <m:r>
                  <w:rPr>
                    <w:rFonts w:ascii="Cambria Math" w:hAnsi="Cambria Math"/>
                    <w:lang w:val="en-US"/>
                  </w:rPr>
                  <m:t>q</m:t>
                </m:r>
              </m:e>
            </m:acc>
          </m:e>
          <m:sub>
            <m:r>
              <w:rPr>
                <w:rFonts w:ascii="Cambria Math" w:hAnsi="Cambria Math"/>
                <w:lang w:val="en-US"/>
              </w:rPr>
              <m:t>j</m:t>
            </m:r>
            <m:r>
              <w:rPr>
                <w:rFonts w:ascii="Cambria Math"/>
              </w:rPr>
              <m:t>,</m:t>
            </m:r>
            <m:r>
              <w:rPr>
                <w:rFonts w:ascii="Cambria Math" w:hAnsi="Cambria Math"/>
                <w:lang w:val="en-US"/>
              </w:rPr>
              <m:t>f</m:t>
            </m:r>
          </m:sub>
        </m:sSub>
        <m:r>
          <w:rPr>
            <w:rFonts w:ascii="Cambria Math"/>
          </w:rPr>
          <m:t>=</m:t>
        </m:r>
        <m:f>
          <m:fPr>
            <m:ctrlPr>
              <w:rPr>
                <w:rFonts w:ascii="Cambria Math" w:hAnsi="Cambria Math"/>
                <w:i/>
              </w:rPr>
            </m:ctrlPr>
          </m:fPr>
          <m:num>
            <m:sSub>
              <m:sSubPr>
                <m:ctrlPr>
                  <w:rPr>
                    <w:rFonts w:ascii="Cambria Math" w:hAnsi="Cambria Math"/>
                    <w:i/>
                  </w:rPr>
                </m:ctrlPr>
              </m:sSubPr>
              <m:e>
                <m:r>
                  <w:rPr>
                    <w:rFonts w:ascii="Cambria Math" w:hAnsi="Cambria Math"/>
                    <w:lang w:val="en-US"/>
                  </w:rPr>
                  <m:t>q</m:t>
                </m:r>
                <m:ctrlPr>
                  <w:rPr>
                    <w:rFonts w:ascii="Cambria Math" w:hAnsi="Cambria Math"/>
                    <w:i/>
                    <w:lang w:val="en-US"/>
                  </w:rPr>
                </m:ctrlPr>
              </m:e>
              <m:sub>
                <m:r>
                  <w:rPr>
                    <w:rFonts w:ascii="Cambria Math" w:hAnsi="Cambria Math"/>
                    <w:lang w:val="en-US"/>
                  </w:rPr>
                  <m:t>j</m:t>
                </m:r>
                <m:r>
                  <w:rPr>
                    <w:rFonts w:ascii="Cambria Math"/>
                  </w:rPr>
                  <m:t>,</m:t>
                </m:r>
                <m:r>
                  <w:rPr>
                    <w:rFonts w:ascii="Cambria Math" w:hAnsi="Cambria Math"/>
                    <w:lang w:val="en-US"/>
                  </w:rPr>
                  <m:t>f</m:t>
                </m:r>
              </m:sub>
            </m:sSub>
          </m:num>
          <m:den>
            <m:sSubSup>
              <m:sSubSupPr>
                <m:ctrlPr>
                  <w:rPr>
                    <w:rFonts w:ascii="Cambria Math" w:hAnsi="Cambria Math"/>
                    <w:i/>
                  </w:rPr>
                </m:ctrlPr>
              </m:sSubSupPr>
              <m:e>
                <m:r>
                  <w:rPr>
                    <w:rFonts w:ascii="Cambria Math" w:hAnsi="Cambria Math"/>
                    <w:lang w:val="en-US"/>
                  </w:rPr>
                  <m:t>q</m:t>
                </m:r>
              </m:e>
              <m:sub>
                <m:r>
                  <w:rPr>
                    <w:rFonts w:ascii="Cambria Math" w:hAnsi="Cambria Math"/>
                  </w:rPr>
                  <m:t>j</m:t>
                </m:r>
              </m:sub>
              <m:sup>
                <m:r>
                  <w:rPr>
                    <w:rFonts w:ascii="Cambria Math" w:hAnsi="Cambria Math"/>
                  </w:rPr>
                  <m:t>р</m:t>
                </m:r>
              </m:sup>
            </m:sSubSup>
          </m:den>
        </m:f>
      </m:oMath>
      <w:r w:rsidR="00517EF6" w:rsidRPr="009E4337">
        <w:t xml:space="preserve"> – относительный часовой расх</w:t>
      </w:r>
      <w:r w:rsidR="002664F2" w:rsidRPr="009E4337">
        <w:t xml:space="preserve">од </w:t>
      </w:r>
      <w:r w:rsidR="00517EF6" w:rsidRPr="009E4337">
        <w:t xml:space="preserve">тепла у </w:t>
      </w:r>
      <w:r w:rsidR="00517EF6" w:rsidRPr="009E4337">
        <w:rPr>
          <w:i/>
          <w:lang w:val="en-US"/>
        </w:rPr>
        <w:t>j</w:t>
      </w:r>
      <w:r w:rsidR="00517EF6" w:rsidRPr="009E4337">
        <w:t xml:space="preserve">-го потребителя при отказе </w:t>
      </w:r>
      <w:r w:rsidR="00517EF6" w:rsidRPr="009E4337">
        <w:rPr>
          <w:i/>
          <w:lang w:val="en-US"/>
        </w:rPr>
        <w:t>f</w:t>
      </w:r>
      <w:r w:rsidR="00517EF6" w:rsidRPr="009E4337">
        <w:t>-го элемента при</w:t>
      </w:r>
      <w:r w:rsidR="002F5504" w:rsidRPr="009E4337">
        <w:t xml:space="preserve"> </w:t>
      </w:r>
      <m:oMath>
        <m:sSup>
          <m:sSupPr>
            <m:ctrlPr>
              <w:rPr>
                <w:rFonts w:ascii="Cambria Math" w:hAnsi="Cambria Math"/>
                <w:i/>
              </w:rPr>
            </m:ctrlPr>
          </m:sSupPr>
          <m:e>
            <m:r>
              <m:rPr>
                <m:sty m:val="p"/>
              </m:rPr>
              <w:rPr>
                <w:rFonts w:ascii="Cambria Math"/>
              </w:rPr>
              <m:t>t</m:t>
            </m:r>
          </m:e>
          <m:sup>
            <m:r>
              <m:rPr>
                <m:sty m:val="p"/>
              </m:rPr>
              <w:rPr>
                <w:rFonts w:ascii="Cambria Math" w:hAnsi="Cambria Math"/>
              </w:rPr>
              <m:t>нр</m:t>
            </m:r>
          </m:sup>
        </m:sSup>
      </m:oMath>
      <w:r w:rsidR="00517EF6" w:rsidRPr="009E4337">
        <w:t>:</w:t>
      </w:r>
    </w:p>
    <w:p w14:paraId="0F4B40D0" w14:textId="77777777" w:rsidR="00517EF6" w:rsidRPr="009E4337" w:rsidRDefault="00517EF6" w:rsidP="0006129B">
      <w:pPr>
        <w:ind w:firstLine="426"/>
      </w:pPr>
      <w:r w:rsidRPr="009E4337">
        <w:t xml:space="preserve"> </w:t>
      </w:r>
      <m:oMath>
        <m:sSubSup>
          <m:sSubSupPr>
            <m:ctrlPr>
              <w:rPr>
                <w:rFonts w:ascii="Cambria Math" w:hAnsi="Cambria Math"/>
                <w:bCs/>
                <w:i/>
              </w:rPr>
            </m:ctrlPr>
          </m:sSubSupPr>
          <m:e>
            <m:r>
              <m:rPr>
                <m:sty m:val="p"/>
              </m:rPr>
              <w:rPr>
                <w:rFonts w:ascii="Cambria Math"/>
              </w:rPr>
              <m:t>z</m:t>
            </m:r>
          </m:e>
          <m:sub>
            <m:r>
              <m:rPr>
                <m:sty m:val="p"/>
              </m:rPr>
              <w:rPr>
                <w:rFonts w:ascii="Cambria Math"/>
                <w:lang w:val="en-US"/>
              </w:rPr>
              <m:t>f</m:t>
            </m:r>
          </m:sub>
          <m:sup>
            <m:r>
              <m:rPr>
                <m:sty m:val="p"/>
              </m:rPr>
              <w:rPr>
                <w:rFonts w:ascii="Cambria Math" w:hAnsi="Cambria Math"/>
              </w:rPr>
              <m:t>в</m:t>
            </m:r>
          </m:sup>
        </m:sSubSup>
      </m:oMath>
      <w:r w:rsidRPr="009E4337">
        <w:t xml:space="preserve">- время восстановления </w:t>
      </w:r>
      <w:r w:rsidRPr="009E4337">
        <w:rPr>
          <w:i/>
          <w:lang w:val="en-US"/>
        </w:rPr>
        <w:t>f</w:t>
      </w:r>
      <w:r w:rsidRPr="009E4337">
        <w:t>-го элемента ТС, ч;</w:t>
      </w:r>
    </w:p>
    <w:p w14:paraId="55021406" w14:textId="77777777" w:rsidR="00517EF6" w:rsidRPr="009E4337" w:rsidRDefault="00517EF6" w:rsidP="0006129B">
      <w:pPr>
        <w:ind w:firstLine="426"/>
      </w:pPr>
      <w:r w:rsidRPr="009E4337">
        <w:t xml:space="preserve"> </w:t>
      </w:r>
      <m:oMath>
        <m:sSub>
          <m:sSubPr>
            <m:ctrlPr>
              <w:rPr>
                <w:rFonts w:ascii="Cambria Math" w:hAnsi="Cambria Math"/>
                <w:i/>
              </w:rPr>
            </m:ctrlPr>
          </m:sSubPr>
          <m:e>
            <m:r>
              <w:rPr>
                <w:rFonts w:ascii="Cambria Math"/>
                <w:i/>
              </w:rPr>
              <w:sym w:font="Symbol" w:char="F062"/>
            </m:r>
          </m:e>
          <m:sub>
            <m:r>
              <m:rPr>
                <m:sty m:val="p"/>
              </m:rPr>
              <w:rPr>
                <w:rFonts w:ascii="Cambria Math"/>
              </w:rPr>
              <m:t>j</m:t>
            </m:r>
          </m:sub>
        </m:sSub>
      </m:oMath>
      <w:r w:rsidRPr="009E4337">
        <w:t xml:space="preserve">- коэффициент тепловой аккумуляции здания </w:t>
      </w:r>
      <w:r w:rsidRPr="009E4337">
        <w:rPr>
          <w:i/>
          <w:lang w:val="en-US"/>
        </w:rPr>
        <w:t>j</w:t>
      </w:r>
      <w:r w:rsidRPr="009E4337">
        <w:t>-го потребителя, ч.</w:t>
      </w:r>
    </w:p>
    <w:p w14:paraId="4BC70751" w14:textId="77777777" w:rsidR="00517EF6" w:rsidRPr="009E4337" w:rsidRDefault="00517EF6" w:rsidP="0006129B">
      <w:pPr>
        <w:rPr>
          <w:rStyle w:val="FontStyle11"/>
          <w:bCs/>
          <w:sz w:val="24"/>
        </w:rPr>
      </w:pPr>
    </w:p>
    <w:p w14:paraId="2D707FCD" w14:textId="77777777" w:rsidR="00517EF6" w:rsidRPr="009E4337" w:rsidRDefault="00BC55C3" w:rsidP="0006129B">
      <w:pPr>
        <w:pStyle w:val="aa"/>
        <w:tabs>
          <w:tab w:val="left" w:pos="851"/>
        </w:tabs>
        <w:autoSpaceDE w:val="0"/>
        <w:autoSpaceDN w:val="0"/>
        <w:adjustRightInd w:val="0"/>
        <w:ind w:firstLine="567"/>
        <w:rPr>
          <w:rStyle w:val="FontStyle11"/>
          <w:sz w:val="24"/>
          <w:szCs w:val="24"/>
        </w:rPr>
      </w:pPr>
      <w:r w:rsidRPr="009E4337">
        <w:rPr>
          <w:szCs w:val="24"/>
        </w:rPr>
        <w:t xml:space="preserve">8. </w:t>
      </w:r>
      <w:r w:rsidR="00517EF6" w:rsidRPr="009E4337">
        <w:rPr>
          <w:szCs w:val="24"/>
        </w:rPr>
        <w:t xml:space="preserve">Коэффициент готовности к обеспечению расчетного теплоснабжения </w:t>
      </w:r>
      <w:r w:rsidR="00517EF6" w:rsidRPr="009E4337">
        <w:rPr>
          <w:i/>
          <w:szCs w:val="24"/>
        </w:rPr>
        <w:t>j</w:t>
      </w:r>
      <w:r w:rsidR="00517EF6" w:rsidRPr="009E4337">
        <w:rPr>
          <w:szCs w:val="24"/>
        </w:rPr>
        <w:t>-го потребителя (определяется для каждого потребителя расчетной схемы ТС)</w:t>
      </w:r>
      <w:r w:rsidR="00517EF6" w:rsidRPr="009E4337">
        <w:rPr>
          <w:rStyle w:val="FontStyle11"/>
          <w:sz w:val="24"/>
          <w:szCs w:val="24"/>
        </w:rPr>
        <w:t>:</w:t>
      </w:r>
    </w:p>
    <w:tbl>
      <w:tblPr>
        <w:tblW w:w="9307" w:type="dxa"/>
        <w:jc w:val="center"/>
        <w:tblLook w:val="04A0" w:firstRow="1" w:lastRow="0" w:firstColumn="1" w:lastColumn="0" w:noHBand="0" w:noVBand="1"/>
      </w:tblPr>
      <w:tblGrid>
        <w:gridCol w:w="8556"/>
        <w:gridCol w:w="751"/>
      </w:tblGrid>
      <w:tr w:rsidR="009E4337" w:rsidRPr="009E4337" w14:paraId="2F319E04" w14:textId="77777777" w:rsidTr="00D60195">
        <w:trPr>
          <w:trHeight w:val="844"/>
          <w:jc w:val="center"/>
        </w:trPr>
        <w:tc>
          <w:tcPr>
            <w:tcW w:w="8556" w:type="dxa"/>
            <w:vAlign w:val="center"/>
          </w:tcPr>
          <w:p w14:paraId="4FE398FD" w14:textId="77777777" w:rsidR="00517EF6" w:rsidRPr="009E4337" w:rsidRDefault="00000000" w:rsidP="0006129B">
            <w:pPr>
              <w:pStyle w:val="aa"/>
              <w:jc w:val="center"/>
              <w:rPr>
                <w:szCs w:val="24"/>
              </w:rPr>
            </w:pPr>
            <m:oMath>
              <m:sSub>
                <m:sSubPr>
                  <m:ctrlPr>
                    <w:rPr>
                      <w:rFonts w:ascii="Cambria Math" w:hAnsi="Cambria Math"/>
                      <w:i/>
                      <w:szCs w:val="24"/>
                      <w:lang w:val="en-US"/>
                    </w:rPr>
                  </m:ctrlPr>
                </m:sSubPr>
                <m:e>
                  <m:r>
                    <w:rPr>
                      <w:rFonts w:ascii="Cambria Math" w:hAnsi="Cambria Math"/>
                      <w:szCs w:val="24"/>
                      <w:lang w:val="en-US"/>
                    </w:rPr>
                    <m:t>K</m:t>
                  </m:r>
                </m:e>
                <m:sub>
                  <m:r>
                    <w:rPr>
                      <w:rFonts w:ascii="Cambria Math" w:hAnsi="Cambria Math"/>
                      <w:szCs w:val="24"/>
                      <w:lang w:val="en-US"/>
                    </w:rPr>
                    <m:t>j</m:t>
                  </m:r>
                </m:sub>
              </m:sSub>
              <m:r>
                <w:rPr>
                  <w:rFonts w:ascii="Cambria Math"/>
                  <w:szCs w:val="24"/>
                </w:rPr>
                <m:t>=</m:t>
              </m:r>
              <m:sSub>
                <m:sSubPr>
                  <m:ctrlPr>
                    <w:rPr>
                      <w:rFonts w:ascii="Cambria Math" w:hAnsi="Cambria Math"/>
                      <w:i/>
                      <w:szCs w:val="24"/>
                    </w:rPr>
                  </m:ctrlPr>
                </m:sSubPr>
                <m:e>
                  <m:r>
                    <w:rPr>
                      <w:rFonts w:ascii="Cambria Math" w:hAnsi="Cambria Math"/>
                      <w:szCs w:val="24"/>
                      <w:lang w:val="en-US"/>
                    </w:rPr>
                    <m:t>p</m:t>
                  </m:r>
                </m:e>
                <m:sub>
                  <m:r>
                    <w:rPr>
                      <w:rFonts w:ascii="Cambria Math"/>
                      <w:szCs w:val="24"/>
                    </w:rPr>
                    <m:t>0</m:t>
                  </m:r>
                </m:sub>
              </m:sSub>
              <m:r>
                <w:rPr>
                  <w:rFonts w:ascii="Cambria Math"/>
                  <w:szCs w:val="24"/>
                </w:rPr>
                <m:t>+</m:t>
              </m:r>
              <m:nary>
                <m:naryPr>
                  <m:chr m:val="∑"/>
                  <m:limLoc m:val="undOvr"/>
                  <m:supHide m:val="1"/>
                  <m:ctrlPr>
                    <w:rPr>
                      <w:rFonts w:ascii="Cambria Math" w:hAnsi="Cambria Math"/>
                      <w:i/>
                      <w:szCs w:val="24"/>
                    </w:rPr>
                  </m:ctrlPr>
                </m:naryPr>
                <m:sub>
                  <m:r>
                    <w:rPr>
                      <w:rFonts w:ascii="Cambria Math" w:hAnsi="Cambria Math"/>
                      <w:szCs w:val="24"/>
                      <w:lang w:val="en-US"/>
                    </w:rPr>
                    <m:t>f</m:t>
                  </m:r>
                  <m:r>
                    <w:rPr>
                      <w:rFonts w:ascii="Cambria Math" w:hAnsi="Cambria Math"/>
                      <w:szCs w:val="24"/>
                    </w:rPr>
                    <m:t>∈</m:t>
                  </m:r>
                  <m:sSub>
                    <m:sSubPr>
                      <m:ctrlPr>
                        <w:rPr>
                          <w:rFonts w:ascii="Cambria Math" w:hAnsi="Cambria Math"/>
                          <w:i/>
                          <w:szCs w:val="24"/>
                          <w:lang w:val="en-US"/>
                        </w:rPr>
                      </m:ctrlPr>
                    </m:sSubPr>
                    <m:e>
                      <m:r>
                        <w:rPr>
                          <w:rFonts w:ascii="Cambria Math" w:hAnsi="Cambria Math"/>
                          <w:szCs w:val="24"/>
                          <w:lang w:val="en-US"/>
                        </w:rPr>
                        <m:t>F</m:t>
                      </m:r>
                      <m:ctrlPr>
                        <w:rPr>
                          <w:rFonts w:ascii="Cambria Math" w:hAnsi="Cambria Math"/>
                          <w:i/>
                          <w:szCs w:val="24"/>
                        </w:rPr>
                      </m:ctrlPr>
                    </m:e>
                    <m:sub>
                      <m:r>
                        <w:rPr>
                          <w:rFonts w:ascii="Cambria Math" w:hAnsi="Cambria Math"/>
                          <w:szCs w:val="24"/>
                          <w:lang w:val="en-US"/>
                        </w:rPr>
                        <m:t>j</m:t>
                      </m:r>
                    </m:sub>
                  </m:sSub>
                </m:sub>
                <m:sup/>
                <m:e>
                  <m:sSub>
                    <m:sSubPr>
                      <m:ctrlPr>
                        <w:rPr>
                          <w:rFonts w:ascii="Cambria Math" w:hAnsi="Cambria Math"/>
                          <w:i/>
                          <w:szCs w:val="24"/>
                        </w:rPr>
                      </m:ctrlPr>
                    </m:sSubPr>
                    <m:e>
                      <m:r>
                        <w:rPr>
                          <w:rFonts w:ascii="Cambria Math" w:hAnsi="Cambria Math"/>
                          <w:szCs w:val="24"/>
                          <w:lang w:val="en-US"/>
                        </w:rPr>
                        <m:t>p</m:t>
                      </m:r>
                    </m:e>
                    <m:sub>
                      <m:r>
                        <w:rPr>
                          <w:rFonts w:ascii="Cambria Math" w:hAnsi="Cambria Math"/>
                          <w:szCs w:val="24"/>
                          <w:lang w:val="en-US"/>
                        </w:rPr>
                        <m:t>f</m:t>
                      </m:r>
                    </m:sub>
                  </m:sSub>
                </m:e>
              </m:nary>
            </m:oMath>
            <w:r w:rsidR="00517EF6" w:rsidRPr="009E4337">
              <w:rPr>
                <w:szCs w:val="24"/>
              </w:rPr>
              <w:t>,</w:t>
            </w:r>
          </w:p>
        </w:tc>
        <w:tc>
          <w:tcPr>
            <w:tcW w:w="751" w:type="dxa"/>
            <w:vAlign w:val="center"/>
          </w:tcPr>
          <w:p w14:paraId="6971009E" w14:textId="77777777" w:rsidR="00517EF6" w:rsidRPr="009E4337" w:rsidRDefault="00517EF6" w:rsidP="0006129B">
            <w:pPr>
              <w:pStyle w:val="aa"/>
              <w:jc w:val="center"/>
              <w:rPr>
                <w:szCs w:val="24"/>
              </w:rPr>
            </w:pPr>
            <w:bookmarkStart w:id="221" w:name="_Ref374096511"/>
            <w:r w:rsidRPr="009E4337">
              <w:rPr>
                <w:szCs w:val="24"/>
              </w:rPr>
              <w:t>(</w:t>
            </w:r>
            <w:r w:rsidR="008A3CE6" w:rsidRPr="009E4337">
              <w:rPr>
                <w:rStyle w:val="FontStyle11"/>
                <w:sz w:val="24"/>
                <w:szCs w:val="24"/>
              </w:rPr>
              <w:fldChar w:fldCharType="begin"/>
            </w:r>
            <w:r w:rsidRPr="009E4337">
              <w:rPr>
                <w:rStyle w:val="FontStyle11"/>
                <w:sz w:val="24"/>
                <w:szCs w:val="24"/>
              </w:rPr>
              <w:instrText xml:space="preserve"> SEQ Список_формул \* ARABIC </w:instrText>
            </w:r>
            <w:r w:rsidR="008A3CE6" w:rsidRPr="009E4337">
              <w:rPr>
                <w:rStyle w:val="FontStyle11"/>
                <w:sz w:val="24"/>
                <w:szCs w:val="24"/>
              </w:rPr>
              <w:fldChar w:fldCharType="separate"/>
            </w:r>
            <w:r w:rsidR="00743685" w:rsidRPr="009E4337">
              <w:rPr>
                <w:rStyle w:val="FontStyle11"/>
                <w:noProof/>
                <w:sz w:val="24"/>
                <w:szCs w:val="24"/>
              </w:rPr>
              <w:t>9</w:t>
            </w:r>
            <w:r w:rsidR="008A3CE6" w:rsidRPr="009E4337">
              <w:rPr>
                <w:rStyle w:val="FontStyle11"/>
                <w:sz w:val="24"/>
                <w:szCs w:val="24"/>
              </w:rPr>
              <w:fldChar w:fldCharType="end"/>
            </w:r>
            <w:r w:rsidRPr="009E4337">
              <w:rPr>
                <w:szCs w:val="24"/>
              </w:rPr>
              <w:t>)</w:t>
            </w:r>
            <w:bookmarkEnd w:id="221"/>
          </w:p>
        </w:tc>
      </w:tr>
    </w:tbl>
    <w:p w14:paraId="1D87D985" w14:textId="77777777" w:rsidR="00517EF6" w:rsidRPr="009E4337" w:rsidRDefault="00517EF6" w:rsidP="0006129B">
      <w:pPr>
        <w:pStyle w:val="aa"/>
        <w:tabs>
          <w:tab w:val="left" w:pos="426"/>
        </w:tabs>
        <w:ind w:left="910" w:hanging="910"/>
        <w:rPr>
          <w:rStyle w:val="FontStyle11"/>
          <w:sz w:val="24"/>
          <w:szCs w:val="24"/>
        </w:rPr>
      </w:pPr>
      <w:r w:rsidRPr="009E4337">
        <w:rPr>
          <w:szCs w:val="24"/>
        </w:rPr>
        <w:lastRenderedPageBreak/>
        <w:t>где:</w:t>
      </w:r>
      <m:oMath>
        <m:r>
          <w:rPr>
            <w:rFonts w:ascii="Cambria Math"/>
            <w:szCs w:val="24"/>
            <w:vertAlign w:val="subscript"/>
          </w:rPr>
          <m:t xml:space="preserve"> </m:t>
        </m:r>
        <m:sSub>
          <m:sSubPr>
            <m:ctrlPr>
              <w:rPr>
                <w:rFonts w:ascii="Cambria Math" w:hAnsi="Cambria Math"/>
                <w:i/>
                <w:szCs w:val="24"/>
                <w:vertAlign w:val="subscript"/>
                <w:lang w:val="en-US"/>
              </w:rPr>
            </m:ctrlPr>
          </m:sSubPr>
          <m:e>
            <m:r>
              <m:rPr>
                <m:sty m:val="p"/>
              </m:rPr>
              <w:rPr>
                <w:rFonts w:ascii="Cambria Math"/>
                <w:szCs w:val="24"/>
                <w:vertAlign w:val="subscript"/>
                <w:lang w:val="en-US"/>
              </w:rPr>
              <m:t>F</m:t>
            </m:r>
          </m:e>
          <m:sub>
            <m:r>
              <m:rPr>
                <m:sty m:val="p"/>
              </m:rPr>
              <w:rPr>
                <w:rFonts w:ascii="Cambria Math"/>
                <w:szCs w:val="24"/>
                <w:vertAlign w:val="subscript"/>
                <w:lang w:val="en-US"/>
              </w:rPr>
              <m:t>j</m:t>
            </m:r>
          </m:sub>
        </m:sSub>
      </m:oMath>
      <w:r w:rsidRPr="009E4337">
        <w:rPr>
          <w:szCs w:val="24"/>
        </w:rPr>
        <w:t xml:space="preserve"> </w:t>
      </w:r>
      <w:r w:rsidRPr="009E4337">
        <w:rPr>
          <w:rStyle w:val="FontStyle11"/>
          <w:i/>
          <w:sz w:val="24"/>
          <w:szCs w:val="24"/>
        </w:rPr>
        <w:t>-</w:t>
      </w:r>
      <w:r w:rsidRPr="009E4337">
        <w:rPr>
          <w:rStyle w:val="FontStyle11"/>
          <w:sz w:val="24"/>
          <w:szCs w:val="24"/>
        </w:rPr>
        <w:t xml:space="preserve"> множество элементов </w:t>
      </w:r>
      <w:r w:rsidRPr="009E4337">
        <w:rPr>
          <w:szCs w:val="24"/>
        </w:rPr>
        <w:t>ТС</w:t>
      </w:r>
      <w:r w:rsidRPr="009E4337">
        <w:rPr>
          <w:rStyle w:val="FontStyle11"/>
          <w:sz w:val="24"/>
          <w:szCs w:val="24"/>
        </w:rPr>
        <w:t>, вых</w:t>
      </w:r>
      <w:r w:rsidR="002664F2" w:rsidRPr="009E4337">
        <w:rPr>
          <w:rStyle w:val="FontStyle11"/>
          <w:sz w:val="24"/>
          <w:szCs w:val="24"/>
        </w:rPr>
        <w:t xml:space="preserve">од </w:t>
      </w:r>
      <w:r w:rsidRPr="009E4337">
        <w:rPr>
          <w:rStyle w:val="FontStyle11"/>
          <w:sz w:val="24"/>
          <w:szCs w:val="24"/>
        </w:rPr>
        <w:t xml:space="preserve">которых в аварию не нарушает расчетный уровень теплоснабжения </w:t>
      </w:r>
      <w:r w:rsidRPr="009E4337">
        <w:rPr>
          <w:rStyle w:val="FontStyle11"/>
          <w:i/>
          <w:sz w:val="24"/>
          <w:szCs w:val="24"/>
        </w:rPr>
        <w:t>j</w:t>
      </w:r>
      <w:r w:rsidRPr="009E4337">
        <w:rPr>
          <w:rStyle w:val="FontStyle11"/>
          <w:sz w:val="24"/>
          <w:szCs w:val="24"/>
        </w:rPr>
        <w:t>-го потребителя.</w:t>
      </w:r>
    </w:p>
    <w:p w14:paraId="7FB08387" w14:textId="77777777" w:rsidR="00517EF6" w:rsidRPr="009E4337" w:rsidRDefault="00517EF6" w:rsidP="0006129B">
      <w:pPr>
        <w:pStyle w:val="aff8"/>
        <w:spacing w:line="240" w:lineRule="auto"/>
        <w:rPr>
          <w:rStyle w:val="FontStyle11"/>
          <w:sz w:val="24"/>
          <w:szCs w:val="24"/>
        </w:rPr>
      </w:pPr>
    </w:p>
    <w:p w14:paraId="31B2C56F" w14:textId="77777777" w:rsidR="00517EF6" w:rsidRPr="009E4337" w:rsidRDefault="00BC55C3" w:rsidP="0006129B">
      <w:pPr>
        <w:pStyle w:val="aa"/>
        <w:tabs>
          <w:tab w:val="left" w:pos="851"/>
        </w:tabs>
        <w:autoSpaceDE w:val="0"/>
        <w:autoSpaceDN w:val="0"/>
        <w:adjustRightInd w:val="0"/>
        <w:ind w:firstLine="567"/>
        <w:rPr>
          <w:rStyle w:val="FontStyle11"/>
          <w:sz w:val="24"/>
          <w:szCs w:val="24"/>
        </w:rPr>
      </w:pPr>
      <w:r w:rsidRPr="009E4337">
        <w:rPr>
          <w:rStyle w:val="FontStyle11"/>
          <w:sz w:val="24"/>
          <w:szCs w:val="24"/>
        </w:rPr>
        <w:t xml:space="preserve">9. </w:t>
      </w:r>
      <w:r w:rsidR="00517EF6" w:rsidRPr="009E4337">
        <w:rPr>
          <w:rStyle w:val="FontStyle11"/>
          <w:sz w:val="24"/>
          <w:szCs w:val="24"/>
        </w:rPr>
        <w:t xml:space="preserve">Вероятность безотказного теплоснабжения </w:t>
      </w:r>
      <w:r w:rsidR="00517EF6" w:rsidRPr="009E4337">
        <w:rPr>
          <w:i/>
          <w:szCs w:val="24"/>
        </w:rPr>
        <w:t>j</w:t>
      </w:r>
      <w:r w:rsidR="00517EF6" w:rsidRPr="009E4337">
        <w:rPr>
          <w:szCs w:val="24"/>
        </w:rPr>
        <w:t xml:space="preserve">-го </w:t>
      </w:r>
      <w:r w:rsidR="00517EF6" w:rsidRPr="009E4337">
        <w:rPr>
          <w:rStyle w:val="FontStyle11"/>
          <w:sz w:val="24"/>
          <w:szCs w:val="24"/>
        </w:rPr>
        <w:t xml:space="preserve">потребителя – вероятность обеспечения в течение отопительного периода температуры воздуха в здании </w:t>
      </w:r>
      <w:r w:rsidR="00517EF6" w:rsidRPr="009E4337">
        <w:rPr>
          <w:i/>
          <w:szCs w:val="24"/>
        </w:rPr>
        <w:t>j</w:t>
      </w:r>
      <w:r w:rsidR="00517EF6" w:rsidRPr="009E4337">
        <w:rPr>
          <w:szCs w:val="24"/>
        </w:rPr>
        <w:t xml:space="preserve">-го </w:t>
      </w:r>
      <w:r w:rsidR="00517EF6" w:rsidRPr="009E4337">
        <w:rPr>
          <w:rStyle w:val="FontStyle11"/>
          <w:sz w:val="24"/>
          <w:szCs w:val="24"/>
        </w:rPr>
        <w:t>потребителя не ниже минимально допустимого значения (определяется для каждого потребителя расчетной схемы</w:t>
      </w:r>
      <w:r w:rsidR="00517EF6" w:rsidRPr="009E4337">
        <w:rPr>
          <w:szCs w:val="24"/>
        </w:rPr>
        <w:t xml:space="preserve"> ТС</w:t>
      </w:r>
      <w:r w:rsidR="00517EF6" w:rsidRPr="009E4337">
        <w:rPr>
          <w:rStyle w:val="FontStyle11"/>
          <w:sz w:val="24"/>
          <w:szCs w:val="24"/>
        </w:rPr>
        <w:t>):</w:t>
      </w:r>
    </w:p>
    <w:tbl>
      <w:tblPr>
        <w:tblW w:w="9307" w:type="dxa"/>
        <w:jc w:val="center"/>
        <w:tblLook w:val="04A0" w:firstRow="1" w:lastRow="0" w:firstColumn="1" w:lastColumn="0" w:noHBand="0" w:noVBand="1"/>
      </w:tblPr>
      <w:tblGrid>
        <w:gridCol w:w="8556"/>
        <w:gridCol w:w="751"/>
      </w:tblGrid>
      <w:tr w:rsidR="009E4337" w:rsidRPr="009E4337" w14:paraId="0CDFFC29" w14:textId="77777777" w:rsidTr="00D60195">
        <w:trPr>
          <w:trHeight w:val="844"/>
          <w:jc w:val="center"/>
        </w:trPr>
        <w:tc>
          <w:tcPr>
            <w:tcW w:w="8556" w:type="dxa"/>
            <w:vAlign w:val="center"/>
          </w:tcPr>
          <w:p w14:paraId="324D02AD" w14:textId="77777777" w:rsidR="00517EF6" w:rsidRPr="009E4337" w:rsidRDefault="00000000" w:rsidP="0006129B">
            <w:pPr>
              <w:pStyle w:val="aa"/>
              <w:jc w:val="center"/>
              <w:rPr>
                <w:szCs w:val="24"/>
              </w:rPr>
            </w:pPr>
            <m:oMath>
              <m:sSub>
                <m:sSubPr>
                  <m:ctrlPr>
                    <w:rPr>
                      <w:rFonts w:ascii="Cambria Math" w:hAnsi="Cambria Math"/>
                      <w:i/>
                      <w:szCs w:val="24"/>
                    </w:rPr>
                  </m:ctrlPr>
                </m:sSubPr>
                <m:e>
                  <m:r>
                    <w:rPr>
                      <w:rFonts w:ascii="Cambria Math" w:hAnsi="Cambria Math"/>
                      <w:szCs w:val="24"/>
                      <w:lang w:val="en-US"/>
                    </w:rPr>
                    <m:t>P</m:t>
                  </m:r>
                </m:e>
                <m:sub>
                  <m:r>
                    <w:rPr>
                      <w:rFonts w:ascii="Cambria Math" w:hAnsi="Cambria Math"/>
                      <w:szCs w:val="24"/>
                      <w:lang w:val="en-US"/>
                    </w:rPr>
                    <m:t>j</m:t>
                  </m:r>
                </m:sub>
              </m:sSub>
              <m:r>
                <w:rPr>
                  <w:rFonts w:ascii="Cambria Math"/>
                  <w:szCs w:val="24"/>
                </w:rPr>
                <m:t>=</m:t>
              </m:r>
              <m:sSup>
                <m:sSupPr>
                  <m:ctrlPr>
                    <w:rPr>
                      <w:rFonts w:ascii="Cambria Math" w:hAnsi="Cambria Math"/>
                      <w:i/>
                      <w:szCs w:val="24"/>
                      <w:lang w:val="en-US"/>
                    </w:rPr>
                  </m:ctrlPr>
                </m:sSupPr>
                <m:e>
                  <m:r>
                    <w:rPr>
                      <w:rFonts w:ascii="Cambria Math" w:hAnsi="Cambria Math"/>
                      <w:szCs w:val="24"/>
                      <w:lang w:val="en-US"/>
                    </w:rPr>
                    <m:t>e</m:t>
                  </m:r>
                </m:e>
                <m:sup>
                  <m:r>
                    <w:rPr>
                      <w:rFonts w:ascii="Cambria Math" w:hAnsi="Cambria Math"/>
                      <w:szCs w:val="24"/>
                    </w:rPr>
                    <m:t>-</m:t>
                  </m:r>
                  <m:d>
                    <m:dPr>
                      <m:begChr m:val="["/>
                      <m:endChr m:val="]"/>
                      <m:ctrlPr>
                        <w:rPr>
                          <w:rFonts w:ascii="Cambria Math" w:hAnsi="Cambria Math"/>
                          <w:i/>
                          <w:szCs w:val="24"/>
                        </w:rPr>
                      </m:ctrlPr>
                    </m:dPr>
                    <m:e>
                      <m:sSub>
                        <m:sSubPr>
                          <m:ctrlPr>
                            <w:rPr>
                              <w:rFonts w:ascii="Cambria Math" w:hAnsi="Cambria Math"/>
                              <w:i/>
                              <w:szCs w:val="24"/>
                              <w:lang w:val="en-US"/>
                            </w:rPr>
                          </m:ctrlPr>
                        </m:sSubPr>
                        <m:e>
                          <m:r>
                            <w:rPr>
                              <w:rFonts w:ascii="Cambria Math" w:hAnsi="Cambria Math"/>
                              <w:szCs w:val="24"/>
                              <w:lang w:val="en-US"/>
                            </w:rPr>
                            <m:t>p</m:t>
                          </m:r>
                        </m:e>
                        <m:sub>
                          <m:r>
                            <w:rPr>
                              <w:rFonts w:ascii="Cambria Math"/>
                              <w:szCs w:val="24"/>
                            </w:rPr>
                            <m:t>0</m:t>
                          </m:r>
                        </m:sub>
                      </m:sSub>
                      <m:r>
                        <w:rPr>
                          <w:rFonts w:ascii="Cambria Math" w:hAnsi="Cambria Math"/>
                          <w:szCs w:val="24"/>
                        </w:rPr>
                        <m:t>∙</m:t>
                      </m:r>
                      <m:nary>
                        <m:naryPr>
                          <m:chr m:val="∑"/>
                          <m:limLoc m:val="undOvr"/>
                          <m:supHide m:val="1"/>
                          <m:ctrlPr>
                            <w:rPr>
                              <w:rFonts w:ascii="Cambria Math" w:hAnsi="Cambria Math"/>
                              <w:i/>
                              <w:szCs w:val="24"/>
                            </w:rPr>
                          </m:ctrlPr>
                        </m:naryPr>
                        <m:sub>
                          <m:r>
                            <w:rPr>
                              <w:rFonts w:ascii="Cambria Math" w:hAnsi="Cambria Math"/>
                              <w:szCs w:val="24"/>
                              <w:lang w:val="en-US"/>
                            </w:rPr>
                            <m:t>f</m:t>
                          </m:r>
                        </m:sub>
                        <m:sup/>
                        <m:e>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ω</m:t>
                                  </m:r>
                                </m:e>
                                <m:sub>
                                  <m:r>
                                    <w:rPr>
                                      <w:rFonts w:ascii="Cambria Math" w:hAnsi="Cambria Math"/>
                                      <w:szCs w:val="24"/>
                                      <w:lang w:val="en-US"/>
                                    </w:rPr>
                                    <m:t>f</m:t>
                                  </m:r>
                                </m:sub>
                              </m:sSub>
                              <m:r>
                                <w:rPr>
                                  <w:rFonts w:ascii="Cambria Math" w:hAnsi="Cambria Math"/>
                                  <w:szCs w:val="24"/>
                                </w:rPr>
                                <m:t>∙</m:t>
                              </m:r>
                              <m:sSubSup>
                                <m:sSubSupPr>
                                  <m:ctrlPr>
                                    <w:rPr>
                                      <w:rFonts w:ascii="Cambria Math" w:hAnsi="Cambria Math"/>
                                      <w:i/>
                                      <w:szCs w:val="24"/>
                                      <w:lang w:val="en-US"/>
                                    </w:rPr>
                                  </m:ctrlPr>
                                </m:sSubSupPr>
                                <m:e>
                                  <m:r>
                                    <w:rPr>
                                      <w:rFonts w:ascii="Cambria Math" w:hAnsi="Cambria Math"/>
                                      <w:szCs w:val="24"/>
                                      <w:lang w:val="en-US"/>
                                    </w:rPr>
                                    <m:t>τ</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e>
                          </m:d>
                        </m:e>
                      </m:nary>
                    </m:e>
                  </m:d>
                </m:sup>
              </m:sSup>
            </m:oMath>
            <w:r w:rsidR="00517EF6" w:rsidRPr="009E4337">
              <w:rPr>
                <w:szCs w:val="24"/>
              </w:rPr>
              <w:t>,</w:t>
            </w:r>
          </w:p>
        </w:tc>
        <w:tc>
          <w:tcPr>
            <w:tcW w:w="751" w:type="dxa"/>
            <w:vAlign w:val="center"/>
          </w:tcPr>
          <w:p w14:paraId="4F6C6809" w14:textId="77777777" w:rsidR="00517EF6" w:rsidRPr="009E4337" w:rsidRDefault="00517EF6" w:rsidP="0006129B">
            <w:pPr>
              <w:pStyle w:val="aa"/>
              <w:jc w:val="center"/>
              <w:rPr>
                <w:szCs w:val="24"/>
              </w:rPr>
            </w:pPr>
            <w:bookmarkStart w:id="222" w:name="_Ref374096493"/>
            <w:r w:rsidRPr="009E4337">
              <w:rPr>
                <w:szCs w:val="24"/>
              </w:rPr>
              <w:t>(</w:t>
            </w:r>
            <w:r w:rsidR="008A3CE6" w:rsidRPr="009E4337">
              <w:rPr>
                <w:rStyle w:val="FontStyle11"/>
                <w:sz w:val="24"/>
                <w:szCs w:val="24"/>
              </w:rPr>
              <w:fldChar w:fldCharType="begin"/>
            </w:r>
            <w:r w:rsidRPr="009E4337">
              <w:rPr>
                <w:rStyle w:val="FontStyle11"/>
                <w:sz w:val="24"/>
                <w:szCs w:val="24"/>
              </w:rPr>
              <w:instrText xml:space="preserve"> SEQ Список_формул \* ARABIC </w:instrText>
            </w:r>
            <w:r w:rsidR="008A3CE6" w:rsidRPr="009E4337">
              <w:rPr>
                <w:rStyle w:val="FontStyle11"/>
                <w:sz w:val="24"/>
                <w:szCs w:val="24"/>
              </w:rPr>
              <w:fldChar w:fldCharType="separate"/>
            </w:r>
            <w:r w:rsidR="00743685" w:rsidRPr="009E4337">
              <w:rPr>
                <w:rStyle w:val="FontStyle11"/>
                <w:noProof/>
                <w:sz w:val="24"/>
                <w:szCs w:val="24"/>
              </w:rPr>
              <w:t>10</w:t>
            </w:r>
            <w:r w:rsidR="008A3CE6" w:rsidRPr="009E4337">
              <w:rPr>
                <w:rStyle w:val="FontStyle11"/>
                <w:sz w:val="24"/>
                <w:szCs w:val="24"/>
              </w:rPr>
              <w:fldChar w:fldCharType="end"/>
            </w:r>
            <w:r w:rsidRPr="009E4337">
              <w:rPr>
                <w:szCs w:val="24"/>
              </w:rPr>
              <w:t>)</w:t>
            </w:r>
            <w:bookmarkEnd w:id="222"/>
          </w:p>
        </w:tc>
      </w:tr>
    </w:tbl>
    <w:p w14:paraId="07D97109" w14:textId="77777777" w:rsidR="00517EF6" w:rsidRPr="009E4337" w:rsidRDefault="00517EF6" w:rsidP="0006129B">
      <w:pPr>
        <w:ind w:left="1106" w:hanging="1106"/>
      </w:pPr>
      <w:r w:rsidRPr="009E4337">
        <w:t>где</w:t>
      </w:r>
      <w:r w:rsidR="002F5504" w:rsidRPr="009E4337">
        <w:t xml:space="preserve"> </w:t>
      </w:r>
      <m:oMath>
        <m:sSubSup>
          <m:sSubSupPr>
            <m:ctrlPr>
              <w:rPr>
                <w:rFonts w:ascii="Cambria Math" w:hAnsi="Cambria Math"/>
                <w:i/>
                <w:lang w:val="en-US"/>
              </w:rPr>
            </m:ctrlPr>
          </m:sSubSupPr>
          <m:e>
            <m:r>
              <m:rPr>
                <m:sty m:val="p"/>
              </m:rPr>
              <w:rPr>
                <w:rFonts w:ascii="Cambria Math" w:hAnsi="Cambria Math"/>
                <w:lang w:val="en-US"/>
              </w:rPr>
              <m:t>τ</m:t>
            </m:r>
          </m:e>
          <m:sub>
            <m:r>
              <m:rPr>
                <m:sty m:val="p"/>
              </m:rPr>
              <w:rPr>
                <w:rFonts w:ascii="Cambria Math"/>
                <w:lang w:val="en-US"/>
              </w:rPr>
              <m:t>j</m:t>
            </m:r>
            <m:r>
              <m:rPr>
                <m:sty m:val="p"/>
              </m:rPr>
              <w:rPr>
                <w:rFonts w:ascii="Cambria Math"/>
              </w:rPr>
              <m:t>,</m:t>
            </m:r>
            <m:r>
              <m:rPr>
                <m:sty m:val="p"/>
              </m:rPr>
              <w:rPr>
                <w:rFonts w:ascii="Cambria Math"/>
                <w:lang w:val="en-US"/>
              </w:rPr>
              <m:t>f</m:t>
            </m:r>
          </m:sub>
          <m:sup>
            <m:r>
              <m:rPr>
                <m:sty m:val="p"/>
              </m:rPr>
              <w:rPr>
                <w:rFonts w:ascii="Cambria Math" w:hAnsi="Cambria Math"/>
              </w:rPr>
              <m:t>рав</m:t>
            </m:r>
          </m:sup>
        </m:sSubSup>
      </m:oMath>
      <w:r w:rsidRPr="009E4337">
        <w:t xml:space="preserve"> – продолжительность (число часов) стояния в течение отопительного периода температуры наружного воздуха</w:t>
      </w:r>
      <w:r w:rsidR="002F5504" w:rsidRPr="009E4337">
        <w:t xml:space="preserve"> </w:t>
      </w:r>
      <m:oMath>
        <m:sSup>
          <m:sSupPr>
            <m:ctrlPr>
              <w:rPr>
                <w:rFonts w:ascii="Cambria Math" w:hAnsi="Cambria Math"/>
                <w:i/>
              </w:rPr>
            </m:ctrlPr>
          </m:sSupPr>
          <m:e>
            <m:r>
              <m:rPr>
                <m:sty m:val="p"/>
              </m:rPr>
              <w:rPr>
                <w:rFonts w:ascii="Cambria Math"/>
                <w:lang w:val="en-US"/>
              </w:rPr>
              <m:t>t</m:t>
            </m:r>
          </m:e>
          <m:sup>
            <m:r>
              <m:rPr>
                <m:sty m:val="p"/>
              </m:rPr>
              <w:rPr>
                <w:rFonts w:ascii="Cambria Math" w:hAnsi="Cambria Math"/>
              </w:rPr>
              <m:t>н</m:t>
            </m:r>
          </m:sup>
        </m:sSup>
      </m:oMath>
      <w:r w:rsidRPr="009E4337">
        <w:t xml:space="preserve"> ниже</w:t>
      </w:r>
      <w:r w:rsidR="002F5504" w:rsidRPr="009E4337">
        <w:t xml:space="preserve"> </w:t>
      </w:r>
      <m:oMath>
        <m:sSubSup>
          <m:sSubSupPr>
            <m:ctrlPr>
              <w:rPr>
                <w:rFonts w:ascii="Cambria Math" w:hAnsi="Cambria Math"/>
                <w:i/>
                <w:lang w:val="en-US"/>
              </w:rPr>
            </m:ctrlPr>
          </m:sSubSupPr>
          <m:e>
            <m:r>
              <m:rPr>
                <m:sty m:val="p"/>
              </m:rPr>
              <w:rPr>
                <w:rFonts w:ascii="Cambria Math"/>
                <w:lang w:val="en-US"/>
              </w:rPr>
              <m:t>t</m:t>
            </m:r>
          </m:e>
          <m:sub>
            <m:r>
              <m:rPr>
                <m:sty m:val="p"/>
              </m:rPr>
              <w:rPr>
                <w:rFonts w:ascii="Cambria Math"/>
                <w:lang w:val="en-US"/>
              </w:rPr>
              <m:t>j</m:t>
            </m:r>
            <m:r>
              <m:rPr>
                <m:sty m:val="p"/>
              </m:rPr>
              <w:rPr>
                <w:rFonts w:ascii="Cambria Math"/>
              </w:rPr>
              <m:t>,</m:t>
            </m:r>
            <m:r>
              <m:rPr>
                <m:sty m:val="p"/>
              </m:rPr>
              <w:rPr>
                <w:rFonts w:ascii="Cambria Math"/>
                <w:lang w:val="en-US"/>
              </w:rPr>
              <m:t>f</m:t>
            </m:r>
          </m:sub>
          <m:sup>
            <m:r>
              <m:rPr>
                <m:sty m:val="p"/>
              </m:rPr>
              <w:rPr>
                <w:rFonts w:ascii="Cambria Math" w:hAnsi="Cambria Math"/>
              </w:rPr>
              <m:t>рав</m:t>
            </m:r>
          </m:sup>
        </m:sSubSup>
      </m:oMath>
      <w:r w:rsidRPr="009E4337">
        <w:t xml:space="preserve">- температура наружного воздуха, при которой время восстановления </w:t>
      </w:r>
      <w:r w:rsidRPr="009E4337">
        <w:rPr>
          <w:i/>
          <w:lang w:val="en-US"/>
        </w:rPr>
        <w:t>f</w:t>
      </w:r>
      <w:r w:rsidRPr="009E4337">
        <w:t>-го элемента</w:t>
      </w:r>
      <w:r w:rsidR="002F5504" w:rsidRPr="009E4337">
        <w:t xml:space="preserve"> </w:t>
      </w:r>
      <m:oMath>
        <m:sSubSup>
          <m:sSubSupPr>
            <m:ctrlPr>
              <w:rPr>
                <w:rFonts w:ascii="Cambria Math" w:hAnsi="Cambria Math"/>
                <w:bCs/>
                <w:i/>
              </w:rPr>
            </m:ctrlPr>
          </m:sSubSupPr>
          <m:e>
            <m:r>
              <m:rPr>
                <m:sty m:val="p"/>
              </m:rPr>
              <w:rPr>
                <w:rFonts w:ascii="Cambria Math"/>
              </w:rPr>
              <m:t>z</m:t>
            </m:r>
          </m:e>
          <m:sub>
            <m:r>
              <m:rPr>
                <m:sty m:val="p"/>
              </m:rPr>
              <w:rPr>
                <w:rFonts w:ascii="Cambria Math"/>
                <w:lang w:val="en-US"/>
              </w:rPr>
              <m:t>f</m:t>
            </m:r>
          </m:sub>
          <m:sup>
            <m:r>
              <m:rPr>
                <m:sty m:val="p"/>
              </m:rPr>
              <w:rPr>
                <w:rFonts w:ascii="Cambria Math" w:hAnsi="Cambria Math"/>
              </w:rPr>
              <m:t>в</m:t>
            </m:r>
          </m:sup>
        </m:sSubSup>
      </m:oMath>
      <w:r w:rsidRPr="009E4337">
        <w:t xml:space="preserve">равно временному резерву </w:t>
      </w:r>
      <w:r w:rsidRPr="009E4337">
        <w:rPr>
          <w:i/>
          <w:lang w:val="en-US"/>
        </w:rPr>
        <w:t>j</w:t>
      </w:r>
      <w:r w:rsidRPr="009E4337">
        <w:t xml:space="preserve">-го потребителя, т.е. времени снижения температуры воздуха в здании </w:t>
      </w:r>
      <w:r w:rsidRPr="009E4337">
        <w:rPr>
          <w:i/>
          <w:lang w:val="en-US"/>
        </w:rPr>
        <w:t>j</w:t>
      </w:r>
      <w:r w:rsidRPr="009E4337">
        <w:t>-го потребителя до минимально допустимого значения</w:t>
      </w:r>
      <w:r w:rsidR="002F5504" w:rsidRPr="009E4337">
        <w:t xml:space="preserve"> </w:t>
      </w:r>
      <m:oMath>
        <m:sSubSup>
          <m:sSubSupPr>
            <m:ctrlPr>
              <w:rPr>
                <w:rFonts w:ascii="Cambria Math" w:hAnsi="Cambria Math"/>
                <w:i/>
              </w:rPr>
            </m:ctrlPr>
          </m:sSubSupPr>
          <m:e>
            <m:r>
              <m:rPr>
                <m:sty m:val="p"/>
              </m:rPr>
              <w:rPr>
                <w:rFonts w:ascii="Cambria Math"/>
              </w:rPr>
              <m:t>t</m:t>
            </m:r>
          </m:e>
          <m:sub>
            <m:sSub>
              <m:sSubPr>
                <m:ctrlPr>
                  <w:rPr>
                    <w:rFonts w:ascii="Cambria Math" w:hAnsi="Cambria Math"/>
                    <w:i/>
                  </w:rPr>
                </m:ctrlPr>
              </m:sSubPr>
              <m:e>
                <m:r>
                  <m:rPr>
                    <m:sty m:val="p"/>
                  </m:rPr>
                  <w:rPr>
                    <w:rFonts w:ascii="Cambria Math"/>
                    <w:lang w:val="en-US"/>
                  </w:rPr>
                  <m:t>j</m:t>
                </m:r>
              </m:e>
              <m:sub>
                <m:r>
                  <m:rPr>
                    <m:sty m:val="p"/>
                  </m:rPr>
                  <w:rPr>
                    <w:rFonts w:ascii="Cambria Math"/>
                    <w:lang w:val="en-US"/>
                  </w:rPr>
                  <m:t>min</m:t>
                </m:r>
              </m:sub>
            </m:sSub>
          </m:sub>
          <m:sup>
            <m:r>
              <m:rPr>
                <m:sty m:val="p"/>
              </m:rPr>
              <w:rPr>
                <w:rFonts w:ascii="Cambria Math" w:hAnsi="Cambria Math"/>
              </w:rPr>
              <m:t>в</m:t>
            </m:r>
          </m:sup>
        </m:sSubSup>
      </m:oMath>
      <w:r w:rsidRPr="009E4337">
        <w:t>.</w:t>
      </w:r>
    </w:p>
    <w:p w14:paraId="3BD22C54" w14:textId="77777777" w:rsidR="00517EF6" w:rsidRPr="009E4337" w:rsidRDefault="00BC55C3" w:rsidP="0006129B">
      <w:pPr>
        <w:pStyle w:val="aa"/>
        <w:widowControl w:val="0"/>
        <w:autoSpaceDE w:val="0"/>
        <w:autoSpaceDN w:val="0"/>
        <w:adjustRightInd w:val="0"/>
        <w:ind w:firstLine="567"/>
        <w:rPr>
          <w:rStyle w:val="FontStyle11"/>
          <w:sz w:val="24"/>
          <w:szCs w:val="24"/>
        </w:rPr>
      </w:pPr>
      <w:r w:rsidRPr="009E4337">
        <w:rPr>
          <w:rStyle w:val="FontStyle11"/>
          <w:sz w:val="24"/>
          <w:szCs w:val="24"/>
        </w:rPr>
        <w:t xml:space="preserve">9.1 </w:t>
      </w:r>
      <w:r w:rsidR="00517EF6" w:rsidRPr="009E4337">
        <w:rPr>
          <w:rStyle w:val="FontStyle11"/>
          <w:sz w:val="24"/>
          <w:szCs w:val="24"/>
        </w:rPr>
        <w:t>Температура наружного воздуха</w:t>
      </w:r>
      <w:r w:rsidR="002F5504" w:rsidRPr="009E4337">
        <w:rPr>
          <w:rStyle w:val="FontStyle11"/>
          <w:sz w:val="24"/>
          <w:szCs w:val="24"/>
        </w:rPr>
        <w:t xml:space="preserve"> </w:t>
      </w:r>
      <m:oMath>
        <m:sSubSup>
          <m:sSubSupPr>
            <m:ctrlPr>
              <w:rPr>
                <w:rFonts w:ascii="Cambria Math" w:hAnsi="Cambria Math"/>
                <w:i/>
                <w:szCs w:val="24"/>
                <w:lang w:val="en-US"/>
              </w:rPr>
            </m:ctrlPr>
          </m:sSubSupPr>
          <m:e>
            <m:r>
              <m:rPr>
                <m:sty m:val="p"/>
              </m:rPr>
              <w:rPr>
                <w:rFonts w:ascii="Cambria Math"/>
                <w:szCs w:val="24"/>
                <w:lang w:val="en-US"/>
              </w:rPr>
              <m:t>t</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00517EF6" w:rsidRPr="009E4337">
        <w:rPr>
          <w:rStyle w:val="FontStyle11"/>
          <w:sz w:val="24"/>
          <w:szCs w:val="24"/>
        </w:rPr>
        <w:t xml:space="preserve">, при которой время восстановления </w:t>
      </w:r>
      <w:r w:rsidR="00517EF6" w:rsidRPr="009E4337">
        <w:rPr>
          <w:rStyle w:val="FontStyle11"/>
          <w:i/>
          <w:sz w:val="24"/>
          <w:szCs w:val="24"/>
        </w:rPr>
        <w:t>f</w:t>
      </w:r>
      <w:r w:rsidR="00517EF6" w:rsidRPr="009E4337">
        <w:rPr>
          <w:rStyle w:val="FontStyle11"/>
          <w:sz w:val="24"/>
          <w:szCs w:val="24"/>
        </w:rPr>
        <w:t xml:space="preserve">-го элемента равно временному резерву </w:t>
      </w:r>
      <w:r w:rsidR="00517EF6" w:rsidRPr="009E4337">
        <w:rPr>
          <w:rStyle w:val="FontStyle11"/>
          <w:i/>
          <w:sz w:val="24"/>
          <w:szCs w:val="24"/>
        </w:rPr>
        <w:t>j</w:t>
      </w:r>
      <w:r w:rsidR="00517EF6" w:rsidRPr="009E4337">
        <w:rPr>
          <w:rStyle w:val="FontStyle11"/>
          <w:sz w:val="24"/>
          <w:szCs w:val="24"/>
        </w:rPr>
        <w:t>-го потребителя</w:t>
      </w:r>
    </w:p>
    <w:p w14:paraId="08FB65FD" w14:textId="77777777" w:rsidR="00517EF6" w:rsidRPr="009E4337" w:rsidRDefault="00517EF6" w:rsidP="0006129B">
      <w:pPr>
        <w:pStyle w:val="aff8"/>
        <w:spacing w:line="240" w:lineRule="auto"/>
        <w:rPr>
          <w:rStyle w:val="FontStyle11"/>
          <w:sz w:val="24"/>
          <w:szCs w:val="24"/>
        </w:rPr>
      </w:pPr>
    </w:p>
    <w:p w14:paraId="2F845BB9" w14:textId="77777777" w:rsidR="00517EF6" w:rsidRPr="009E4337" w:rsidRDefault="00517EF6" w:rsidP="0006129B">
      <w:pPr>
        <w:ind w:firstLine="567"/>
      </w:pPr>
      <w:r w:rsidRPr="009E4337">
        <w:t xml:space="preserve">При </w:t>
      </w:r>
      <m:oMath>
        <m:sSub>
          <m:sSubPr>
            <m:ctrlPr>
              <w:rPr>
                <w:rFonts w:ascii="Cambria Math" w:hAnsi="Cambria Math"/>
                <w:i/>
                <w:lang w:val="en-US"/>
              </w:rPr>
            </m:ctrlPr>
          </m:sSubPr>
          <m:e>
            <m:acc>
              <m:accPr>
                <m:chr m:val="̅"/>
                <m:ctrlPr>
                  <w:rPr>
                    <w:rFonts w:ascii="Cambria Math" w:hAnsi="Cambria Math"/>
                    <w:i/>
                    <w:lang w:val="en-US"/>
                  </w:rPr>
                </m:ctrlPr>
              </m:accPr>
              <m:e>
                <m:r>
                  <w:rPr>
                    <w:rFonts w:ascii="Cambria Math" w:hAnsi="Cambria Math"/>
                    <w:lang w:val="en-US"/>
                  </w:rPr>
                  <m:t>q</m:t>
                </m:r>
              </m:e>
            </m:acc>
          </m:e>
          <m:sub>
            <m:r>
              <w:rPr>
                <w:rFonts w:ascii="Cambria Math" w:hAnsi="Cambria Math"/>
                <w:lang w:val="en-US"/>
              </w:rPr>
              <m:t>j</m:t>
            </m:r>
            <m:r>
              <w:rPr>
                <w:rFonts w:ascii="Cambria Math"/>
              </w:rPr>
              <m:t>,</m:t>
            </m:r>
            <m:r>
              <w:rPr>
                <w:rFonts w:ascii="Cambria Math" w:hAnsi="Cambria Math"/>
                <w:lang w:val="en-US"/>
              </w:rPr>
              <m:t>f</m:t>
            </m:r>
          </m:sub>
        </m:sSub>
        <m:r>
          <w:rPr>
            <w:rFonts w:ascii="Cambria Math"/>
          </w:rPr>
          <m:t>=0</m:t>
        </m:r>
      </m:oMath>
      <w:r w:rsidRPr="009E4337">
        <w:t xml:space="preserve"> (</w:t>
      </w:r>
      <w:r w:rsidRPr="009E4337">
        <w:rPr>
          <w:i/>
          <w:lang w:val="en-US"/>
        </w:rPr>
        <w:t>j</w:t>
      </w:r>
      <w:r w:rsidRPr="009E4337">
        <w:t xml:space="preserve">-ый потребитель при аварии на </w:t>
      </w:r>
      <w:r w:rsidRPr="009E4337">
        <w:rPr>
          <w:i/>
          <w:lang w:val="en-US"/>
        </w:rPr>
        <w:t>f</w:t>
      </w:r>
      <w:r w:rsidRPr="009E4337">
        <w:t>-ом участке не получает тепло):</w:t>
      </w:r>
    </w:p>
    <w:tbl>
      <w:tblPr>
        <w:tblW w:w="0" w:type="auto"/>
        <w:jc w:val="center"/>
        <w:tblLook w:val="04A0" w:firstRow="1" w:lastRow="0" w:firstColumn="1" w:lastColumn="0" w:noHBand="0" w:noVBand="1"/>
      </w:tblPr>
      <w:tblGrid>
        <w:gridCol w:w="8362"/>
        <w:gridCol w:w="975"/>
      </w:tblGrid>
      <w:tr w:rsidR="009E4337" w:rsidRPr="009E4337" w14:paraId="2BA8DFA1" w14:textId="77777777" w:rsidTr="00D60195">
        <w:trPr>
          <w:trHeight w:val="1376"/>
          <w:jc w:val="center"/>
        </w:trPr>
        <w:tc>
          <w:tcPr>
            <w:tcW w:w="8362" w:type="dxa"/>
            <w:vAlign w:val="center"/>
          </w:tcPr>
          <w:p w14:paraId="03BFA69F" w14:textId="77777777" w:rsidR="00517EF6" w:rsidRPr="009E4337" w:rsidRDefault="00000000" w:rsidP="0006129B">
            <w:pPr>
              <w:pStyle w:val="aa"/>
              <w:jc w:val="center"/>
              <w:rPr>
                <w:i/>
                <w:szCs w:val="24"/>
                <w:lang w:val="en-US"/>
              </w:rPr>
            </w:pPr>
            <m:oMathPara>
              <m:oMath>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r>
                  <w:rPr>
                    <w:rFonts w:ascii="Cambria Math"/>
                    <w:szCs w:val="24"/>
                    <w:lang w:val="en-US"/>
                  </w:rPr>
                  <m:t>=</m:t>
                </m:r>
                <m:f>
                  <m:fPr>
                    <m:ctrlPr>
                      <w:rPr>
                        <w:rFonts w:ascii="Cambria Math" w:hAnsi="Cambria Math"/>
                        <w:i/>
                        <w:szCs w:val="24"/>
                        <w:lang w:val="en-US"/>
                      </w:rPr>
                    </m:ctrlPr>
                  </m:fPr>
                  <m:num>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lang w:val="en-US"/>
                      </w:rPr>
                      <m:t>-</m:t>
                    </m:r>
                    <m:r>
                      <w:rPr>
                        <w:rFonts w:ascii="Cambria Math"/>
                        <w:szCs w:val="24"/>
                        <w:lang w:val="en-US"/>
                      </w:rPr>
                      <m:t xml:space="preserve"> </m:t>
                    </m:r>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lang w:val="en-US"/>
                          </w:rPr>
                          <m:t xml:space="preserve"> </m:t>
                        </m:r>
                        <m:r>
                          <w:rPr>
                            <w:rFonts w:ascii="Cambria Math" w:hAnsi="Cambria Math"/>
                            <w:szCs w:val="24"/>
                            <w:lang w:val="en-US"/>
                          </w:rPr>
                          <m:t>min</m:t>
                        </m:r>
                      </m:sub>
                      <m:sup>
                        <m:r>
                          <w:rPr>
                            <w:rFonts w:ascii="Cambria Math" w:hAnsi="Cambria Math"/>
                            <w:szCs w:val="24"/>
                          </w:rPr>
                          <m:t>в</m:t>
                        </m:r>
                      </m:sup>
                    </m:sSubSup>
                    <m:r>
                      <w:rPr>
                        <w:rFonts w:ascii="Cambria Math" w:hAnsi="Cambria Math"/>
                        <w:szCs w:val="24"/>
                        <w:lang w:val="en-US"/>
                      </w:rPr>
                      <m:t>∙</m:t>
                    </m:r>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bSup>
                                  <m:sSubSupPr>
                                    <m:ctrlPr>
                                      <w:rPr>
                                        <w:rFonts w:ascii="Cambria Math" w:hAnsi="Cambria Math"/>
                                        <w:i/>
                                        <w:szCs w:val="24"/>
                                      </w:rPr>
                                    </m:ctrlPr>
                                  </m:sSubSupPr>
                                  <m:e>
                                    <m:r>
                                      <w:rPr>
                                        <w:rFonts w:ascii="Cambria Math" w:hAnsi="Cambria Math"/>
                                        <w:szCs w:val="24"/>
                                      </w:rPr>
                                      <m:t>z</m:t>
                                    </m:r>
                                  </m:e>
                                  <m:sub>
                                    <m:r>
                                      <w:rPr>
                                        <w:rFonts w:ascii="Cambria Math" w:hAnsi="Cambria Math"/>
                                        <w:szCs w:val="24"/>
                                      </w:rPr>
                                      <m:t>f</m:t>
                                    </m:r>
                                  </m:sub>
                                  <m:sup>
                                    <m:r>
                                      <w:rPr>
                                        <w:rFonts w:ascii="Cambria Math" w:hAnsi="Cambria Math"/>
                                        <w:szCs w:val="24"/>
                                      </w:rPr>
                                      <m:t>в</m:t>
                                    </m:r>
                                  </m:sup>
                                </m:sSubSup>
                              </m:num>
                              <m:den>
                                <m:sSub>
                                  <m:sSubPr>
                                    <m:ctrlPr>
                                      <w:rPr>
                                        <w:rFonts w:ascii="Cambria Math" w:hAnsi="Cambria Math"/>
                                        <w:i/>
                                        <w:szCs w:val="24"/>
                                      </w:rPr>
                                    </m:ctrlPr>
                                  </m:sSubPr>
                                  <m:e>
                                    <m:r>
                                      <w:rPr>
                                        <w:rFonts w:ascii="Cambria Math" w:hAnsi="Cambria Math"/>
                                        <w:szCs w:val="24"/>
                                      </w:rPr>
                                      <m:t>β</m:t>
                                    </m:r>
                                  </m:e>
                                  <m:sub>
                                    <m:r>
                                      <w:rPr>
                                        <w:rFonts w:ascii="Cambria Math" w:hAnsi="Cambria Math"/>
                                        <w:szCs w:val="24"/>
                                        <w:lang w:val="en-US"/>
                                      </w:rPr>
                                      <m:t>j</m:t>
                                    </m:r>
                                  </m:sub>
                                </m:sSub>
                              </m:den>
                            </m:f>
                          </m:e>
                        </m:d>
                      </m:sup>
                    </m:sSup>
                  </m:num>
                  <m:den>
                    <m:r>
                      <w:rPr>
                        <w:rFonts w:ascii="Cambria Math"/>
                        <w:szCs w:val="24"/>
                        <w:lang w:val="en-US"/>
                      </w:rPr>
                      <m:t>1</m:t>
                    </m:r>
                    <m:r>
                      <w:rPr>
                        <w:rFonts w:ascii="Cambria Math" w:hAnsi="Cambria Math"/>
                        <w:szCs w:val="24"/>
                        <w:lang w:val="en-US"/>
                      </w:rPr>
                      <m:t>-</m:t>
                    </m:r>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bSup>
                                  <m:sSubSupPr>
                                    <m:ctrlPr>
                                      <w:rPr>
                                        <w:rFonts w:ascii="Cambria Math" w:hAnsi="Cambria Math"/>
                                        <w:i/>
                                        <w:szCs w:val="24"/>
                                      </w:rPr>
                                    </m:ctrlPr>
                                  </m:sSubSupPr>
                                  <m:e>
                                    <m:r>
                                      <w:rPr>
                                        <w:rFonts w:ascii="Cambria Math" w:hAnsi="Cambria Math"/>
                                        <w:szCs w:val="24"/>
                                      </w:rPr>
                                      <m:t>z</m:t>
                                    </m:r>
                                  </m:e>
                                  <m:sub>
                                    <m:r>
                                      <w:rPr>
                                        <w:rFonts w:ascii="Cambria Math" w:hAnsi="Cambria Math"/>
                                        <w:szCs w:val="24"/>
                                      </w:rPr>
                                      <m:t>f</m:t>
                                    </m:r>
                                  </m:sub>
                                  <m:sup>
                                    <m:r>
                                      <w:rPr>
                                        <w:rFonts w:ascii="Cambria Math" w:hAnsi="Cambria Math"/>
                                        <w:szCs w:val="24"/>
                                      </w:rPr>
                                      <m:t>в</m:t>
                                    </m:r>
                                  </m:sup>
                                </m:sSubSup>
                              </m:num>
                              <m:den>
                                <m:sSub>
                                  <m:sSubPr>
                                    <m:ctrlPr>
                                      <w:rPr>
                                        <w:rFonts w:ascii="Cambria Math" w:hAnsi="Cambria Math"/>
                                        <w:i/>
                                        <w:szCs w:val="24"/>
                                      </w:rPr>
                                    </m:ctrlPr>
                                  </m:sSubPr>
                                  <m:e>
                                    <m:r>
                                      <w:rPr>
                                        <w:rFonts w:ascii="Cambria Math" w:hAnsi="Cambria Math"/>
                                        <w:szCs w:val="24"/>
                                      </w:rPr>
                                      <m:t>β</m:t>
                                    </m:r>
                                  </m:e>
                                  <m:sub>
                                    <m:r>
                                      <w:rPr>
                                        <w:rFonts w:ascii="Cambria Math" w:hAnsi="Cambria Math"/>
                                        <w:szCs w:val="24"/>
                                        <w:lang w:val="en-US"/>
                                      </w:rPr>
                                      <m:t>j</m:t>
                                    </m:r>
                                  </m:sub>
                                </m:sSub>
                              </m:den>
                            </m:f>
                          </m:e>
                        </m:d>
                      </m:sup>
                    </m:sSup>
                  </m:den>
                </m:f>
              </m:oMath>
            </m:oMathPara>
          </w:p>
        </w:tc>
        <w:tc>
          <w:tcPr>
            <w:tcW w:w="975" w:type="dxa"/>
            <w:vAlign w:val="center"/>
          </w:tcPr>
          <w:p w14:paraId="6A67D024" w14:textId="77777777" w:rsidR="00517EF6" w:rsidRPr="009E4337" w:rsidRDefault="00517EF6" w:rsidP="0006129B">
            <w:pPr>
              <w:pStyle w:val="aa"/>
              <w:jc w:val="center"/>
              <w:rPr>
                <w:szCs w:val="24"/>
              </w:rPr>
            </w:pPr>
            <w:bookmarkStart w:id="223" w:name="_Ref374096843"/>
            <w:r w:rsidRPr="009E4337">
              <w:rPr>
                <w:szCs w:val="24"/>
              </w:rPr>
              <w:t>(</w:t>
            </w:r>
            <w:r w:rsidR="008A3CE6" w:rsidRPr="009E4337">
              <w:rPr>
                <w:rStyle w:val="FontStyle11"/>
                <w:sz w:val="24"/>
                <w:szCs w:val="24"/>
              </w:rPr>
              <w:fldChar w:fldCharType="begin"/>
            </w:r>
            <w:r w:rsidRPr="009E4337">
              <w:rPr>
                <w:rStyle w:val="FontStyle11"/>
                <w:sz w:val="24"/>
                <w:szCs w:val="24"/>
              </w:rPr>
              <w:instrText xml:space="preserve"> SEQ Список_формул \* ARABIC </w:instrText>
            </w:r>
            <w:r w:rsidR="008A3CE6" w:rsidRPr="009E4337">
              <w:rPr>
                <w:rStyle w:val="FontStyle11"/>
                <w:sz w:val="24"/>
                <w:szCs w:val="24"/>
              </w:rPr>
              <w:fldChar w:fldCharType="separate"/>
            </w:r>
            <w:r w:rsidR="00743685" w:rsidRPr="009E4337">
              <w:rPr>
                <w:rStyle w:val="FontStyle11"/>
                <w:noProof/>
                <w:sz w:val="24"/>
                <w:szCs w:val="24"/>
              </w:rPr>
              <w:t>11</w:t>
            </w:r>
            <w:r w:rsidR="008A3CE6" w:rsidRPr="009E4337">
              <w:rPr>
                <w:rStyle w:val="FontStyle11"/>
                <w:sz w:val="24"/>
                <w:szCs w:val="24"/>
              </w:rPr>
              <w:fldChar w:fldCharType="end"/>
            </w:r>
            <w:r w:rsidRPr="009E4337">
              <w:rPr>
                <w:szCs w:val="24"/>
              </w:rPr>
              <w:t>)</w:t>
            </w:r>
            <w:bookmarkEnd w:id="223"/>
          </w:p>
        </w:tc>
      </w:tr>
    </w:tbl>
    <w:p w14:paraId="0897E235" w14:textId="77777777" w:rsidR="00517EF6" w:rsidRPr="009E4337" w:rsidRDefault="00517EF6" w:rsidP="0006129B">
      <w:pPr>
        <w:ind w:firstLine="567"/>
      </w:pPr>
      <w:r w:rsidRPr="009E4337">
        <w:t xml:space="preserve">При </w:t>
      </w:r>
      <m:oMath>
        <m:sSub>
          <m:sSubPr>
            <m:ctrlPr>
              <w:rPr>
                <w:rFonts w:ascii="Cambria Math" w:hAnsi="Cambria Math"/>
                <w:i/>
                <w:lang w:val="en-US"/>
              </w:rPr>
            </m:ctrlPr>
          </m:sSubPr>
          <m:e>
            <m:acc>
              <m:accPr>
                <m:chr m:val="̅"/>
                <m:ctrlPr>
                  <w:rPr>
                    <w:rFonts w:ascii="Cambria Math" w:hAnsi="Cambria Math"/>
                    <w:i/>
                    <w:lang w:val="en-US"/>
                  </w:rPr>
                </m:ctrlPr>
              </m:accPr>
              <m:e>
                <m:r>
                  <w:rPr>
                    <w:rFonts w:ascii="Cambria Math" w:hAnsi="Cambria Math"/>
                    <w:lang w:val="en-US"/>
                  </w:rPr>
                  <m:t>q</m:t>
                </m:r>
              </m:e>
            </m:acc>
          </m:e>
          <m:sub>
            <m:r>
              <w:rPr>
                <w:rFonts w:ascii="Cambria Math" w:hAnsi="Cambria Math"/>
                <w:lang w:val="en-US"/>
              </w:rPr>
              <m:t>j</m:t>
            </m:r>
            <m:r>
              <w:rPr>
                <w:rFonts w:ascii="Cambria Math"/>
              </w:rPr>
              <m:t>,</m:t>
            </m:r>
            <m:r>
              <w:rPr>
                <w:rFonts w:ascii="Cambria Math" w:hAnsi="Cambria Math"/>
                <w:lang w:val="en-US"/>
              </w:rPr>
              <m:t>f</m:t>
            </m:r>
          </m:sub>
        </m:sSub>
        <m:r>
          <w:rPr>
            <w:rFonts w:ascii="Cambria Math"/>
          </w:rPr>
          <m:t>&gt;0</m:t>
        </m:r>
      </m:oMath>
      <w:r w:rsidRPr="009E4337">
        <w:t>:</w:t>
      </w:r>
    </w:p>
    <w:tbl>
      <w:tblPr>
        <w:tblW w:w="0" w:type="auto"/>
        <w:jc w:val="center"/>
        <w:tblLook w:val="04A0" w:firstRow="1" w:lastRow="0" w:firstColumn="1" w:lastColumn="0" w:noHBand="0" w:noVBand="1"/>
      </w:tblPr>
      <w:tblGrid>
        <w:gridCol w:w="8348"/>
        <w:gridCol w:w="989"/>
      </w:tblGrid>
      <w:tr w:rsidR="009E4337" w:rsidRPr="009E4337" w14:paraId="516164D7" w14:textId="77777777" w:rsidTr="00D60195">
        <w:trPr>
          <w:trHeight w:val="1655"/>
          <w:jc w:val="center"/>
        </w:trPr>
        <w:tc>
          <w:tcPr>
            <w:tcW w:w="8348" w:type="dxa"/>
            <w:vAlign w:val="center"/>
          </w:tcPr>
          <w:p w14:paraId="45CDC001" w14:textId="77777777" w:rsidR="00517EF6" w:rsidRPr="009E4337" w:rsidRDefault="00000000" w:rsidP="0006129B">
            <w:pPr>
              <w:pStyle w:val="aa"/>
              <w:jc w:val="center"/>
              <w:rPr>
                <w:i/>
                <w:szCs w:val="24"/>
                <w:lang w:val="en-US"/>
              </w:rPr>
            </w:pPr>
            <m:oMathPara>
              <m:oMath>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r>
                  <w:rPr>
                    <w:rFonts w:ascii="Cambria Math"/>
                    <w:szCs w:val="24"/>
                    <w:lang w:val="en-US"/>
                  </w:rPr>
                  <m:t>=</m:t>
                </m:r>
                <m:f>
                  <m:fPr>
                    <m:ctrlPr>
                      <w:rPr>
                        <w:rFonts w:ascii="Cambria Math" w:hAnsi="Cambria Math"/>
                        <w:i/>
                        <w:szCs w:val="24"/>
                        <w:lang w:val="en-US"/>
                      </w:rPr>
                    </m:ctrlPr>
                  </m:fPr>
                  <m:num>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lang w:val="en-US"/>
                      </w:rPr>
                      <m:t>-</m:t>
                    </m:r>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hAnsi="Cambria Math"/>
                        <w:szCs w:val="24"/>
                        <w:lang w:val="en-US"/>
                      </w:rPr>
                      <m:t>∙</m:t>
                    </m:r>
                    <m:d>
                      <m:dPr>
                        <m:ctrlPr>
                          <w:rPr>
                            <w:rFonts w:ascii="Cambria Math" w:hAnsi="Cambria Math"/>
                            <w:i/>
                            <w:szCs w:val="24"/>
                            <w:lang w:val="en-US"/>
                          </w:rPr>
                        </m:ctrlPr>
                      </m:dPr>
                      <m:e>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lang w:val="en-US"/>
                          </w:rPr>
                          <m:t>-</m:t>
                        </m:r>
                        <m:sSup>
                          <m:sSupPr>
                            <m:ctrlPr>
                              <w:rPr>
                                <w:rFonts w:ascii="Cambria Math" w:hAnsi="Cambria Math"/>
                                <w:i/>
                                <w:szCs w:val="24"/>
                              </w:rPr>
                            </m:ctrlPr>
                          </m:sSupPr>
                          <m:e>
                            <m:r>
                              <w:rPr>
                                <w:rFonts w:ascii="Cambria Math" w:hAnsi="Cambria Math"/>
                                <w:szCs w:val="24"/>
                                <w:lang w:val="en-US"/>
                              </w:rPr>
                              <m:t>t</m:t>
                            </m:r>
                          </m:e>
                          <m:sup>
                            <m:r>
                              <w:rPr>
                                <w:rFonts w:ascii="Cambria Math" w:hAnsi="Cambria Math"/>
                                <w:szCs w:val="24"/>
                              </w:rPr>
                              <m:t>нр</m:t>
                            </m:r>
                          </m:sup>
                        </m:sSup>
                      </m:e>
                    </m:d>
                    <m:r>
                      <w:rPr>
                        <w:rFonts w:ascii="Cambria Math" w:hAnsi="Cambria Math"/>
                        <w:szCs w:val="24"/>
                        <w:lang w:val="en-US"/>
                      </w:rPr>
                      <m:t>-</m:t>
                    </m:r>
                    <m:d>
                      <m:dPr>
                        <m:ctrlPr>
                          <w:rPr>
                            <w:rFonts w:ascii="Cambria Math" w:hAnsi="Cambria Math"/>
                            <w:i/>
                            <w:szCs w:val="24"/>
                            <w:lang w:val="en-US"/>
                          </w:rPr>
                        </m:ctrlPr>
                      </m:dPr>
                      <m:e>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lang w:val="en-US"/>
                              </w:rPr>
                              <m:t xml:space="preserve"> </m:t>
                            </m:r>
                            <m:r>
                              <w:rPr>
                                <w:rFonts w:ascii="Cambria Math" w:hAnsi="Cambria Math"/>
                                <w:szCs w:val="24"/>
                                <w:lang w:val="en-US"/>
                              </w:rPr>
                              <m:t>min</m:t>
                            </m:r>
                          </m:sub>
                          <m:sup>
                            <m:r>
                              <w:rPr>
                                <w:rFonts w:ascii="Cambria Math" w:hAnsi="Cambria Math"/>
                                <w:szCs w:val="24"/>
                              </w:rPr>
                              <m:t>в</m:t>
                            </m:r>
                          </m:sup>
                        </m:sSubSup>
                        <m:r>
                          <w:rPr>
                            <w:rFonts w:ascii="Cambria Math" w:hAnsi="Cambria Math"/>
                            <w:szCs w:val="24"/>
                            <w:lang w:val="en-US"/>
                          </w:rPr>
                          <m:t>-</m:t>
                        </m:r>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hAnsi="Cambria Math"/>
                            <w:szCs w:val="24"/>
                            <w:lang w:val="en-US"/>
                          </w:rPr>
                          <m:t>∙</m:t>
                        </m:r>
                        <m:d>
                          <m:dPr>
                            <m:ctrlPr>
                              <w:rPr>
                                <w:rFonts w:ascii="Cambria Math" w:hAnsi="Cambria Math"/>
                                <w:i/>
                                <w:szCs w:val="24"/>
                                <w:lang w:val="en-US"/>
                              </w:rPr>
                            </m:ctrlPr>
                          </m:dPr>
                          <m:e>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lang w:val="en-US"/>
                              </w:rPr>
                              <m:t>-</m:t>
                            </m:r>
                            <m:sSup>
                              <m:sSupPr>
                                <m:ctrlPr>
                                  <w:rPr>
                                    <w:rFonts w:ascii="Cambria Math" w:hAnsi="Cambria Math"/>
                                    <w:i/>
                                    <w:szCs w:val="24"/>
                                  </w:rPr>
                                </m:ctrlPr>
                              </m:sSupPr>
                              <m:e>
                                <m:r>
                                  <w:rPr>
                                    <w:rFonts w:ascii="Cambria Math" w:hAnsi="Cambria Math"/>
                                    <w:szCs w:val="24"/>
                                    <w:lang w:val="en-US"/>
                                  </w:rPr>
                                  <m:t>t</m:t>
                                </m:r>
                              </m:e>
                              <m:sup>
                                <m:r>
                                  <w:rPr>
                                    <w:rFonts w:ascii="Cambria Math" w:hAnsi="Cambria Math"/>
                                    <w:szCs w:val="24"/>
                                  </w:rPr>
                                  <m:t>нр</m:t>
                                </m:r>
                              </m:sup>
                            </m:sSup>
                          </m:e>
                        </m:d>
                      </m:e>
                    </m:d>
                    <m:r>
                      <w:rPr>
                        <w:rFonts w:ascii="Cambria Math"/>
                        <w:szCs w:val="24"/>
                        <w:lang w:val="en-US"/>
                      </w:rPr>
                      <m:t xml:space="preserve"> </m:t>
                    </m:r>
                    <m:r>
                      <w:rPr>
                        <w:rFonts w:ascii="Cambria Math" w:hAnsi="Cambria Math"/>
                        <w:szCs w:val="24"/>
                        <w:lang w:val="en-US"/>
                      </w:rPr>
                      <m:t>∙</m:t>
                    </m:r>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bSup>
                                  <m:sSubSupPr>
                                    <m:ctrlPr>
                                      <w:rPr>
                                        <w:rFonts w:ascii="Cambria Math" w:hAnsi="Cambria Math"/>
                                        <w:i/>
                                        <w:szCs w:val="24"/>
                                      </w:rPr>
                                    </m:ctrlPr>
                                  </m:sSubSupPr>
                                  <m:e>
                                    <m:r>
                                      <w:rPr>
                                        <w:rFonts w:ascii="Cambria Math" w:hAnsi="Cambria Math"/>
                                        <w:szCs w:val="24"/>
                                      </w:rPr>
                                      <m:t>z</m:t>
                                    </m:r>
                                  </m:e>
                                  <m:sub>
                                    <m:r>
                                      <w:rPr>
                                        <w:rFonts w:ascii="Cambria Math" w:hAnsi="Cambria Math"/>
                                        <w:szCs w:val="24"/>
                                      </w:rPr>
                                      <m:t>f</m:t>
                                    </m:r>
                                  </m:sub>
                                  <m:sup>
                                    <m:r>
                                      <w:rPr>
                                        <w:rFonts w:ascii="Cambria Math" w:hAnsi="Cambria Math"/>
                                        <w:szCs w:val="24"/>
                                      </w:rPr>
                                      <m:t>в</m:t>
                                    </m:r>
                                  </m:sup>
                                </m:sSubSup>
                              </m:num>
                              <m:den>
                                <m:sSub>
                                  <m:sSubPr>
                                    <m:ctrlPr>
                                      <w:rPr>
                                        <w:rFonts w:ascii="Cambria Math" w:hAnsi="Cambria Math"/>
                                        <w:i/>
                                        <w:szCs w:val="24"/>
                                      </w:rPr>
                                    </m:ctrlPr>
                                  </m:sSubPr>
                                  <m:e>
                                    <m:r>
                                      <w:rPr>
                                        <w:rFonts w:ascii="Cambria Math" w:hAnsi="Cambria Math"/>
                                        <w:szCs w:val="24"/>
                                      </w:rPr>
                                      <m:t>β</m:t>
                                    </m:r>
                                  </m:e>
                                  <m:sub>
                                    <m:r>
                                      <w:rPr>
                                        <w:rFonts w:ascii="Cambria Math" w:hAnsi="Cambria Math"/>
                                        <w:szCs w:val="24"/>
                                        <w:lang w:val="en-US"/>
                                      </w:rPr>
                                      <m:t>j</m:t>
                                    </m:r>
                                  </m:sub>
                                </m:sSub>
                              </m:den>
                            </m:f>
                          </m:e>
                        </m:d>
                      </m:sup>
                    </m:sSup>
                  </m:num>
                  <m:den>
                    <m:r>
                      <w:rPr>
                        <w:rFonts w:ascii="Cambria Math"/>
                        <w:szCs w:val="24"/>
                        <w:lang w:val="en-US"/>
                      </w:rPr>
                      <m:t>1</m:t>
                    </m:r>
                    <m:r>
                      <w:rPr>
                        <w:rFonts w:ascii="Cambria Math" w:hAnsi="Cambria Math"/>
                        <w:szCs w:val="24"/>
                        <w:lang w:val="en-US"/>
                      </w:rPr>
                      <m:t>-</m:t>
                    </m:r>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bSup>
                                  <m:sSubSupPr>
                                    <m:ctrlPr>
                                      <w:rPr>
                                        <w:rFonts w:ascii="Cambria Math" w:hAnsi="Cambria Math"/>
                                        <w:i/>
                                        <w:szCs w:val="24"/>
                                      </w:rPr>
                                    </m:ctrlPr>
                                  </m:sSubSupPr>
                                  <m:e>
                                    <m:r>
                                      <w:rPr>
                                        <w:rFonts w:ascii="Cambria Math" w:hAnsi="Cambria Math"/>
                                        <w:szCs w:val="24"/>
                                      </w:rPr>
                                      <m:t>z</m:t>
                                    </m:r>
                                  </m:e>
                                  <m:sub>
                                    <m:r>
                                      <w:rPr>
                                        <w:rFonts w:ascii="Cambria Math" w:hAnsi="Cambria Math"/>
                                        <w:szCs w:val="24"/>
                                      </w:rPr>
                                      <m:t>f</m:t>
                                    </m:r>
                                  </m:sub>
                                  <m:sup>
                                    <m:r>
                                      <w:rPr>
                                        <w:rFonts w:ascii="Cambria Math" w:hAnsi="Cambria Math"/>
                                        <w:szCs w:val="24"/>
                                      </w:rPr>
                                      <m:t>в</m:t>
                                    </m:r>
                                  </m:sup>
                                </m:sSubSup>
                              </m:num>
                              <m:den>
                                <m:sSub>
                                  <m:sSubPr>
                                    <m:ctrlPr>
                                      <w:rPr>
                                        <w:rFonts w:ascii="Cambria Math" w:hAnsi="Cambria Math"/>
                                        <w:i/>
                                        <w:szCs w:val="24"/>
                                      </w:rPr>
                                    </m:ctrlPr>
                                  </m:sSubPr>
                                  <m:e>
                                    <m:r>
                                      <w:rPr>
                                        <w:rFonts w:ascii="Cambria Math" w:hAnsi="Cambria Math"/>
                                        <w:szCs w:val="24"/>
                                      </w:rPr>
                                      <m:t>β</m:t>
                                    </m:r>
                                  </m:e>
                                  <m:sub>
                                    <m:r>
                                      <w:rPr>
                                        <w:rFonts w:ascii="Cambria Math" w:hAnsi="Cambria Math"/>
                                        <w:szCs w:val="24"/>
                                        <w:lang w:val="en-US"/>
                                      </w:rPr>
                                      <m:t>j</m:t>
                                    </m:r>
                                  </m:sub>
                                </m:sSub>
                              </m:den>
                            </m:f>
                          </m:e>
                        </m:d>
                      </m:sup>
                    </m:sSup>
                  </m:den>
                </m:f>
              </m:oMath>
            </m:oMathPara>
          </w:p>
        </w:tc>
        <w:tc>
          <w:tcPr>
            <w:tcW w:w="989" w:type="dxa"/>
            <w:vAlign w:val="center"/>
          </w:tcPr>
          <w:p w14:paraId="014BBB69" w14:textId="77777777" w:rsidR="00517EF6" w:rsidRPr="009E4337" w:rsidRDefault="00517EF6" w:rsidP="0006129B">
            <w:pPr>
              <w:pStyle w:val="aa"/>
              <w:jc w:val="center"/>
              <w:rPr>
                <w:szCs w:val="24"/>
              </w:rPr>
            </w:pPr>
            <w:r w:rsidRPr="009E4337">
              <w:rPr>
                <w:szCs w:val="24"/>
              </w:rPr>
              <w:t>(</w:t>
            </w:r>
            <w:r w:rsidR="008A3CE6" w:rsidRPr="009E4337">
              <w:rPr>
                <w:rStyle w:val="FontStyle11"/>
                <w:sz w:val="24"/>
                <w:szCs w:val="24"/>
              </w:rPr>
              <w:fldChar w:fldCharType="begin"/>
            </w:r>
            <w:r w:rsidRPr="009E4337">
              <w:rPr>
                <w:rStyle w:val="FontStyle11"/>
                <w:sz w:val="24"/>
                <w:szCs w:val="24"/>
              </w:rPr>
              <w:instrText xml:space="preserve"> SEQ Список_формул \* ARABIC </w:instrText>
            </w:r>
            <w:r w:rsidR="008A3CE6" w:rsidRPr="009E4337">
              <w:rPr>
                <w:rStyle w:val="FontStyle11"/>
                <w:sz w:val="24"/>
                <w:szCs w:val="24"/>
              </w:rPr>
              <w:fldChar w:fldCharType="separate"/>
            </w:r>
            <w:r w:rsidR="00743685" w:rsidRPr="009E4337">
              <w:rPr>
                <w:rStyle w:val="FontStyle11"/>
                <w:noProof/>
                <w:sz w:val="24"/>
                <w:szCs w:val="24"/>
              </w:rPr>
              <w:t>12</w:t>
            </w:r>
            <w:r w:rsidR="008A3CE6" w:rsidRPr="009E4337">
              <w:rPr>
                <w:rStyle w:val="FontStyle11"/>
                <w:sz w:val="24"/>
                <w:szCs w:val="24"/>
              </w:rPr>
              <w:fldChar w:fldCharType="end"/>
            </w:r>
            <w:r w:rsidRPr="009E4337">
              <w:rPr>
                <w:szCs w:val="24"/>
              </w:rPr>
              <w:t>)</w:t>
            </w:r>
          </w:p>
        </w:tc>
      </w:tr>
    </w:tbl>
    <w:p w14:paraId="206660B4" w14:textId="77777777" w:rsidR="00517EF6" w:rsidRPr="009E4337" w:rsidRDefault="00517EF6" w:rsidP="0006129B">
      <w:pPr>
        <w:ind w:left="1512" w:hanging="1512"/>
      </w:pPr>
      <w:r w:rsidRPr="009E4337">
        <w:t>Здесь</w:t>
      </w:r>
      <w:r w:rsidR="002F5504" w:rsidRPr="009E4337">
        <w:t xml:space="preserve"> </w:t>
      </w:r>
      <m:oMath>
        <m:sSubSup>
          <m:sSubSupPr>
            <m:ctrlPr>
              <w:rPr>
                <w:rFonts w:ascii="Cambria Math" w:hAnsi="Cambria Math"/>
                <w:i/>
              </w:rPr>
            </m:ctrlPr>
          </m:sSubSupPr>
          <m:e>
            <m:r>
              <m:rPr>
                <m:sty m:val="p"/>
              </m:rPr>
              <w:rPr>
                <w:rFonts w:ascii="Cambria Math"/>
              </w:rPr>
              <m:t>t</m:t>
            </m:r>
          </m:e>
          <m:sub>
            <m:sSub>
              <m:sSubPr>
                <m:ctrlPr>
                  <w:rPr>
                    <w:rFonts w:ascii="Cambria Math" w:hAnsi="Cambria Math"/>
                    <w:i/>
                  </w:rPr>
                </m:ctrlPr>
              </m:sSubPr>
              <m:e>
                <m:r>
                  <m:rPr>
                    <m:sty m:val="p"/>
                  </m:rPr>
                  <w:rPr>
                    <w:rFonts w:ascii="Cambria Math"/>
                    <w:lang w:val="en-US"/>
                  </w:rPr>
                  <m:t>j</m:t>
                </m:r>
              </m:e>
              <m:sub>
                <m:r>
                  <m:rPr>
                    <m:sty m:val="p"/>
                  </m:rPr>
                  <w:rPr>
                    <w:rFonts w:ascii="Cambria Math"/>
                    <w:lang w:val="en-US"/>
                  </w:rPr>
                  <m:t>min</m:t>
                </m:r>
              </m:sub>
            </m:sSub>
          </m:sub>
          <m:sup>
            <m:r>
              <m:rPr>
                <m:sty m:val="p"/>
              </m:rPr>
              <w:rPr>
                <w:rFonts w:ascii="Cambria Math" w:hAnsi="Cambria Math"/>
              </w:rPr>
              <m:t>в</m:t>
            </m:r>
          </m:sup>
        </m:sSubSup>
      </m:oMath>
      <w:r w:rsidRPr="009E4337">
        <w:t xml:space="preserve"> - минимально допустимая температура воздуха в здании </w:t>
      </w:r>
      <w:r w:rsidRPr="009E4337">
        <w:rPr>
          <w:i/>
          <w:lang w:val="en-US"/>
        </w:rPr>
        <w:t>j</w:t>
      </w:r>
      <w:r w:rsidRPr="009E4337">
        <w:t xml:space="preserve">-го потребителя, </w:t>
      </w:r>
      <w:r w:rsidRPr="009E4337">
        <w:rPr>
          <w:vertAlign w:val="superscript"/>
        </w:rPr>
        <w:t>0</w:t>
      </w:r>
      <w:r w:rsidRPr="009E4337">
        <w:t>С.</w:t>
      </w:r>
    </w:p>
    <w:p w14:paraId="12989B1B" w14:textId="2695E81A" w:rsidR="00517EF6" w:rsidRPr="009E4337" w:rsidRDefault="00517EF6" w:rsidP="0006129B">
      <w:pPr>
        <w:pStyle w:val="aa"/>
        <w:ind w:firstLine="567"/>
        <w:rPr>
          <w:rStyle w:val="FontStyle11"/>
          <w:sz w:val="24"/>
          <w:szCs w:val="24"/>
        </w:rPr>
      </w:pPr>
      <w:r w:rsidRPr="009E4337">
        <w:rPr>
          <w:rStyle w:val="FontStyle11"/>
          <w:sz w:val="24"/>
          <w:szCs w:val="24"/>
        </w:rPr>
        <w:t xml:space="preserve">Продолжительности стояния температур наружного воздуха принимаются по </w:t>
      </w:r>
      <w:r w:rsidR="0055093E" w:rsidRPr="009E4337">
        <w:rPr>
          <w:rStyle w:val="FontStyle11"/>
          <w:sz w:val="24"/>
          <w:szCs w:val="24"/>
        </w:rPr>
        <w:t xml:space="preserve">СП 131.13330.2020 </w:t>
      </w:r>
      <w:r w:rsidR="0098168B" w:rsidRPr="009E4337">
        <w:rPr>
          <w:rStyle w:val="FontStyle11"/>
          <w:sz w:val="24"/>
          <w:szCs w:val="24"/>
        </w:rPr>
        <w:t>«</w:t>
      </w:r>
      <w:r w:rsidR="0055093E" w:rsidRPr="009E4337">
        <w:rPr>
          <w:rStyle w:val="FontStyle11"/>
          <w:sz w:val="24"/>
          <w:szCs w:val="24"/>
        </w:rPr>
        <w:t>Свод правил. Строительная климатология. СНиП 23-01-99*</w:t>
      </w:r>
      <w:r w:rsidR="0098168B" w:rsidRPr="009E4337">
        <w:rPr>
          <w:rStyle w:val="FontStyle11"/>
          <w:sz w:val="24"/>
          <w:szCs w:val="24"/>
        </w:rPr>
        <w:t>»</w:t>
      </w:r>
      <w:r w:rsidRPr="009E4337">
        <w:rPr>
          <w:rStyle w:val="FontStyle11"/>
          <w:sz w:val="24"/>
          <w:szCs w:val="24"/>
        </w:rPr>
        <w:t>.</w:t>
      </w:r>
    </w:p>
    <w:p w14:paraId="038319C1" w14:textId="77777777" w:rsidR="00517EF6" w:rsidRPr="009E4337" w:rsidRDefault="00517EF6" w:rsidP="0006129B">
      <w:pPr>
        <w:pStyle w:val="aff8"/>
        <w:spacing w:line="240" w:lineRule="auto"/>
        <w:rPr>
          <w:rStyle w:val="FontStyle11"/>
          <w:sz w:val="24"/>
          <w:szCs w:val="24"/>
        </w:rPr>
      </w:pPr>
    </w:p>
    <w:p w14:paraId="577FA467" w14:textId="77777777" w:rsidR="00517EF6" w:rsidRPr="009E4337" w:rsidRDefault="00BC55C3" w:rsidP="0006129B">
      <w:pPr>
        <w:pStyle w:val="aa"/>
        <w:widowControl w:val="0"/>
        <w:tabs>
          <w:tab w:val="left" w:pos="1276"/>
        </w:tabs>
        <w:autoSpaceDE w:val="0"/>
        <w:autoSpaceDN w:val="0"/>
        <w:adjustRightInd w:val="0"/>
        <w:ind w:firstLine="567"/>
        <w:rPr>
          <w:szCs w:val="24"/>
        </w:rPr>
      </w:pPr>
      <w:r w:rsidRPr="009E4337">
        <w:rPr>
          <w:szCs w:val="24"/>
        </w:rPr>
        <w:t xml:space="preserve">9.2 </w:t>
      </w:r>
      <w:r w:rsidR="00517EF6" w:rsidRPr="009E4337">
        <w:rPr>
          <w:szCs w:val="24"/>
        </w:rPr>
        <w:t>Правила определения</w:t>
      </w:r>
      <w:r w:rsidR="002F5504" w:rsidRPr="009E4337">
        <w:rPr>
          <w:szCs w:val="24"/>
        </w:rPr>
        <w:t xml:space="preserve"> </w:t>
      </w:r>
      <m:oMath>
        <m:sSubSup>
          <m:sSubSupPr>
            <m:ctrlPr>
              <w:rPr>
                <w:rFonts w:ascii="Cambria Math" w:hAnsi="Cambria Math"/>
                <w:i/>
                <w:szCs w:val="24"/>
                <w:lang w:val="en-US"/>
              </w:rPr>
            </m:ctrlPr>
          </m:sSubSupPr>
          <m:e>
            <m:r>
              <m:rPr>
                <m:sty m:val="p"/>
              </m:rPr>
              <w:rPr>
                <w:rFonts w:ascii="Cambria Math" w:hAnsi="Cambria Math"/>
                <w:szCs w:val="24"/>
                <w:lang w:val="en-US"/>
              </w:rPr>
              <m:t>τ</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00517EF6" w:rsidRPr="009E4337">
        <w:rPr>
          <w:szCs w:val="24"/>
        </w:rPr>
        <w:t xml:space="preserve"> - числа часов стояния температуры наружного воздуха ниже</w:t>
      </w:r>
      <w:r w:rsidR="002F5504" w:rsidRPr="009E4337">
        <w:rPr>
          <w:szCs w:val="24"/>
        </w:rPr>
        <w:t xml:space="preserve"> </w:t>
      </w:r>
      <m:oMath>
        <m:sSubSup>
          <m:sSubSupPr>
            <m:ctrlPr>
              <w:rPr>
                <w:rFonts w:ascii="Cambria Math" w:hAnsi="Cambria Math"/>
                <w:i/>
                <w:szCs w:val="24"/>
                <w:lang w:val="en-US"/>
              </w:rPr>
            </m:ctrlPr>
          </m:sSubSupPr>
          <m:e>
            <m:r>
              <m:rPr>
                <m:sty m:val="p"/>
              </m:rPr>
              <w:rPr>
                <w:rFonts w:ascii="Cambria Math"/>
                <w:szCs w:val="24"/>
                <w:lang w:val="en-US"/>
              </w:rPr>
              <m:t>t</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00517EF6" w:rsidRPr="009E4337">
        <w:rPr>
          <w:szCs w:val="24"/>
        </w:rPr>
        <w:t>.</w:t>
      </w:r>
    </w:p>
    <w:p w14:paraId="56D2F276" w14:textId="77777777" w:rsidR="00517EF6" w:rsidRPr="009E4337" w:rsidRDefault="00517EF6" w:rsidP="0006129B">
      <w:pPr>
        <w:ind w:firstLine="567"/>
      </w:pPr>
      <w:r w:rsidRPr="009E4337">
        <w:t>Если</w:t>
      </w:r>
      <w:r w:rsidR="002F5504" w:rsidRPr="009E4337">
        <w:t xml:space="preserve"> </w:t>
      </w:r>
      <m:oMath>
        <m:sSubSup>
          <m:sSubSupPr>
            <m:ctrlPr>
              <w:rPr>
                <w:rFonts w:ascii="Cambria Math" w:hAnsi="Cambria Math"/>
                <w:i/>
                <w:lang w:val="en-US"/>
              </w:rPr>
            </m:ctrlPr>
          </m:sSubSupPr>
          <m:e>
            <m:r>
              <m:rPr>
                <m:sty m:val="p"/>
              </m:rPr>
              <w:rPr>
                <w:rFonts w:ascii="Cambria Math"/>
                <w:lang w:val="en-US"/>
              </w:rPr>
              <m:t>t</m:t>
            </m:r>
          </m:e>
          <m:sub>
            <m:r>
              <m:rPr>
                <m:sty m:val="p"/>
              </m:rPr>
              <w:rPr>
                <w:rFonts w:ascii="Cambria Math"/>
                <w:lang w:val="en-US"/>
              </w:rPr>
              <m:t>j</m:t>
            </m:r>
            <m:r>
              <m:rPr>
                <m:sty m:val="p"/>
              </m:rPr>
              <w:rPr>
                <w:rFonts w:ascii="Cambria Math"/>
              </w:rPr>
              <m:t>,</m:t>
            </m:r>
            <m:r>
              <m:rPr>
                <m:sty m:val="p"/>
              </m:rPr>
              <w:rPr>
                <w:rFonts w:ascii="Cambria Math"/>
                <w:lang w:val="en-US"/>
              </w:rPr>
              <m:t>f</m:t>
            </m:r>
          </m:sub>
          <m:sup>
            <m:r>
              <m:rPr>
                <m:sty m:val="p"/>
              </m:rPr>
              <w:rPr>
                <w:rFonts w:ascii="Cambria Math" w:hAnsi="Cambria Math"/>
              </w:rPr>
              <m:t>рав</m:t>
            </m:r>
          </m:sup>
        </m:sSubSup>
      </m:oMath>
      <w:r w:rsidRPr="009E4337">
        <w:t xml:space="preserve"> оказывается равной или выше </w:t>
      </w:r>
      <w:r w:rsidR="00BC55C3" w:rsidRPr="009E4337">
        <w:t xml:space="preserve">плюс </w:t>
      </w:r>
      <w:r w:rsidRPr="009E4337">
        <w:t xml:space="preserve">8 </w:t>
      </w:r>
      <w:r w:rsidRPr="009E4337">
        <w:rPr>
          <w:vertAlign w:val="superscript"/>
        </w:rPr>
        <w:t>о</w:t>
      </w:r>
      <w:r w:rsidRPr="009E4337">
        <w:t xml:space="preserve">С (начало отопительного сезона), это означает, что отказ </w:t>
      </w:r>
      <w:r w:rsidRPr="009E4337">
        <w:rPr>
          <w:i/>
          <w:lang w:val="en-US"/>
        </w:rPr>
        <w:t>f</w:t>
      </w:r>
      <w:r w:rsidRPr="009E4337">
        <w:t xml:space="preserve">-го элемента нарушает пониженный уровень теплоснабжения </w:t>
      </w:r>
      <w:r w:rsidRPr="009E4337">
        <w:rPr>
          <w:i/>
          <w:lang w:val="en-US"/>
        </w:rPr>
        <w:t>j</w:t>
      </w:r>
      <w:r w:rsidRPr="009E4337">
        <w:t xml:space="preserve">-го потребителя при любой температуре наружного воздуха и в формуле </w:t>
      </w:r>
      <w:r w:rsidR="0061403F" w:rsidRPr="009E4337">
        <w:fldChar w:fldCharType="begin"/>
      </w:r>
      <w:r w:rsidR="0061403F" w:rsidRPr="009E4337">
        <w:instrText xml:space="preserve"> REF _Ref374096493 \h  \* MERGEFORMAT </w:instrText>
      </w:r>
      <w:r w:rsidR="0061403F" w:rsidRPr="009E4337">
        <w:fldChar w:fldCharType="separate"/>
      </w:r>
      <w:r w:rsidR="00743685" w:rsidRPr="009E4337">
        <w:t>(10)</w:t>
      </w:r>
      <w:r w:rsidR="0061403F" w:rsidRPr="009E4337">
        <w:fldChar w:fldCharType="end"/>
      </w:r>
      <w:r w:rsidRPr="009E4337">
        <w:rPr>
          <w:rStyle w:val="FontStyle11"/>
          <w:sz w:val="24"/>
        </w:rPr>
        <w:t xml:space="preserve"> величина</w:t>
      </w:r>
      <w:r w:rsidR="002F5504" w:rsidRPr="009E4337">
        <w:rPr>
          <w:rStyle w:val="FontStyle11"/>
          <w:sz w:val="24"/>
        </w:rPr>
        <w:t xml:space="preserve"> </w:t>
      </w:r>
      <m:oMath>
        <m:sSubSup>
          <m:sSubSupPr>
            <m:ctrlPr>
              <w:rPr>
                <w:rFonts w:ascii="Cambria Math" w:hAnsi="Cambria Math"/>
                <w:i/>
                <w:lang w:val="en-US"/>
              </w:rPr>
            </m:ctrlPr>
          </m:sSubSupPr>
          <m:e>
            <m:r>
              <m:rPr>
                <m:sty m:val="p"/>
              </m:rPr>
              <w:rPr>
                <w:rFonts w:ascii="Cambria Math" w:hAnsi="Cambria Math"/>
                <w:lang w:val="en-US"/>
              </w:rPr>
              <m:t>τ</m:t>
            </m:r>
          </m:e>
          <m:sub>
            <m:r>
              <m:rPr>
                <m:sty m:val="p"/>
              </m:rPr>
              <w:rPr>
                <w:rFonts w:ascii="Cambria Math"/>
                <w:lang w:val="en-US"/>
              </w:rPr>
              <m:t>j</m:t>
            </m:r>
            <m:r>
              <m:rPr>
                <m:sty m:val="p"/>
              </m:rPr>
              <w:rPr>
                <w:rFonts w:ascii="Cambria Math"/>
              </w:rPr>
              <m:t>,</m:t>
            </m:r>
            <m:r>
              <m:rPr>
                <m:sty m:val="p"/>
              </m:rPr>
              <w:rPr>
                <w:rFonts w:ascii="Cambria Math"/>
                <w:lang w:val="en-US"/>
              </w:rPr>
              <m:t>f</m:t>
            </m:r>
          </m:sub>
          <m:sup>
            <m:r>
              <m:rPr>
                <m:sty m:val="p"/>
              </m:rPr>
              <w:rPr>
                <w:rFonts w:ascii="Cambria Math" w:hAnsi="Cambria Math"/>
              </w:rPr>
              <m:t>рав</m:t>
            </m:r>
          </m:sup>
        </m:sSubSup>
      </m:oMath>
      <w:r w:rsidRPr="009E4337">
        <w:rPr>
          <w:rStyle w:val="FontStyle11"/>
          <w:sz w:val="24"/>
        </w:rPr>
        <w:t xml:space="preserve"> берется равной продолжительности отопительного периода</w:t>
      </w:r>
      <w:r w:rsidRPr="009E4337">
        <w:t>.</w:t>
      </w:r>
    </w:p>
    <w:p w14:paraId="75AC7A0C" w14:textId="77777777" w:rsidR="00517EF6" w:rsidRPr="009E4337" w:rsidRDefault="00517EF6" w:rsidP="0006129B">
      <w:pPr>
        <w:ind w:firstLine="567"/>
      </w:pPr>
      <w:r w:rsidRPr="009E4337">
        <w:t>Если</w:t>
      </w:r>
      <w:r w:rsidR="002F5504" w:rsidRPr="009E4337">
        <w:t xml:space="preserve"> </w:t>
      </w:r>
      <m:oMath>
        <m:sSubSup>
          <m:sSubSupPr>
            <m:ctrlPr>
              <w:rPr>
                <w:rFonts w:ascii="Cambria Math" w:hAnsi="Cambria Math"/>
                <w:i/>
                <w:lang w:val="en-US"/>
              </w:rPr>
            </m:ctrlPr>
          </m:sSubSupPr>
          <m:e>
            <m:r>
              <m:rPr>
                <m:sty m:val="p"/>
              </m:rPr>
              <w:rPr>
                <w:rFonts w:ascii="Cambria Math"/>
                <w:lang w:val="en-US"/>
              </w:rPr>
              <m:t>t</m:t>
            </m:r>
          </m:e>
          <m:sub>
            <m:r>
              <m:rPr>
                <m:sty m:val="p"/>
              </m:rPr>
              <w:rPr>
                <w:rFonts w:ascii="Cambria Math"/>
                <w:lang w:val="en-US"/>
              </w:rPr>
              <m:t>j</m:t>
            </m:r>
            <m:r>
              <m:rPr>
                <m:sty m:val="p"/>
              </m:rPr>
              <w:rPr>
                <w:rFonts w:ascii="Cambria Math"/>
              </w:rPr>
              <m:t>,</m:t>
            </m:r>
            <m:r>
              <m:rPr>
                <m:sty m:val="p"/>
              </m:rPr>
              <w:rPr>
                <w:rFonts w:ascii="Cambria Math"/>
                <w:lang w:val="en-US"/>
              </w:rPr>
              <m:t>f</m:t>
            </m:r>
          </m:sub>
          <m:sup>
            <m:r>
              <m:rPr>
                <m:sty m:val="p"/>
              </m:rPr>
              <w:rPr>
                <w:rFonts w:ascii="Cambria Math" w:hAnsi="Cambria Math"/>
              </w:rPr>
              <m:t>рав</m:t>
            </m:r>
          </m:sup>
        </m:sSubSup>
      </m:oMath>
      <w:r w:rsidRPr="009E4337">
        <w:t xml:space="preserve"> оказывается равной</w:t>
      </w:r>
      <w:r w:rsidR="002F5504" w:rsidRPr="009E4337">
        <w:t xml:space="preserve"> </w:t>
      </w:r>
      <m:oMath>
        <m:sSup>
          <m:sSupPr>
            <m:ctrlPr>
              <w:rPr>
                <w:rFonts w:ascii="Cambria Math" w:hAnsi="Cambria Math"/>
                <w:i/>
              </w:rPr>
            </m:ctrlPr>
          </m:sSupPr>
          <m:e>
            <m:r>
              <m:rPr>
                <m:sty m:val="p"/>
              </m:rPr>
              <w:rPr>
                <w:rFonts w:ascii="Cambria Math"/>
              </w:rPr>
              <m:t>t</m:t>
            </m:r>
          </m:e>
          <m:sup>
            <m:r>
              <m:rPr>
                <m:sty m:val="p"/>
              </m:rPr>
              <w:rPr>
                <w:rFonts w:ascii="Cambria Math" w:hAnsi="Cambria Math"/>
              </w:rPr>
              <m:t>нр</m:t>
            </m:r>
          </m:sup>
        </m:sSup>
      </m:oMath>
      <w:r w:rsidRPr="009E4337">
        <w:t xml:space="preserve">, отказ </w:t>
      </w:r>
      <w:r w:rsidRPr="009E4337">
        <w:rPr>
          <w:i/>
          <w:lang w:val="en-US"/>
        </w:rPr>
        <w:t>f</w:t>
      </w:r>
      <w:r w:rsidRPr="009E4337">
        <w:t xml:space="preserve">-го элемента влияет на теплоснабжение </w:t>
      </w:r>
      <w:r w:rsidRPr="009E4337">
        <w:rPr>
          <w:i/>
          <w:lang w:val="en-US"/>
        </w:rPr>
        <w:t>j</w:t>
      </w:r>
      <w:r w:rsidRPr="009E4337">
        <w:t>-го потребителя только при температурах ниже расчетных и</w:t>
      </w:r>
      <w:r w:rsidR="002F5504" w:rsidRPr="009E4337">
        <w:t xml:space="preserve"> </w:t>
      </w:r>
      <m:oMath>
        <m:sSubSup>
          <m:sSubSupPr>
            <m:ctrlPr>
              <w:rPr>
                <w:rFonts w:ascii="Cambria Math" w:hAnsi="Cambria Math"/>
                <w:i/>
                <w:lang w:val="en-US"/>
              </w:rPr>
            </m:ctrlPr>
          </m:sSubSupPr>
          <m:e>
            <m:r>
              <m:rPr>
                <m:sty m:val="p"/>
              </m:rPr>
              <w:rPr>
                <w:rFonts w:ascii="Cambria Math" w:hAnsi="Cambria Math"/>
                <w:lang w:val="en-US"/>
              </w:rPr>
              <m:t>τ</m:t>
            </m:r>
          </m:e>
          <m:sub>
            <m:r>
              <m:rPr>
                <m:sty m:val="p"/>
              </m:rPr>
              <w:rPr>
                <w:rFonts w:ascii="Cambria Math"/>
                <w:lang w:val="en-US"/>
              </w:rPr>
              <m:t>j</m:t>
            </m:r>
            <m:r>
              <m:rPr>
                <m:sty m:val="p"/>
              </m:rPr>
              <w:rPr>
                <w:rFonts w:ascii="Cambria Math"/>
              </w:rPr>
              <m:t>,</m:t>
            </m:r>
            <m:r>
              <m:rPr>
                <m:sty m:val="p"/>
              </m:rPr>
              <w:rPr>
                <w:rFonts w:ascii="Cambria Math"/>
                <w:lang w:val="en-US"/>
              </w:rPr>
              <m:t>f</m:t>
            </m:r>
          </m:sub>
          <m:sup>
            <m:r>
              <m:rPr>
                <m:sty m:val="p"/>
              </m:rPr>
              <w:rPr>
                <w:rFonts w:ascii="Cambria Math" w:hAnsi="Cambria Math"/>
              </w:rPr>
              <m:t>рав</m:t>
            </m:r>
          </m:sup>
        </m:sSubSup>
      </m:oMath>
      <w:r w:rsidRPr="009E4337">
        <w:t xml:space="preserve">в формуле </w:t>
      </w:r>
      <w:r w:rsidR="0061403F" w:rsidRPr="009E4337">
        <w:fldChar w:fldCharType="begin"/>
      </w:r>
      <w:r w:rsidR="0061403F" w:rsidRPr="009E4337">
        <w:instrText xml:space="preserve"> REF _Ref374096493 \h  \* MERGEFORMAT </w:instrText>
      </w:r>
      <w:r w:rsidR="0061403F" w:rsidRPr="009E4337">
        <w:fldChar w:fldCharType="separate"/>
      </w:r>
      <w:r w:rsidR="00743685" w:rsidRPr="009E4337">
        <w:t>(10)</w:t>
      </w:r>
      <w:r w:rsidR="0061403F" w:rsidRPr="009E4337">
        <w:fldChar w:fldCharType="end"/>
      </w:r>
      <w:r w:rsidRPr="009E4337">
        <w:t xml:space="preserve"> берется равной </w:t>
      </w:r>
      <m:oMath>
        <m:sSup>
          <m:sSupPr>
            <m:ctrlPr>
              <w:rPr>
                <w:rFonts w:ascii="Cambria Math" w:hAnsi="Cambria Math"/>
                <w:i/>
                <w:lang w:val="en-US"/>
              </w:rPr>
            </m:ctrlPr>
          </m:sSupPr>
          <m:e>
            <m:r>
              <w:rPr>
                <w:rFonts w:ascii="Cambria Math" w:hAnsi="Cambria Math"/>
                <w:lang w:val="en-US"/>
              </w:rPr>
              <m:t>τ</m:t>
            </m:r>
          </m:e>
          <m:sup>
            <m:r>
              <w:rPr>
                <w:rFonts w:ascii="Cambria Math" w:hAnsi="Cambria Math"/>
              </w:rPr>
              <m:t>мин</m:t>
            </m:r>
          </m:sup>
        </m:sSup>
      </m:oMath>
      <w:r w:rsidRPr="009E4337">
        <w:t xml:space="preserve"> - числу часов стояния температуре наружного воздуха ниже </w:t>
      </w:r>
      <m:oMath>
        <m:sSup>
          <m:sSupPr>
            <m:ctrlPr>
              <w:rPr>
                <w:rFonts w:ascii="Cambria Math" w:hAnsi="Cambria Math"/>
                <w:i/>
              </w:rPr>
            </m:ctrlPr>
          </m:sSupPr>
          <m:e>
            <m:r>
              <m:rPr>
                <m:sty m:val="p"/>
              </m:rPr>
              <w:rPr>
                <w:rFonts w:ascii="Cambria Math"/>
              </w:rPr>
              <m:t>t</m:t>
            </m:r>
          </m:e>
          <m:sup>
            <m:r>
              <m:rPr>
                <m:sty m:val="p"/>
              </m:rPr>
              <w:rPr>
                <w:rFonts w:ascii="Cambria Math" w:hAnsi="Cambria Math"/>
              </w:rPr>
              <m:t>нр</m:t>
            </m:r>
          </m:sup>
        </m:sSup>
      </m:oMath>
      <w:r w:rsidRPr="009E4337">
        <w:t>.</w:t>
      </w:r>
    </w:p>
    <w:p w14:paraId="74D30EC0" w14:textId="77777777" w:rsidR="00517EF6" w:rsidRPr="009E4337" w:rsidRDefault="00517EF6" w:rsidP="0006129B">
      <w:pPr>
        <w:ind w:firstLine="567"/>
      </w:pPr>
      <w:r w:rsidRPr="009E4337">
        <w:t xml:space="preserve">Если </w:t>
      </w:r>
      <m:oMath>
        <m:sSubSup>
          <m:sSubSupPr>
            <m:ctrlPr>
              <w:rPr>
                <w:rFonts w:ascii="Cambria Math" w:hAnsi="Cambria Math"/>
                <w:i/>
                <w:lang w:val="en-US"/>
              </w:rPr>
            </m:ctrlPr>
          </m:sSubSupPr>
          <m:e>
            <m:r>
              <w:rPr>
                <w:rFonts w:ascii="Cambria Math" w:hAnsi="Cambria Math"/>
                <w:lang w:val="en-US"/>
              </w:rPr>
              <m:t>t</m:t>
            </m:r>
          </m:e>
          <m:sub>
            <m:r>
              <w:rPr>
                <w:rFonts w:ascii="Cambria Math" w:hAnsi="Cambria Math"/>
                <w:lang w:val="en-US"/>
              </w:rPr>
              <m:t>j</m:t>
            </m:r>
            <m:r>
              <w:rPr>
                <w:rFonts w:ascii="Cambria Math"/>
              </w:rPr>
              <m:t>,</m:t>
            </m:r>
            <m:r>
              <w:rPr>
                <w:rFonts w:ascii="Cambria Math" w:hAnsi="Cambria Math"/>
                <w:lang w:val="en-US"/>
              </w:rPr>
              <m:t>f</m:t>
            </m:r>
          </m:sub>
          <m:sup>
            <m:r>
              <w:rPr>
                <w:rFonts w:ascii="Cambria Math" w:hAnsi="Cambria Math"/>
              </w:rPr>
              <m:t>рав</m:t>
            </m:r>
          </m:sup>
        </m:sSubSup>
        <m:r>
          <w:rPr>
            <w:rFonts w:ascii="Cambria Math"/>
          </w:rPr>
          <m:t>&lt;</m:t>
        </m:r>
        <m:sSup>
          <m:sSupPr>
            <m:ctrlPr>
              <w:rPr>
                <w:rFonts w:ascii="Cambria Math" w:hAnsi="Cambria Math"/>
                <w:i/>
              </w:rPr>
            </m:ctrlPr>
          </m:sSupPr>
          <m:e>
            <m:r>
              <w:rPr>
                <w:rFonts w:ascii="Cambria Math" w:hAnsi="Cambria Math"/>
              </w:rPr>
              <m:t>t</m:t>
            </m:r>
          </m:e>
          <m:sup>
            <m:r>
              <m:rPr>
                <m:sty m:val="p"/>
              </m:rPr>
              <w:rPr>
                <w:rFonts w:ascii="Cambria Math" w:hAnsi="Cambria Math"/>
              </w:rPr>
              <m:t>мин</m:t>
            </m:r>
          </m:sup>
        </m:sSup>
      </m:oMath>
      <w:r w:rsidRPr="009E4337">
        <w:t xml:space="preserve"> (минимальная температура наружного воздуха), отказ </w:t>
      </w:r>
      <w:r w:rsidRPr="009E4337">
        <w:rPr>
          <w:i/>
          <w:lang w:val="en-US"/>
        </w:rPr>
        <w:t>f</w:t>
      </w:r>
      <w:r w:rsidRPr="009E4337">
        <w:t xml:space="preserve">-го элемента не влияет на теплоснабжение </w:t>
      </w:r>
      <w:r w:rsidRPr="009E4337">
        <w:rPr>
          <w:i/>
          <w:lang w:val="en-US"/>
        </w:rPr>
        <w:t>j</w:t>
      </w:r>
      <w:r w:rsidRPr="009E4337">
        <w:t xml:space="preserve">-го потребителя и в формуле </w:t>
      </w:r>
      <w:r w:rsidR="0061403F" w:rsidRPr="009E4337">
        <w:fldChar w:fldCharType="begin"/>
      </w:r>
      <w:r w:rsidR="0061403F" w:rsidRPr="009E4337">
        <w:instrText xml:space="preserve"> REF _Ref374096493 \h  \* MERGEFORMAT </w:instrText>
      </w:r>
      <w:r w:rsidR="0061403F" w:rsidRPr="009E4337">
        <w:fldChar w:fldCharType="separate"/>
      </w:r>
      <w:r w:rsidR="00743685" w:rsidRPr="009E4337">
        <w:t>(10)</w:t>
      </w:r>
      <w:r w:rsidR="0061403F" w:rsidRPr="009E4337">
        <w:fldChar w:fldCharType="end"/>
      </w:r>
      <w:r w:rsidR="002F5504" w:rsidRPr="009E4337">
        <w:t xml:space="preserve"> </w:t>
      </w:r>
      <m:oMath>
        <m:sSubSup>
          <m:sSubSupPr>
            <m:ctrlPr>
              <w:rPr>
                <w:rFonts w:ascii="Cambria Math" w:hAnsi="Cambria Math"/>
                <w:i/>
                <w:lang w:val="en-US"/>
              </w:rPr>
            </m:ctrlPr>
          </m:sSubSupPr>
          <m:e>
            <m:r>
              <m:rPr>
                <m:sty m:val="p"/>
              </m:rPr>
              <w:rPr>
                <w:rFonts w:ascii="Cambria Math" w:hAnsi="Cambria Math"/>
                <w:lang w:val="en-US"/>
              </w:rPr>
              <m:t>τ</m:t>
            </m:r>
          </m:e>
          <m:sub>
            <m:r>
              <m:rPr>
                <m:sty m:val="p"/>
              </m:rPr>
              <w:rPr>
                <w:rFonts w:ascii="Cambria Math"/>
                <w:lang w:val="en-US"/>
              </w:rPr>
              <m:t>j</m:t>
            </m:r>
            <m:r>
              <m:rPr>
                <m:sty m:val="p"/>
              </m:rPr>
              <w:rPr>
                <w:rFonts w:ascii="Cambria Math"/>
              </w:rPr>
              <m:t>,</m:t>
            </m:r>
            <m:r>
              <m:rPr>
                <m:sty m:val="p"/>
              </m:rPr>
              <w:rPr>
                <w:rFonts w:ascii="Cambria Math"/>
                <w:lang w:val="en-US"/>
              </w:rPr>
              <m:t>f</m:t>
            </m:r>
          </m:sub>
          <m:sup>
            <m:r>
              <m:rPr>
                <m:sty m:val="p"/>
              </m:rPr>
              <w:rPr>
                <w:rFonts w:ascii="Cambria Math" w:hAnsi="Cambria Math"/>
              </w:rPr>
              <m:t>рав</m:t>
            </m:r>
          </m:sup>
        </m:sSubSup>
      </m:oMath>
      <w:r w:rsidRPr="009E4337">
        <w:t xml:space="preserve"> берется равной нулю.</w:t>
      </w:r>
    </w:p>
    <w:p w14:paraId="5FE9C745" w14:textId="77777777" w:rsidR="00517EF6" w:rsidRPr="009E4337" w:rsidRDefault="00517EF6" w:rsidP="0006129B">
      <w:pPr>
        <w:ind w:firstLine="567"/>
      </w:pPr>
      <w:r w:rsidRPr="009E4337">
        <w:t xml:space="preserve">Если </w:t>
      </w:r>
      <m:oMath>
        <m:sSup>
          <m:sSupPr>
            <m:ctrlPr>
              <w:rPr>
                <w:rFonts w:ascii="Cambria Math" w:hAnsi="Cambria Math"/>
                <w:i/>
              </w:rPr>
            </m:ctrlPr>
          </m:sSupPr>
          <m:e>
            <m:r>
              <w:rPr>
                <w:rFonts w:ascii="Cambria Math" w:hAnsi="Cambria Math"/>
              </w:rPr>
              <m:t>t</m:t>
            </m:r>
          </m:e>
          <m:sup>
            <m:r>
              <w:rPr>
                <w:rFonts w:ascii="Cambria Math" w:hAnsi="Cambria Math"/>
              </w:rPr>
              <m:t>мин</m:t>
            </m:r>
          </m:sup>
        </m:sSup>
        <m:r>
          <w:rPr>
            <w:rFonts w:ascii="Cambria Math"/>
          </w:rPr>
          <m:t>&lt;</m:t>
        </m:r>
        <m:sSubSup>
          <m:sSubSupPr>
            <m:ctrlPr>
              <w:rPr>
                <w:rFonts w:ascii="Cambria Math" w:hAnsi="Cambria Math"/>
                <w:i/>
                <w:lang w:val="en-US"/>
              </w:rPr>
            </m:ctrlPr>
          </m:sSubSupPr>
          <m:e>
            <m:r>
              <w:rPr>
                <w:rFonts w:ascii="Cambria Math" w:hAnsi="Cambria Math"/>
                <w:lang w:val="en-US"/>
              </w:rPr>
              <m:t>t</m:t>
            </m:r>
          </m:e>
          <m:sub>
            <m:r>
              <w:rPr>
                <w:rFonts w:ascii="Cambria Math" w:hAnsi="Cambria Math"/>
                <w:lang w:val="en-US"/>
              </w:rPr>
              <m:t>j</m:t>
            </m:r>
            <m:r>
              <w:rPr>
                <w:rFonts w:ascii="Cambria Math"/>
              </w:rPr>
              <m:t>,</m:t>
            </m:r>
            <m:r>
              <w:rPr>
                <w:rFonts w:ascii="Cambria Math" w:hAnsi="Cambria Math"/>
                <w:lang w:val="en-US"/>
              </w:rPr>
              <m:t>f</m:t>
            </m:r>
          </m:sub>
          <m:sup>
            <m:r>
              <w:rPr>
                <w:rFonts w:ascii="Cambria Math" w:hAnsi="Cambria Math"/>
              </w:rPr>
              <m:t>рав</m:t>
            </m:r>
          </m:sup>
        </m:sSubSup>
        <m:r>
          <w:rPr>
            <w:rFonts w:ascii="Cambria Math"/>
          </w:rPr>
          <m:t>&lt;</m:t>
        </m:r>
        <m:sSup>
          <m:sSupPr>
            <m:ctrlPr>
              <w:rPr>
                <w:rFonts w:ascii="Cambria Math" w:hAnsi="Cambria Math"/>
                <w:i/>
              </w:rPr>
            </m:ctrlPr>
          </m:sSupPr>
          <m:e>
            <m:r>
              <w:rPr>
                <w:rFonts w:ascii="Cambria Math" w:hAnsi="Cambria Math"/>
              </w:rPr>
              <m:t>t</m:t>
            </m:r>
          </m:e>
          <m:sup>
            <m:r>
              <w:rPr>
                <w:rFonts w:ascii="Cambria Math" w:hAnsi="Cambria Math"/>
              </w:rPr>
              <m:t>нр</m:t>
            </m:r>
          </m:sup>
        </m:sSup>
      </m:oMath>
      <w:r w:rsidRPr="009E4337">
        <w:t xml:space="preserve">, то </w:t>
      </w:r>
      <m:oMath>
        <m:sSubSup>
          <m:sSubSupPr>
            <m:ctrlPr>
              <w:rPr>
                <w:rFonts w:ascii="Cambria Math" w:hAnsi="Cambria Math"/>
                <w:i/>
                <w:lang w:val="en-US"/>
              </w:rPr>
            </m:ctrlPr>
          </m:sSubSupPr>
          <m:e>
            <m:r>
              <w:rPr>
                <w:rFonts w:ascii="Cambria Math" w:hAnsi="Cambria Math"/>
                <w:lang w:val="en-US"/>
              </w:rPr>
              <m:t>τ</m:t>
            </m:r>
          </m:e>
          <m:sub>
            <m:r>
              <w:rPr>
                <w:rFonts w:ascii="Cambria Math" w:hAnsi="Cambria Math"/>
                <w:lang w:val="en-US"/>
              </w:rPr>
              <m:t>j</m:t>
            </m:r>
            <m:r>
              <w:rPr>
                <w:rFonts w:ascii="Cambria Math"/>
              </w:rPr>
              <m:t>,</m:t>
            </m:r>
            <m:r>
              <w:rPr>
                <w:rFonts w:ascii="Cambria Math" w:hAnsi="Cambria Math"/>
                <w:lang w:val="en-US"/>
              </w:rPr>
              <m:t>f</m:t>
            </m:r>
          </m:sub>
          <m:sup>
            <m:r>
              <w:rPr>
                <w:rFonts w:ascii="Cambria Math" w:hAnsi="Cambria Math"/>
              </w:rPr>
              <m:t>рав</m:t>
            </m:r>
          </m:sup>
        </m:sSubSup>
      </m:oMath>
      <w:r w:rsidRPr="009E4337">
        <w:t xml:space="preserve"> = </w:t>
      </w:r>
      <m:oMath>
        <m:f>
          <m:fPr>
            <m:ctrlPr>
              <w:rPr>
                <w:rFonts w:ascii="Cambria Math" w:hAnsi="Cambria Math"/>
                <w:i/>
              </w:rPr>
            </m:ctrlPr>
          </m:fPr>
          <m:num>
            <m:sSup>
              <m:sSupPr>
                <m:ctrlPr>
                  <w:rPr>
                    <w:rFonts w:ascii="Cambria Math" w:hAnsi="Cambria Math"/>
                    <w:i/>
                  </w:rPr>
                </m:ctrlPr>
              </m:sSupPr>
              <m:e>
                <m:r>
                  <w:rPr>
                    <w:rFonts w:ascii="Cambria Math" w:hAnsi="Cambria Math"/>
                  </w:rPr>
                  <m:t>t</m:t>
                </m:r>
              </m:e>
              <m:sup>
                <m:r>
                  <w:rPr>
                    <w:rFonts w:ascii="Cambria Math" w:hAnsi="Cambria Math"/>
                  </w:rPr>
                  <m:t>нр</m:t>
                </m:r>
                <m:r>
                  <w:rPr>
                    <w:rFonts w:ascii="Cambria Math"/>
                  </w:rPr>
                  <m:t xml:space="preserve"> </m:t>
                </m:r>
              </m:sup>
            </m:sSup>
            <m:r>
              <w:rPr>
                <w:rFonts w:ascii="Cambria Math" w:hAnsi="Cambria Math"/>
              </w:rPr>
              <m:t>-</m:t>
            </m:r>
            <m:sSubSup>
              <m:sSubSupPr>
                <m:ctrlPr>
                  <w:rPr>
                    <w:rFonts w:ascii="Cambria Math" w:hAnsi="Cambria Math"/>
                    <w:i/>
                    <w:lang w:val="en-US"/>
                  </w:rPr>
                </m:ctrlPr>
              </m:sSubSupPr>
              <m:e>
                <m:r>
                  <w:rPr>
                    <w:rFonts w:ascii="Cambria Math" w:hAnsi="Cambria Math"/>
                    <w:lang w:val="en-US"/>
                  </w:rPr>
                  <m:t>t</m:t>
                </m:r>
              </m:e>
              <m:sub>
                <m:r>
                  <w:rPr>
                    <w:rFonts w:ascii="Cambria Math" w:hAnsi="Cambria Math"/>
                    <w:lang w:val="en-US"/>
                  </w:rPr>
                  <m:t>j</m:t>
                </m:r>
                <m:r>
                  <w:rPr>
                    <w:rFonts w:ascii="Cambria Math"/>
                  </w:rPr>
                  <m:t>,</m:t>
                </m:r>
                <m:r>
                  <w:rPr>
                    <w:rFonts w:ascii="Cambria Math" w:hAnsi="Cambria Math"/>
                    <w:lang w:val="en-US"/>
                  </w:rPr>
                  <m:t>f</m:t>
                </m:r>
              </m:sub>
              <m:sup>
                <m:r>
                  <w:rPr>
                    <w:rFonts w:ascii="Cambria Math" w:hAnsi="Cambria Math"/>
                  </w:rPr>
                  <m:t>рав</m:t>
                </m:r>
              </m:sup>
            </m:sSubSup>
          </m:num>
          <m:den>
            <m:sSup>
              <m:sSupPr>
                <m:ctrlPr>
                  <w:rPr>
                    <w:rFonts w:ascii="Cambria Math" w:hAnsi="Cambria Math"/>
                    <w:i/>
                  </w:rPr>
                </m:ctrlPr>
              </m:sSupPr>
              <m:e>
                <m:r>
                  <w:rPr>
                    <w:rFonts w:ascii="Cambria Math" w:hAnsi="Cambria Math"/>
                  </w:rPr>
                  <m:t>t</m:t>
                </m:r>
              </m:e>
              <m:sup>
                <m:r>
                  <w:rPr>
                    <w:rFonts w:ascii="Cambria Math" w:hAnsi="Cambria Math"/>
                  </w:rPr>
                  <m:t>нр</m:t>
                </m:r>
                <m:r>
                  <w:rPr>
                    <w:rFonts w:ascii="Cambria Math"/>
                  </w:rPr>
                  <m:t xml:space="preserve"> </m:t>
                </m:r>
              </m:sup>
            </m:sSup>
            <m:r>
              <w:rPr>
                <w:rFonts w:ascii="Cambria Math" w:hAnsi="Cambria Math"/>
              </w:rPr>
              <m:t>-</m:t>
            </m:r>
            <m:sSup>
              <m:sSupPr>
                <m:ctrlPr>
                  <w:rPr>
                    <w:rFonts w:ascii="Cambria Math" w:hAnsi="Cambria Math"/>
                    <w:i/>
                  </w:rPr>
                </m:ctrlPr>
              </m:sSupPr>
              <m:e>
                <m:r>
                  <w:rPr>
                    <w:rFonts w:ascii="Cambria Math"/>
                  </w:rPr>
                  <m:t xml:space="preserve"> </m:t>
                </m:r>
                <m:r>
                  <w:rPr>
                    <w:rFonts w:ascii="Cambria Math" w:hAnsi="Cambria Math"/>
                  </w:rPr>
                  <m:t>t</m:t>
                </m:r>
              </m:e>
              <m:sup>
                <m:r>
                  <m:rPr>
                    <m:sty m:val="p"/>
                  </m:rPr>
                  <w:rPr>
                    <w:rFonts w:ascii="Cambria Math" w:hAnsi="Cambria Math"/>
                  </w:rPr>
                  <m:t>мин</m:t>
                </m:r>
              </m:sup>
            </m:sSup>
          </m:den>
        </m:f>
        <m:r>
          <w:rPr>
            <w:rFonts w:ascii="Cambria Math" w:hAnsi="Cambria Math"/>
          </w:rPr>
          <m:t>×</m:t>
        </m:r>
        <m:sSup>
          <m:sSupPr>
            <m:ctrlPr>
              <w:rPr>
                <w:rFonts w:ascii="Cambria Math" w:hAnsi="Cambria Math"/>
                <w:i/>
                <w:lang w:val="en-US"/>
              </w:rPr>
            </m:ctrlPr>
          </m:sSupPr>
          <m:e>
            <m:r>
              <w:rPr>
                <w:rFonts w:ascii="Cambria Math" w:hAnsi="Cambria Math"/>
                <w:lang w:val="en-US"/>
              </w:rPr>
              <m:t>τ</m:t>
            </m:r>
          </m:e>
          <m:sup>
            <m:r>
              <w:rPr>
                <w:rFonts w:ascii="Cambria Math" w:hAnsi="Cambria Math"/>
              </w:rPr>
              <m:t>мин</m:t>
            </m:r>
          </m:sup>
        </m:sSup>
      </m:oMath>
      <w:r w:rsidRPr="009E4337">
        <w:t>.</w:t>
      </w:r>
    </w:p>
    <w:tbl>
      <w:tblPr>
        <w:tblpPr w:leftFromText="180" w:rightFromText="180" w:vertAnchor="text" w:horzAnchor="margin" w:tblpY="1320"/>
        <w:tblW w:w="0" w:type="auto"/>
        <w:tblLook w:val="04A0" w:firstRow="1" w:lastRow="0" w:firstColumn="1" w:lastColumn="0" w:noHBand="0" w:noVBand="1"/>
      </w:tblPr>
      <w:tblGrid>
        <w:gridCol w:w="8361"/>
        <w:gridCol w:w="975"/>
      </w:tblGrid>
      <w:tr w:rsidR="009E4337" w:rsidRPr="009E4337" w14:paraId="03B1194C" w14:textId="77777777" w:rsidTr="00D60195">
        <w:trPr>
          <w:trHeight w:val="983"/>
        </w:trPr>
        <w:tc>
          <w:tcPr>
            <w:tcW w:w="8361" w:type="dxa"/>
            <w:vAlign w:val="center"/>
          </w:tcPr>
          <w:p w14:paraId="268E9515" w14:textId="77777777" w:rsidR="00517EF6" w:rsidRPr="009E4337" w:rsidRDefault="00000000" w:rsidP="0006129B">
            <w:pPr>
              <w:rPr>
                <w:lang w:val="en-US"/>
              </w:rPr>
            </w:pPr>
            <m:oMathPara>
              <m:oMath>
                <m:sSubSup>
                  <m:sSubSupPr>
                    <m:ctrlPr>
                      <w:rPr>
                        <w:rFonts w:ascii="Cambria Math" w:hAnsi="Cambria Math"/>
                        <w:i/>
                        <w:lang w:val="en-US"/>
                      </w:rPr>
                    </m:ctrlPr>
                  </m:sSubSupPr>
                  <m:e>
                    <m:r>
                      <w:rPr>
                        <w:rFonts w:ascii="Cambria Math" w:hAnsi="Cambria Math"/>
                        <w:lang w:val="en-US"/>
                      </w:rPr>
                      <m:t>τ</m:t>
                    </m:r>
                  </m:e>
                  <m:sub>
                    <m:r>
                      <w:rPr>
                        <w:rFonts w:ascii="Cambria Math" w:hAnsi="Cambria Math"/>
                        <w:lang w:val="en-US"/>
                      </w:rPr>
                      <m:t>j</m:t>
                    </m:r>
                    <m:r>
                      <w:rPr>
                        <w:rFonts w:ascii="Cambria Math"/>
                      </w:rPr>
                      <m:t>,</m:t>
                    </m:r>
                    <m:r>
                      <w:rPr>
                        <w:rFonts w:ascii="Cambria Math" w:hAnsi="Cambria Math"/>
                        <w:lang w:val="en-US"/>
                      </w:rPr>
                      <m:t>f</m:t>
                    </m:r>
                  </m:sub>
                  <m:sup>
                    <m:r>
                      <w:rPr>
                        <w:rFonts w:ascii="Cambria Math" w:hAnsi="Cambria Math"/>
                      </w:rPr>
                      <m:t>рав</m:t>
                    </m:r>
                  </m:sup>
                </m:sSubSup>
                <m:r>
                  <w:rPr>
                    <w:rFonts w:ascii="Cambria Math"/>
                    <w:lang w:val="en-US"/>
                  </w:rPr>
                  <m:t>=</m:t>
                </m:r>
                <m:sSup>
                  <m:sSupPr>
                    <m:ctrlPr>
                      <w:rPr>
                        <w:rFonts w:ascii="Cambria Math" w:hAnsi="Cambria Math"/>
                        <w:i/>
                        <w:lang w:val="en-US"/>
                      </w:rPr>
                    </m:ctrlPr>
                  </m:sSupPr>
                  <m:e>
                    <m:r>
                      <w:rPr>
                        <w:rFonts w:ascii="Cambria Math" w:hAnsi="Cambria Math"/>
                        <w:lang w:val="en-US"/>
                      </w:rPr>
                      <m:t>τ</m:t>
                    </m:r>
                  </m:e>
                  <m:sup>
                    <m:r>
                      <w:rPr>
                        <w:rFonts w:ascii="Cambria Math" w:hAnsi="Cambria Math"/>
                        <w:lang w:val="en-US"/>
                      </w:rPr>
                      <m:t>хол</m:t>
                    </m:r>
                  </m:sup>
                </m:sSup>
                <m:r>
                  <w:rPr>
                    <w:rFonts w:ascii="Cambria Math"/>
                    <w:lang w:val="en-US"/>
                  </w:rPr>
                  <m:t>+</m:t>
                </m:r>
                <m:d>
                  <m:dPr>
                    <m:ctrlPr>
                      <w:rPr>
                        <w:rFonts w:ascii="Cambria Math" w:hAnsi="Cambria Math"/>
                        <w:i/>
                        <w:lang w:val="en-US"/>
                      </w:rPr>
                    </m:ctrlPr>
                  </m:dPr>
                  <m:e>
                    <m:sSup>
                      <m:sSupPr>
                        <m:ctrlPr>
                          <w:rPr>
                            <w:rFonts w:ascii="Cambria Math" w:hAnsi="Cambria Math"/>
                            <w:i/>
                          </w:rPr>
                        </m:ctrlPr>
                      </m:sSupPr>
                      <m:e>
                        <m:r>
                          <w:rPr>
                            <w:rFonts w:ascii="Cambria Math" w:hAnsi="Cambria Math"/>
                          </w:rPr>
                          <m:t>τ</m:t>
                        </m:r>
                      </m:e>
                      <m:sup>
                        <m:r>
                          <w:rPr>
                            <w:rFonts w:ascii="Cambria Math" w:hAnsi="Cambria Math"/>
                          </w:rPr>
                          <m:t>от</m:t>
                        </m:r>
                      </m:sup>
                    </m:sSup>
                    <m:r>
                      <w:rPr>
                        <w:rFonts w:ascii="Cambria Math" w:hAnsi="Cambria Math"/>
                        <w:lang w:val="en-US"/>
                      </w:rPr>
                      <m:t>-</m:t>
                    </m:r>
                    <m:sSup>
                      <m:sSupPr>
                        <m:ctrlPr>
                          <w:rPr>
                            <w:rFonts w:ascii="Cambria Math" w:hAnsi="Cambria Math"/>
                            <w:i/>
                            <w:lang w:val="en-US"/>
                          </w:rPr>
                        </m:ctrlPr>
                      </m:sSupPr>
                      <m:e>
                        <m:r>
                          <w:rPr>
                            <w:rFonts w:ascii="Cambria Math" w:hAnsi="Cambria Math"/>
                            <w:lang w:val="en-US"/>
                          </w:rPr>
                          <m:t>τ</m:t>
                        </m:r>
                      </m:e>
                      <m:sup>
                        <m:r>
                          <w:rPr>
                            <w:rFonts w:ascii="Cambria Math" w:hAnsi="Cambria Math"/>
                            <w:lang w:val="en-US"/>
                          </w:rPr>
                          <m:t>хол</m:t>
                        </m:r>
                      </m:sup>
                    </m:sSup>
                  </m:e>
                </m:d>
                <m:r>
                  <w:rPr>
                    <w:rFonts w:ascii="Cambria Math" w:hAnsi="Cambria Math"/>
                    <w:lang w:val="en-US"/>
                  </w:rPr>
                  <m:t>∙</m:t>
                </m:r>
                <m:sSup>
                  <m:sSupPr>
                    <m:ctrlPr>
                      <w:rPr>
                        <w:rFonts w:ascii="Cambria Math" w:hAnsi="Cambria Math"/>
                        <w:i/>
                        <w:lang w:val="en-US"/>
                      </w:rPr>
                    </m:ctrlPr>
                  </m:sSupPr>
                  <m:e>
                    <m:d>
                      <m:dPr>
                        <m:ctrlPr>
                          <w:rPr>
                            <w:rFonts w:ascii="Cambria Math" w:hAnsi="Cambria Math"/>
                            <w:i/>
                            <w:lang w:val="en-US"/>
                          </w:rPr>
                        </m:ctrlPr>
                      </m:dPr>
                      <m:e>
                        <m:f>
                          <m:fPr>
                            <m:ctrlPr>
                              <w:rPr>
                                <w:rFonts w:ascii="Cambria Math" w:hAnsi="Cambria Math"/>
                                <w:i/>
                                <w:lang w:val="en-US"/>
                              </w:rPr>
                            </m:ctrlPr>
                          </m:fPr>
                          <m:num>
                            <m:sSubSup>
                              <m:sSubSupPr>
                                <m:ctrlPr>
                                  <w:rPr>
                                    <w:rFonts w:ascii="Cambria Math" w:hAnsi="Cambria Math"/>
                                    <w:i/>
                                    <w:lang w:val="en-US"/>
                                  </w:rPr>
                                </m:ctrlPr>
                              </m:sSubSupPr>
                              <m:e>
                                <m:r>
                                  <w:rPr>
                                    <w:rFonts w:ascii="Cambria Math" w:hAnsi="Cambria Math"/>
                                    <w:lang w:val="en-US"/>
                                  </w:rPr>
                                  <m:t>t</m:t>
                                </m:r>
                              </m:e>
                              <m:sub>
                                <m:r>
                                  <w:rPr>
                                    <w:rFonts w:ascii="Cambria Math" w:hAnsi="Cambria Math"/>
                                    <w:lang w:val="en-US"/>
                                  </w:rPr>
                                  <m:t>j</m:t>
                                </m:r>
                                <m:r>
                                  <w:rPr>
                                    <w:rFonts w:ascii="Cambria Math"/>
                                  </w:rPr>
                                  <m:t>,</m:t>
                                </m:r>
                                <m:r>
                                  <w:rPr>
                                    <w:rFonts w:ascii="Cambria Math" w:hAnsi="Cambria Math"/>
                                    <w:lang w:val="en-US"/>
                                  </w:rPr>
                                  <m:t>f</m:t>
                                </m:r>
                              </m:sub>
                              <m:sup>
                                <m:r>
                                  <w:rPr>
                                    <w:rFonts w:ascii="Cambria Math" w:hAnsi="Cambria Math"/>
                                  </w:rPr>
                                  <m:t>рав</m:t>
                                </m:r>
                              </m:sup>
                            </m:sSubSup>
                            <m:r>
                              <w:rPr>
                                <w:rFonts w:ascii="Cambria Math" w:hAnsi="Cambria Math"/>
                                <w:lang w:val="en-US"/>
                              </w:rPr>
                              <m:t>-</m:t>
                            </m:r>
                            <m:sSup>
                              <m:sSupPr>
                                <m:ctrlPr>
                                  <w:rPr>
                                    <w:rFonts w:ascii="Cambria Math" w:hAnsi="Cambria Math"/>
                                    <w:i/>
                                  </w:rPr>
                                </m:ctrlPr>
                              </m:sSupPr>
                              <m:e>
                                <m:r>
                                  <w:rPr>
                                    <w:rFonts w:ascii="Cambria Math" w:hAnsi="Cambria Math"/>
                                  </w:rPr>
                                  <m:t>t</m:t>
                                </m:r>
                              </m:e>
                              <m:sup>
                                <m:r>
                                  <w:rPr>
                                    <w:rFonts w:ascii="Cambria Math" w:hAnsi="Cambria Math"/>
                                  </w:rPr>
                                  <m:t>нр</m:t>
                                </m:r>
                              </m:sup>
                            </m:sSup>
                          </m:num>
                          <m:den>
                            <m:r>
                              <w:rPr>
                                <w:rFonts w:ascii="Cambria Math"/>
                                <w:lang w:val="en-US"/>
                              </w:rPr>
                              <m:t>8</m:t>
                            </m:r>
                            <m:r>
                              <w:rPr>
                                <w:rFonts w:ascii="Cambria Math" w:hAnsi="Cambria Math"/>
                                <w:lang w:val="en-US"/>
                              </w:rPr>
                              <m:t>-</m:t>
                            </m:r>
                            <m:sSup>
                              <m:sSupPr>
                                <m:ctrlPr>
                                  <w:rPr>
                                    <w:rFonts w:ascii="Cambria Math" w:hAnsi="Cambria Math"/>
                                    <w:i/>
                                  </w:rPr>
                                </m:ctrlPr>
                              </m:sSupPr>
                              <m:e>
                                <m:r>
                                  <w:rPr>
                                    <w:rFonts w:ascii="Cambria Math" w:hAnsi="Cambria Math"/>
                                  </w:rPr>
                                  <m:t>t</m:t>
                                </m:r>
                              </m:e>
                              <m:sup>
                                <m:r>
                                  <w:rPr>
                                    <w:rFonts w:ascii="Cambria Math" w:hAnsi="Cambria Math"/>
                                  </w:rPr>
                                  <m:t>нр</m:t>
                                </m:r>
                              </m:sup>
                            </m:sSup>
                          </m:den>
                        </m:f>
                      </m:e>
                    </m:d>
                  </m:e>
                  <m:sup>
                    <m:f>
                      <m:fPr>
                        <m:ctrlPr>
                          <w:rPr>
                            <w:rFonts w:ascii="Cambria Math" w:hAnsi="Cambria Math"/>
                            <w:i/>
                            <w:lang w:val="en-US"/>
                          </w:rPr>
                        </m:ctrlPr>
                      </m:fPr>
                      <m:num>
                        <m:sSup>
                          <m:sSupPr>
                            <m:ctrlPr>
                              <w:rPr>
                                <w:rFonts w:ascii="Cambria Math" w:hAnsi="Cambria Math"/>
                                <w:i/>
                              </w:rPr>
                            </m:ctrlPr>
                          </m:sSupPr>
                          <m:e>
                            <m:r>
                              <w:rPr>
                                <w:rFonts w:ascii="Cambria Math" w:hAnsi="Cambria Math"/>
                              </w:rPr>
                              <m:t>t</m:t>
                            </m:r>
                          </m:e>
                          <m:sup>
                            <m:r>
                              <w:rPr>
                                <w:rFonts w:ascii="Cambria Math" w:hAnsi="Cambria Math"/>
                              </w:rPr>
                              <m:t>н</m:t>
                            </m:r>
                            <m:r>
                              <w:rPr>
                                <w:rFonts w:ascii="Cambria Math"/>
                              </w:rPr>
                              <m:t xml:space="preserve"> </m:t>
                            </m:r>
                            <m:r>
                              <w:rPr>
                                <w:rFonts w:ascii="Cambria Math" w:hAnsi="Cambria Math"/>
                              </w:rPr>
                              <m:t>ср</m:t>
                            </m:r>
                          </m:sup>
                        </m:sSup>
                        <m:r>
                          <w:rPr>
                            <w:rFonts w:ascii="Cambria Math" w:hAnsi="Cambria Math"/>
                            <w:lang w:val="en-US"/>
                          </w:rPr>
                          <m:t>-</m:t>
                        </m:r>
                        <m:sSup>
                          <m:sSupPr>
                            <m:ctrlPr>
                              <w:rPr>
                                <w:rFonts w:ascii="Cambria Math" w:hAnsi="Cambria Math"/>
                                <w:i/>
                              </w:rPr>
                            </m:ctrlPr>
                          </m:sSupPr>
                          <m:e>
                            <m:r>
                              <w:rPr>
                                <w:rFonts w:ascii="Cambria Math" w:hAnsi="Cambria Math"/>
                              </w:rPr>
                              <m:t>t</m:t>
                            </m:r>
                          </m:e>
                          <m:sup>
                            <m:r>
                              <w:rPr>
                                <w:rFonts w:ascii="Cambria Math" w:hAnsi="Cambria Math"/>
                              </w:rPr>
                              <m:t>нр</m:t>
                            </m:r>
                          </m:sup>
                        </m:sSup>
                      </m:num>
                      <m:den>
                        <m:r>
                          <w:rPr>
                            <w:rFonts w:ascii="Cambria Math"/>
                            <w:lang w:val="en-US"/>
                          </w:rPr>
                          <m:t>8</m:t>
                        </m:r>
                        <m:r>
                          <w:rPr>
                            <w:rFonts w:ascii="Cambria Math" w:hAnsi="Cambria Math"/>
                            <w:lang w:val="en-US"/>
                          </w:rPr>
                          <m:t>-</m:t>
                        </m:r>
                        <m:sSup>
                          <m:sSupPr>
                            <m:ctrlPr>
                              <w:rPr>
                                <w:rFonts w:ascii="Cambria Math" w:hAnsi="Cambria Math"/>
                                <w:i/>
                              </w:rPr>
                            </m:ctrlPr>
                          </m:sSupPr>
                          <m:e>
                            <m:r>
                              <w:rPr>
                                <w:rFonts w:ascii="Cambria Math" w:hAnsi="Cambria Math"/>
                              </w:rPr>
                              <m:t>t</m:t>
                            </m:r>
                          </m:e>
                          <m:sup>
                            <m:r>
                              <w:rPr>
                                <w:rFonts w:ascii="Cambria Math" w:hAnsi="Cambria Math"/>
                              </w:rPr>
                              <m:t>н</m:t>
                            </m:r>
                            <m:r>
                              <w:rPr>
                                <w:rFonts w:ascii="Cambria Math"/>
                              </w:rPr>
                              <m:t xml:space="preserve"> </m:t>
                            </m:r>
                            <m:r>
                              <w:rPr>
                                <w:rFonts w:ascii="Cambria Math" w:hAnsi="Cambria Math"/>
                              </w:rPr>
                              <m:t>ср</m:t>
                            </m:r>
                          </m:sup>
                        </m:sSup>
                      </m:den>
                    </m:f>
                  </m:sup>
                </m:sSup>
                <m:r>
                  <w:rPr>
                    <w:rFonts w:ascii="Cambria Math"/>
                    <w:lang w:val="en-US"/>
                  </w:rPr>
                  <m:t>,</m:t>
                </m:r>
              </m:oMath>
            </m:oMathPara>
          </w:p>
        </w:tc>
        <w:tc>
          <w:tcPr>
            <w:tcW w:w="975" w:type="dxa"/>
            <w:vAlign w:val="center"/>
          </w:tcPr>
          <w:p w14:paraId="46FA1980" w14:textId="77777777" w:rsidR="00517EF6" w:rsidRPr="009E4337" w:rsidRDefault="00517EF6" w:rsidP="0006129B">
            <w:pPr>
              <w:widowControl w:val="0"/>
              <w:autoSpaceDE w:val="0"/>
              <w:autoSpaceDN w:val="0"/>
              <w:adjustRightInd w:val="0"/>
              <w:contextualSpacing/>
              <w:jc w:val="center"/>
            </w:pPr>
            <w:bookmarkStart w:id="224" w:name="_Ref374096900"/>
            <w:r w:rsidRPr="009E4337">
              <w:t>(</w:t>
            </w:r>
            <w:r w:rsidR="008A3CE6" w:rsidRPr="009E4337">
              <w:rPr>
                <w:rStyle w:val="FontStyle11"/>
                <w:sz w:val="24"/>
              </w:rPr>
              <w:fldChar w:fldCharType="begin"/>
            </w:r>
            <w:r w:rsidRPr="009E4337">
              <w:rPr>
                <w:rStyle w:val="FontStyle11"/>
                <w:sz w:val="24"/>
              </w:rPr>
              <w:instrText xml:space="preserve"> SEQ Список_формул \* ARABIC </w:instrText>
            </w:r>
            <w:r w:rsidR="008A3CE6" w:rsidRPr="009E4337">
              <w:rPr>
                <w:rStyle w:val="FontStyle11"/>
                <w:sz w:val="24"/>
              </w:rPr>
              <w:fldChar w:fldCharType="separate"/>
            </w:r>
            <w:r w:rsidR="00743685" w:rsidRPr="009E4337">
              <w:rPr>
                <w:rStyle w:val="FontStyle11"/>
                <w:noProof/>
                <w:sz w:val="24"/>
              </w:rPr>
              <w:t>13</w:t>
            </w:r>
            <w:r w:rsidR="008A3CE6" w:rsidRPr="009E4337">
              <w:rPr>
                <w:rStyle w:val="FontStyle11"/>
                <w:sz w:val="24"/>
              </w:rPr>
              <w:fldChar w:fldCharType="end"/>
            </w:r>
            <w:r w:rsidRPr="009E4337">
              <w:t>)</w:t>
            </w:r>
            <w:bookmarkEnd w:id="224"/>
          </w:p>
        </w:tc>
      </w:tr>
    </w:tbl>
    <w:p w14:paraId="3C242B43" w14:textId="77777777" w:rsidR="00517EF6" w:rsidRPr="009E4337" w:rsidRDefault="00517EF6" w:rsidP="0006129B">
      <w:pPr>
        <w:ind w:firstLine="567"/>
      </w:pPr>
      <w:r w:rsidRPr="009E4337">
        <w:t xml:space="preserve">Если </w:t>
      </w:r>
      <m:oMath>
        <m:sSup>
          <m:sSupPr>
            <m:ctrlPr>
              <w:rPr>
                <w:rFonts w:ascii="Cambria Math" w:hAnsi="Cambria Math"/>
                <w:i/>
              </w:rPr>
            </m:ctrlPr>
          </m:sSupPr>
          <m:e>
            <m:r>
              <w:rPr>
                <w:rFonts w:ascii="Cambria Math" w:hAnsi="Cambria Math"/>
              </w:rPr>
              <m:t>t</m:t>
            </m:r>
          </m:e>
          <m:sup>
            <m:r>
              <w:rPr>
                <w:rFonts w:ascii="Cambria Math" w:hAnsi="Cambria Math"/>
              </w:rPr>
              <m:t>нр</m:t>
            </m:r>
          </m:sup>
        </m:sSup>
        <m:r>
          <w:rPr>
            <w:rFonts w:ascii="Cambria Math"/>
          </w:rPr>
          <m:t>&lt;</m:t>
        </m:r>
        <m:sSubSup>
          <m:sSubSupPr>
            <m:ctrlPr>
              <w:rPr>
                <w:rFonts w:ascii="Cambria Math" w:hAnsi="Cambria Math"/>
                <w:i/>
                <w:lang w:val="en-US"/>
              </w:rPr>
            </m:ctrlPr>
          </m:sSubSupPr>
          <m:e>
            <m:r>
              <w:rPr>
                <w:rFonts w:ascii="Cambria Math" w:hAnsi="Cambria Math"/>
                <w:lang w:val="en-US"/>
              </w:rPr>
              <m:t>t</m:t>
            </m:r>
          </m:e>
          <m:sub>
            <m:r>
              <w:rPr>
                <w:rFonts w:ascii="Cambria Math" w:hAnsi="Cambria Math"/>
                <w:lang w:val="en-US"/>
              </w:rPr>
              <m:t>j</m:t>
            </m:r>
            <m:r>
              <w:rPr>
                <w:rFonts w:ascii="Cambria Math"/>
              </w:rPr>
              <m:t>,</m:t>
            </m:r>
            <m:r>
              <w:rPr>
                <w:rFonts w:ascii="Cambria Math" w:hAnsi="Cambria Math"/>
                <w:lang w:val="en-US"/>
              </w:rPr>
              <m:t>f</m:t>
            </m:r>
          </m:sub>
          <m:sup>
            <m:r>
              <w:rPr>
                <w:rFonts w:ascii="Cambria Math" w:hAnsi="Cambria Math"/>
              </w:rPr>
              <m:t>рав</m:t>
            </m:r>
          </m:sup>
        </m:sSubSup>
        <m:r>
          <w:rPr>
            <w:rFonts w:ascii="Cambria Math"/>
          </w:rPr>
          <m:t>&lt;+</m:t>
        </m:r>
        <m:sSup>
          <m:sSupPr>
            <m:ctrlPr>
              <w:rPr>
                <w:rFonts w:ascii="Cambria Math" w:hAnsi="Cambria Math"/>
                <w:i/>
              </w:rPr>
            </m:ctrlPr>
          </m:sSupPr>
          <m:e>
            <m:r>
              <w:rPr>
                <w:rFonts w:ascii="Cambria Math"/>
              </w:rPr>
              <m:t xml:space="preserve">8 </m:t>
            </m:r>
          </m:e>
          <m:sup>
            <m:r>
              <w:rPr>
                <w:rFonts w:ascii="Cambria Math"/>
              </w:rPr>
              <m:t>0</m:t>
            </m:r>
          </m:sup>
        </m:sSup>
        <m:r>
          <w:rPr>
            <w:rFonts w:ascii="Cambria Math" w:hAnsi="Cambria Math"/>
          </w:rPr>
          <m:t>С</m:t>
        </m:r>
        <m:r>
          <w:rPr>
            <w:rFonts w:ascii="Cambria Math"/>
          </w:rPr>
          <m:t xml:space="preserve">, </m:t>
        </m:r>
        <m:r>
          <w:rPr>
            <w:rFonts w:ascii="Cambria Math" w:hAnsi="Cambria Math"/>
          </w:rPr>
          <m:t>то</m:t>
        </m:r>
        <m:r>
          <w:rPr>
            <w:rFonts w:ascii="Cambria Math"/>
          </w:rPr>
          <m:t xml:space="preserve"> 0&lt;</m:t>
        </m:r>
        <m:sSubSup>
          <m:sSubSupPr>
            <m:ctrlPr>
              <w:rPr>
                <w:rFonts w:ascii="Cambria Math" w:hAnsi="Cambria Math"/>
                <w:i/>
                <w:lang w:val="en-US"/>
              </w:rPr>
            </m:ctrlPr>
          </m:sSubSupPr>
          <m:e>
            <m:r>
              <w:rPr>
                <w:rFonts w:ascii="Cambria Math" w:hAnsi="Cambria Math"/>
                <w:lang w:val="en-US"/>
              </w:rPr>
              <m:t>τ</m:t>
            </m:r>
          </m:e>
          <m:sub>
            <m:r>
              <w:rPr>
                <w:rFonts w:ascii="Cambria Math" w:hAnsi="Cambria Math"/>
                <w:lang w:val="en-US"/>
              </w:rPr>
              <m:t>j</m:t>
            </m:r>
            <m:r>
              <w:rPr>
                <w:rFonts w:ascii="Cambria Math"/>
              </w:rPr>
              <m:t>,</m:t>
            </m:r>
            <m:r>
              <w:rPr>
                <w:rFonts w:ascii="Cambria Math" w:hAnsi="Cambria Math"/>
                <w:lang w:val="en-US"/>
              </w:rPr>
              <m:t>f</m:t>
            </m:r>
          </m:sub>
          <m:sup>
            <m:r>
              <w:rPr>
                <w:rFonts w:ascii="Cambria Math" w:hAnsi="Cambria Math"/>
              </w:rPr>
              <m:t>рав</m:t>
            </m:r>
          </m:sup>
        </m:sSubSup>
        <m:r>
          <w:rPr>
            <w:rFonts w:ascii="Cambria Math"/>
          </w:rPr>
          <m:t>&lt;</m:t>
        </m:r>
        <m:sSup>
          <m:sSupPr>
            <m:ctrlPr>
              <w:rPr>
                <w:rFonts w:ascii="Cambria Math" w:hAnsi="Cambria Math"/>
                <w:i/>
              </w:rPr>
            </m:ctrlPr>
          </m:sSupPr>
          <m:e>
            <m:r>
              <w:rPr>
                <w:rFonts w:ascii="Cambria Math" w:hAnsi="Cambria Math"/>
              </w:rPr>
              <m:t>τ</m:t>
            </m:r>
          </m:e>
          <m:sup>
            <m:r>
              <w:rPr>
                <w:rFonts w:ascii="Cambria Math" w:hAnsi="Cambria Math"/>
              </w:rPr>
              <m:t>от</m:t>
            </m:r>
          </m:sup>
        </m:sSup>
      </m:oMath>
      <w:r w:rsidRPr="009E4337">
        <w:t xml:space="preserve"> и значение</w:t>
      </w:r>
      <w:r w:rsidR="002F5504" w:rsidRPr="009E4337">
        <w:t xml:space="preserve"> </w:t>
      </w:r>
      <m:oMath>
        <m:sSubSup>
          <m:sSubSupPr>
            <m:ctrlPr>
              <w:rPr>
                <w:rFonts w:ascii="Cambria Math" w:hAnsi="Cambria Math"/>
                <w:i/>
                <w:lang w:val="en-US"/>
              </w:rPr>
            </m:ctrlPr>
          </m:sSubSupPr>
          <m:e>
            <m:r>
              <m:rPr>
                <m:sty m:val="p"/>
              </m:rPr>
              <w:rPr>
                <w:rFonts w:ascii="Cambria Math" w:hAnsi="Cambria Math"/>
                <w:lang w:val="en-US"/>
              </w:rPr>
              <m:t>τ</m:t>
            </m:r>
          </m:e>
          <m:sub>
            <m:r>
              <m:rPr>
                <m:sty m:val="p"/>
              </m:rPr>
              <w:rPr>
                <w:rFonts w:ascii="Cambria Math"/>
                <w:lang w:val="en-US"/>
              </w:rPr>
              <m:t>j</m:t>
            </m:r>
            <m:r>
              <m:rPr>
                <m:sty m:val="p"/>
              </m:rPr>
              <w:rPr>
                <w:rFonts w:ascii="Cambria Math"/>
              </w:rPr>
              <m:t>,</m:t>
            </m:r>
            <m:r>
              <m:rPr>
                <m:sty m:val="p"/>
              </m:rPr>
              <w:rPr>
                <w:rFonts w:ascii="Cambria Math"/>
                <w:lang w:val="en-US"/>
              </w:rPr>
              <m:t>f</m:t>
            </m:r>
          </m:sub>
          <m:sup>
            <m:r>
              <m:rPr>
                <m:sty m:val="p"/>
              </m:rPr>
              <w:rPr>
                <w:rFonts w:ascii="Cambria Math" w:hAnsi="Cambria Math"/>
              </w:rPr>
              <m:t>рав</m:t>
            </m:r>
          </m:sup>
        </m:sSubSup>
      </m:oMath>
      <w:r w:rsidRPr="009E4337">
        <w:t xml:space="preserve"> определяется по графику продолжительностей стояния температур (график Россандера):</w:t>
      </w:r>
    </w:p>
    <w:p w14:paraId="529C7B16" w14:textId="77777777" w:rsidR="00517EF6" w:rsidRPr="009E4337" w:rsidRDefault="00517EF6" w:rsidP="0006129B">
      <w:pPr>
        <w:ind w:firstLine="567"/>
      </w:pPr>
    </w:p>
    <w:p w14:paraId="582ADB59" w14:textId="77777777" w:rsidR="00517EF6" w:rsidRPr="009E4337" w:rsidRDefault="00517EF6" w:rsidP="0006129B">
      <w:pPr>
        <w:ind w:firstLine="567"/>
      </w:pPr>
    </w:p>
    <w:p w14:paraId="7F2DD5CC" w14:textId="77777777" w:rsidR="00517EF6" w:rsidRPr="009E4337" w:rsidRDefault="00517EF6" w:rsidP="0006129B">
      <w:pPr>
        <w:ind w:firstLine="567"/>
      </w:pPr>
    </w:p>
    <w:p w14:paraId="1C6FE59A" w14:textId="77777777" w:rsidR="00BC55C3" w:rsidRPr="009E4337" w:rsidRDefault="00BC55C3" w:rsidP="0006129B">
      <w:pPr>
        <w:tabs>
          <w:tab w:val="left" w:pos="2383"/>
        </w:tabs>
        <w:ind w:firstLine="567"/>
      </w:pPr>
    </w:p>
    <w:p w14:paraId="0BC80D68" w14:textId="77777777" w:rsidR="00BC55C3" w:rsidRPr="009E4337" w:rsidRDefault="00BC55C3" w:rsidP="0006129B">
      <w:pPr>
        <w:tabs>
          <w:tab w:val="left" w:pos="2383"/>
        </w:tabs>
        <w:ind w:firstLine="567"/>
      </w:pPr>
    </w:p>
    <w:p w14:paraId="14B6F4B3" w14:textId="77777777" w:rsidR="00BC55C3" w:rsidRPr="009E4337" w:rsidRDefault="00BC55C3" w:rsidP="0006129B">
      <w:pPr>
        <w:tabs>
          <w:tab w:val="left" w:pos="2383"/>
        </w:tabs>
        <w:ind w:firstLine="567"/>
      </w:pPr>
    </w:p>
    <w:p w14:paraId="49D6270E" w14:textId="77777777" w:rsidR="00D15017" w:rsidRPr="009E4337" w:rsidRDefault="00D15017" w:rsidP="0006129B">
      <w:pPr>
        <w:tabs>
          <w:tab w:val="left" w:pos="2383"/>
        </w:tabs>
        <w:ind w:firstLine="567"/>
      </w:pPr>
    </w:p>
    <w:p w14:paraId="37A52E7C" w14:textId="77777777" w:rsidR="00517EF6" w:rsidRPr="009E4337" w:rsidRDefault="00517EF6" w:rsidP="0006129B">
      <w:pPr>
        <w:tabs>
          <w:tab w:val="left" w:pos="2383"/>
        </w:tabs>
        <w:ind w:firstLine="567"/>
        <w:rPr>
          <w:vertAlign w:val="subscript"/>
        </w:rPr>
      </w:pPr>
      <w:r w:rsidRPr="009E4337">
        <w:t>где:</w:t>
      </w:r>
      <w:r w:rsidR="002F5504" w:rsidRPr="009E4337">
        <w:t xml:space="preserve"> </w:t>
      </w:r>
      <m:oMath>
        <m:sSup>
          <m:sSupPr>
            <m:ctrlPr>
              <w:rPr>
                <w:rFonts w:ascii="Cambria Math" w:hAnsi="Cambria Math"/>
                <w:i/>
                <w:lang w:val="en-US"/>
              </w:rPr>
            </m:ctrlPr>
          </m:sSupPr>
          <m:e>
            <m:r>
              <m:rPr>
                <m:sty m:val="p"/>
              </m:rPr>
              <w:rPr>
                <w:rFonts w:ascii="Cambria Math" w:hAnsi="Cambria Math"/>
                <w:lang w:val="en-US"/>
              </w:rPr>
              <m:t>τ</m:t>
            </m:r>
          </m:e>
          <m:sup>
            <m:r>
              <m:rPr>
                <m:sty m:val="p"/>
              </m:rPr>
              <w:rPr>
                <w:rFonts w:ascii="Cambria Math" w:hAnsi="Cambria Math"/>
              </w:rPr>
              <m:t>хол</m:t>
            </m:r>
          </m:sup>
        </m:sSup>
      </m:oMath>
      <w:r w:rsidRPr="009E4337">
        <w:t xml:space="preserve"> - продолжительность стояния температуры наружного воздуха ниже расчетной для отопления, ч;</w:t>
      </w:r>
    </w:p>
    <w:p w14:paraId="56F52230" w14:textId="77777777" w:rsidR="00517EF6" w:rsidRPr="009E4337" w:rsidRDefault="00517EF6" w:rsidP="0006129B">
      <w:pPr>
        <w:tabs>
          <w:tab w:val="left" w:pos="2383"/>
        </w:tabs>
        <w:ind w:firstLine="567"/>
        <w:rPr>
          <w:position w:val="-6"/>
        </w:rPr>
      </w:pPr>
      <w:r w:rsidRPr="009E4337">
        <w:t xml:space="preserve"> </w:t>
      </w:r>
      <m:oMath>
        <m:sSup>
          <m:sSupPr>
            <m:ctrlPr>
              <w:rPr>
                <w:rFonts w:ascii="Cambria Math" w:hAnsi="Cambria Math"/>
                <w:i/>
              </w:rPr>
            </m:ctrlPr>
          </m:sSupPr>
          <m:e>
            <m:r>
              <m:rPr>
                <m:sty m:val="p"/>
              </m:rPr>
              <w:rPr>
                <w:rFonts w:ascii="Cambria Math" w:hAnsi="Cambria Math"/>
              </w:rPr>
              <m:t>τ</m:t>
            </m:r>
          </m:e>
          <m:sup>
            <m:r>
              <m:rPr>
                <m:sty m:val="p"/>
              </m:rPr>
              <w:rPr>
                <w:rFonts w:ascii="Cambria Math" w:hAnsi="Cambria Math"/>
              </w:rPr>
              <m:t>от</m:t>
            </m:r>
          </m:sup>
        </m:sSup>
      </m:oMath>
      <w:r w:rsidRPr="009E4337">
        <w:t xml:space="preserve"> - </w:t>
      </w:r>
      <w:r w:rsidRPr="009E4337">
        <w:rPr>
          <w:position w:val="-6"/>
        </w:rPr>
        <w:t>продолжительность отопительного периода, ч;</w:t>
      </w:r>
    </w:p>
    <w:p w14:paraId="152D6ECC" w14:textId="77777777" w:rsidR="00517EF6" w:rsidRPr="009E4337" w:rsidRDefault="00517EF6" w:rsidP="0006129B">
      <w:pPr>
        <w:tabs>
          <w:tab w:val="left" w:pos="2383"/>
        </w:tabs>
        <w:ind w:firstLine="567"/>
      </w:pPr>
      <w:r w:rsidRPr="009E4337">
        <w:t xml:space="preserve"> </w:t>
      </w:r>
      <m:oMath>
        <m:sSup>
          <m:sSupPr>
            <m:ctrlPr>
              <w:rPr>
                <w:rFonts w:ascii="Cambria Math" w:hAnsi="Cambria Math"/>
                <w:i/>
              </w:rPr>
            </m:ctrlPr>
          </m:sSupPr>
          <m:e>
            <m:r>
              <m:rPr>
                <m:sty m:val="p"/>
              </m:rPr>
              <w:rPr>
                <w:rFonts w:ascii="Cambria Math"/>
              </w:rPr>
              <m:t>t</m:t>
            </m:r>
          </m:e>
          <m:sup>
            <m:r>
              <m:rPr>
                <m:sty m:val="p"/>
              </m:rPr>
              <w:rPr>
                <w:rFonts w:ascii="Cambria Math" w:hAnsi="Cambria Math"/>
              </w:rPr>
              <m:t>н</m:t>
            </m:r>
            <m:r>
              <m:rPr>
                <m:sty m:val="p"/>
              </m:rPr>
              <w:rPr>
                <w:rFonts w:ascii="Cambria Math"/>
              </w:rPr>
              <m:t xml:space="preserve"> </m:t>
            </m:r>
            <m:r>
              <m:rPr>
                <m:sty m:val="p"/>
              </m:rPr>
              <w:rPr>
                <w:rFonts w:ascii="Cambria Math" w:hAnsi="Cambria Math"/>
              </w:rPr>
              <m:t>ср</m:t>
            </m:r>
          </m:sup>
        </m:sSup>
      </m:oMath>
      <w:r w:rsidRPr="009E4337">
        <w:t xml:space="preserve"> - средняя за отопительный </w:t>
      </w:r>
      <w:r w:rsidR="009C38E7" w:rsidRPr="009E4337">
        <w:t xml:space="preserve">период </w:t>
      </w:r>
      <w:r w:rsidRPr="009E4337">
        <w:t xml:space="preserve">температура наружного воздуха, </w:t>
      </w:r>
      <w:r w:rsidRPr="009E4337">
        <w:rPr>
          <w:vertAlign w:val="superscript"/>
        </w:rPr>
        <w:t>0</w:t>
      </w:r>
      <w:r w:rsidRPr="009E4337">
        <w:t>С.</w:t>
      </w:r>
    </w:p>
    <w:p w14:paraId="0B00360B" w14:textId="77777777" w:rsidR="00517EF6" w:rsidRPr="009E4337" w:rsidRDefault="00517EF6" w:rsidP="0006129B">
      <w:pPr>
        <w:ind w:firstLine="709"/>
        <w:rPr>
          <w:rStyle w:val="ed"/>
        </w:rPr>
      </w:pPr>
    </w:p>
    <w:p w14:paraId="222604BC" w14:textId="77777777" w:rsidR="00517EF6" w:rsidRPr="009E4337" w:rsidRDefault="00517EF6" w:rsidP="0006129B">
      <w:pPr>
        <w:ind w:firstLine="709"/>
        <w:rPr>
          <w:rStyle w:val="ed"/>
        </w:rPr>
      </w:pPr>
      <w:r w:rsidRPr="009E4337">
        <w:rPr>
          <w:rStyle w:val="ed"/>
        </w:rPr>
        <w:t xml:space="preserve">Расчет выполняется для каждого участка, входящего в путь от источника до абонента: </w:t>
      </w:r>
    </w:p>
    <w:p w14:paraId="279077BD" w14:textId="77777777" w:rsidR="00517EF6" w:rsidRPr="009E4337" w:rsidRDefault="00BC55C3" w:rsidP="0006129B">
      <w:pPr>
        <w:ind w:firstLine="709"/>
        <w:rPr>
          <w:rStyle w:val="ed"/>
        </w:rPr>
      </w:pPr>
      <w:r w:rsidRPr="009E4337">
        <w:rPr>
          <w:rStyle w:val="ed"/>
        </w:rPr>
        <w:t>1)</w:t>
      </w:r>
      <w:r w:rsidR="00517EF6" w:rsidRPr="009E4337">
        <w:rPr>
          <w:rStyle w:val="ed"/>
        </w:rPr>
        <w:t xml:space="preserve"> вычисляется время ликвидации повреждения на i-м участке; </w:t>
      </w:r>
    </w:p>
    <w:p w14:paraId="6C4E6686" w14:textId="77777777" w:rsidR="00517EF6" w:rsidRPr="009E4337" w:rsidRDefault="00BC55C3" w:rsidP="0006129B">
      <w:pPr>
        <w:ind w:firstLine="709"/>
        <w:rPr>
          <w:rStyle w:val="ed"/>
        </w:rPr>
      </w:pPr>
      <w:r w:rsidRPr="009E4337">
        <w:rPr>
          <w:rStyle w:val="ed"/>
        </w:rPr>
        <w:t>2)</w:t>
      </w:r>
      <w:r w:rsidR="00517EF6" w:rsidRPr="009E4337">
        <w:rPr>
          <w:rStyle w:val="ed"/>
        </w:rPr>
        <w:t xml:space="preserve"> по каждой градации повторяемости температур вычисляется допустимое время проведения ремонта; </w:t>
      </w:r>
    </w:p>
    <w:p w14:paraId="16C00CDB" w14:textId="77777777" w:rsidR="00517EF6" w:rsidRPr="009E4337" w:rsidRDefault="00BC55C3" w:rsidP="0006129B">
      <w:pPr>
        <w:ind w:firstLine="709"/>
        <w:rPr>
          <w:rStyle w:val="ed"/>
        </w:rPr>
      </w:pPr>
      <w:r w:rsidRPr="009E4337">
        <w:rPr>
          <w:rStyle w:val="ed"/>
        </w:rPr>
        <w:t xml:space="preserve">3) </w:t>
      </w:r>
      <w:r w:rsidR="00517EF6" w:rsidRPr="009E4337">
        <w:rPr>
          <w:rStyle w:val="ed"/>
        </w:rPr>
        <w:t xml:space="preserve">вычисляется относительная и накопленная частота событий, при которых время снижения температуры до критических значений меньше чем время ремонта повреждения; </w:t>
      </w:r>
    </w:p>
    <w:p w14:paraId="60B9EFDE" w14:textId="77777777" w:rsidR="00517EF6" w:rsidRPr="009E4337" w:rsidRDefault="00BC55C3" w:rsidP="0006129B">
      <w:pPr>
        <w:ind w:firstLine="709"/>
        <w:rPr>
          <w:rStyle w:val="ed"/>
        </w:rPr>
      </w:pPr>
      <w:r w:rsidRPr="009E4337">
        <w:rPr>
          <w:rStyle w:val="ed"/>
        </w:rPr>
        <w:t>4)</w:t>
      </w:r>
      <w:r w:rsidR="00517EF6" w:rsidRPr="009E4337">
        <w:rPr>
          <w:rStyle w:val="ed"/>
        </w:rPr>
        <w:t xml:space="preserve"> вычисляются относительные доли и поток отказов участка тепловой сети, способный привести к снижению температуры в отапливаемом помещении до температуры </w:t>
      </w:r>
      <w:r w:rsidRPr="009E4337">
        <w:rPr>
          <w:rStyle w:val="ed"/>
        </w:rPr>
        <w:t xml:space="preserve">плюс </w:t>
      </w:r>
      <w:r w:rsidR="00517EF6" w:rsidRPr="009E4337">
        <w:rPr>
          <w:rStyle w:val="ed"/>
        </w:rPr>
        <w:t xml:space="preserve">12 ºС: </w:t>
      </w:r>
    </w:p>
    <w:p w14:paraId="58340E55" w14:textId="191D6CB4" w:rsidR="00544264" w:rsidRPr="009E4337" w:rsidRDefault="00544264" w:rsidP="0006129B">
      <w:pPr>
        <w:tabs>
          <w:tab w:val="left" w:pos="0"/>
        </w:tabs>
        <w:ind w:firstLine="709"/>
      </w:pPr>
      <w:r w:rsidRPr="009E4337">
        <w:t xml:space="preserve">Итоговые значения показателей надежности систем теплоснабжения приведены в таблице </w:t>
      </w:r>
      <w:r w:rsidR="009E4337">
        <w:t>27</w:t>
      </w:r>
      <w:r w:rsidRPr="009E4337">
        <w:t>.</w:t>
      </w:r>
    </w:p>
    <w:p w14:paraId="6016C84A" w14:textId="77777777" w:rsidR="006A5815" w:rsidRPr="009E4337" w:rsidRDefault="006A5815" w:rsidP="0006129B">
      <w:pPr>
        <w:tabs>
          <w:tab w:val="left" w:pos="0"/>
        </w:tabs>
        <w:ind w:firstLine="709"/>
      </w:pPr>
    </w:p>
    <w:p w14:paraId="650EB0EC" w14:textId="059341B9" w:rsidR="00544264" w:rsidRPr="009E4337" w:rsidRDefault="00544264" w:rsidP="0006129B">
      <w:pPr>
        <w:pStyle w:val="aff8"/>
        <w:spacing w:line="240" w:lineRule="auto"/>
      </w:pPr>
      <w:r w:rsidRPr="009E4337">
        <w:t xml:space="preserve">Таблица </w:t>
      </w:r>
      <w:r w:rsidR="008A3CE6" w:rsidRPr="009E4337">
        <w:fldChar w:fldCharType="begin"/>
      </w:r>
      <w:r w:rsidRPr="009E4337">
        <w:instrText xml:space="preserve"> SEQ Таблица \* ARABIC </w:instrText>
      </w:r>
      <w:r w:rsidR="008A3CE6" w:rsidRPr="009E4337">
        <w:fldChar w:fldCharType="separate"/>
      </w:r>
      <w:r w:rsidR="00421AC7">
        <w:rPr>
          <w:noProof/>
        </w:rPr>
        <w:t>27</w:t>
      </w:r>
      <w:r w:rsidR="008A3CE6" w:rsidRPr="009E4337">
        <w:fldChar w:fldCharType="end"/>
      </w:r>
      <w:r w:rsidRPr="009E4337">
        <w:t xml:space="preserve"> – Надежность систем теплоснабжения </w:t>
      </w:r>
      <w:r w:rsidR="00061D3E" w:rsidRPr="009E4337">
        <w:t>централизованных котельных</w:t>
      </w:r>
      <w:r w:rsidRPr="009E4337">
        <w:t xml:space="preserve"> </w:t>
      </w:r>
    </w:p>
    <w:tbl>
      <w:tblPr>
        <w:tblW w:w="5102" w:type="pct"/>
        <w:jc w:val="center"/>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firstRow="1" w:lastRow="0" w:firstColumn="1" w:lastColumn="0" w:noHBand="0" w:noVBand="1"/>
      </w:tblPr>
      <w:tblGrid>
        <w:gridCol w:w="530"/>
        <w:gridCol w:w="2466"/>
        <w:gridCol w:w="1810"/>
        <w:gridCol w:w="1810"/>
        <w:gridCol w:w="3728"/>
      </w:tblGrid>
      <w:tr w:rsidR="009E4337" w:rsidRPr="009E4337" w14:paraId="75A773F1" w14:textId="77777777" w:rsidTr="00A4605E">
        <w:trPr>
          <w:cantSplit/>
          <w:tblHeader/>
          <w:jc w:val="center"/>
        </w:trPr>
        <w:tc>
          <w:tcPr>
            <w:tcW w:w="256" w:type="pct"/>
            <w:shd w:val="clear" w:color="auto" w:fill="auto"/>
            <w:vAlign w:val="center"/>
            <w:hideMark/>
          </w:tcPr>
          <w:p w14:paraId="7FA6391A" w14:textId="77777777" w:rsidR="00544264" w:rsidRPr="009E4337" w:rsidRDefault="00544264" w:rsidP="0006129B">
            <w:pPr>
              <w:jc w:val="center"/>
              <w:rPr>
                <w:sz w:val="22"/>
              </w:rPr>
            </w:pPr>
            <w:r w:rsidRPr="009E4337">
              <w:rPr>
                <w:sz w:val="22"/>
              </w:rPr>
              <w:t>№ п/п</w:t>
            </w:r>
          </w:p>
        </w:tc>
        <w:tc>
          <w:tcPr>
            <w:tcW w:w="1192" w:type="pct"/>
            <w:shd w:val="clear" w:color="auto" w:fill="auto"/>
            <w:vAlign w:val="center"/>
            <w:hideMark/>
          </w:tcPr>
          <w:p w14:paraId="26E9A5D0" w14:textId="77777777" w:rsidR="00544264" w:rsidRPr="009E4337" w:rsidRDefault="00544264" w:rsidP="0006129B">
            <w:pPr>
              <w:jc w:val="center"/>
              <w:rPr>
                <w:sz w:val="22"/>
              </w:rPr>
            </w:pPr>
            <w:r w:rsidRPr="009E4337">
              <w:rPr>
                <w:sz w:val="22"/>
              </w:rPr>
              <w:t>Наименование источника</w:t>
            </w:r>
          </w:p>
        </w:tc>
        <w:tc>
          <w:tcPr>
            <w:tcW w:w="875" w:type="pct"/>
            <w:shd w:val="clear" w:color="auto" w:fill="auto"/>
            <w:vAlign w:val="center"/>
          </w:tcPr>
          <w:p w14:paraId="6C8AF0B4" w14:textId="77777777" w:rsidR="00544264" w:rsidRPr="009E4337" w:rsidRDefault="00544264" w:rsidP="0006129B">
            <w:pPr>
              <w:jc w:val="center"/>
              <w:rPr>
                <w:bCs/>
                <w:sz w:val="22"/>
              </w:rPr>
            </w:pPr>
            <w:r w:rsidRPr="009E4337">
              <w:rPr>
                <w:bCs/>
                <w:sz w:val="22"/>
              </w:rPr>
              <w:t>Нормативные значения показателей надежности теплоснабжения</w:t>
            </w:r>
          </w:p>
        </w:tc>
        <w:tc>
          <w:tcPr>
            <w:tcW w:w="875" w:type="pct"/>
            <w:shd w:val="clear" w:color="auto" w:fill="auto"/>
            <w:vAlign w:val="center"/>
          </w:tcPr>
          <w:p w14:paraId="294128EC" w14:textId="77777777" w:rsidR="00544264" w:rsidRPr="009E4337" w:rsidRDefault="00544264" w:rsidP="0006129B">
            <w:pPr>
              <w:jc w:val="center"/>
              <w:rPr>
                <w:bCs/>
                <w:sz w:val="22"/>
              </w:rPr>
            </w:pPr>
            <w:r w:rsidRPr="009E4337">
              <w:rPr>
                <w:bCs/>
                <w:sz w:val="22"/>
              </w:rPr>
              <w:t>Расчетные значения показателей надежности теплоснабжения</w:t>
            </w:r>
          </w:p>
        </w:tc>
        <w:tc>
          <w:tcPr>
            <w:tcW w:w="1802" w:type="pct"/>
            <w:shd w:val="clear" w:color="auto" w:fill="auto"/>
            <w:vAlign w:val="center"/>
          </w:tcPr>
          <w:p w14:paraId="43CB9F34" w14:textId="77777777" w:rsidR="00544264" w:rsidRPr="009E4337" w:rsidRDefault="00544264" w:rsidP="0006129B">
            <w:pPr>
              <w:jc w:val="center"/>
              <w:rPr>
                <w:sz w:val="22"/>
              </w:rPr>
            </w:pPr>
            <w:r w:rsidRPr="009E4337">
              <w:rPr>
                <w:sz w:val="22"/>
              </w:rPr>
              <w:t>Заключение</w:t>
            </w:r>
          </w:p>
        </w:tc>
      </w:tr>
      <w:tr w:rsidR="004F0A01" w:rsidRPr="009E4337" w14:paraId="5F16DA3B" w14:textId="77777777" w:rsidTr="008B4C7D">
        <w:trPr>
          <w:cantSplit/>
          <w:jc w:val="center"/>
        </w:trPr>
        <w:tc>
          <w:tcPr>
            <w:tcW w:w="256" w:type="pct"/>
            <w:shd w:val="clear" w:color="auto" w:fill="auto"/>
            <w:vAlign w:val="center"/>
          </w:tcPr>
          <w:p w14:paraId="3417CD87" w14:textId="44A103C3" w:rsidR="004F0A01" w:rsidRPr="009E4337" w:rsidRDefault="004F0A01" w:rsidP="004A556A">
            <w:pPr>
              <w:pStyle w:val="aa"/>
              <w:jc w:val="center"/>
              <w:rPr>
                <w:sz w:val="22"/>
                <w:szCs w:val="22"/>
              </w:rPr>
            </w:pPr>
            <w:r w:rsidRPr="009E4337">
              <w:rPr>
                <w:sz w:val="22"/>
                <w:szCs w:val="22"/>
              </w:rPr>
              <w:t>1</w:t>
            </w:r>
          </w:p>
        </w:tc>
        <w:tc>
          <w:tcPr>
            <w:tcW w:w="1192" w:type="pct"/>
            <w:vAlign w:val="center"/>
          </w:tcPr>
          <w:p w14:paraId="103479F4" w14:textId="349022F9" w:rsidR="004F0A01" w:rsidRPr="009E4337" w:rsidRDefault="004F0A01" w:rsidP="004A556A">
            <w:pPr>
              <w:jc w:val="center"/>
              <w:rPr>
                <w:sz w:val="22"/>
              </w:rPr>
            </w:pPr>
            <w:r w:rsidRPr="00980317">
              <w:rPr>
                <w:color w:val="000000"/>
                <w:sz w:val="22"/>
                <w:szCs w:val="22"/>
              </w:rPr>
              <w:t>Котельная «Школа» (с. Дунаево)</w:t>
            </w:r>
          </w:p>
        </w:tc>
        <w:tc>
          <w:tcPr>
            <w:tcW w:w="875" w:type="pct"/>
            <w:vMerge w:val="restart"/>
            <w:shd w:val="clear" w:color="auto" w:fill="auto"/>
            <w:vAlign w:val="center"/>
          </w:tcPr>
          <w:p w14:paraId="48374B2D" w14:textId="77777777" w:rsidR="004F0A01" w:rsidRPr="009E4337" w:rsidRDefault="004F0A01" w:rsidP="004A556A">
            <w:pPr>
              <w:jc w:val="center"/>
              <w:rPr>
                <w:sz w:val="22"/>
              </w:rPr>
            </w:pPr>
            <w:r w:rsidRPr="009E4337">
              <w:rPr>
                <w:sz w:val="22"/>
              </w:rPr>
              <w:t>Вероятность безотказной работы системы теплоснабжения Р=0,9;</w:t>
            </w:r>
          </w:p>
          <w:p w14:paraId="0C4BC668" w14:textId="77777777" w:rsidR="004F0A01" w:rsidRPr="009E4337" w:rsidRDefault="004F0A01" w:rsidP="004A556A">
            <w:pPr>
              <w:jc w:val="center"/>
              <w:rPr>
                <w:sz w:val="22"/>
              </w:rPr>
            </w:pPr>
            <w:r w:rsidRPr="009E4337">
              <w:rPr>
                <w:sz w:val="22"/>
              </w:rPr>
              <w:t>Коэффициент готовности Кг=0,97</w:t>
            </w:r>
          </w:p>
        </w:tc>
        <w:tc>
          <w:tcPr>
            <w:tcW w:w="875" w:type="pct"/>
            <w:shd w:val="clear" w:color="000000" w:fill="FFFFFF"/>
            <w:vAlign w:val="center"/>
          </w:tcPr>
          <w:p w14:paraId="32C0023C" w14:textId="77777777" w:rsidR="004F0A01" w:rsidRDefault="004F0A01" w:rsidP="004F0A01">
            <w:pPr>
              <w:jc w:val="center"/>
              <w:rPr>
                <w:sz w:val="22"/>
              </w:rPr>
            </w:pPr>
            <w:r w:rsidRPr="009E4337">
              <w:rPr>
                <w:sz w:val="22"/>
              </w:rPr>
              <w:t>Р=</w:t>
            </w:r>
            <w:r w:rsidRPr="004F0A01">
              <w:rPr>
                <w:sz w:val="22"/>
              </w:rPr>
              <w:t>0,996358</w:t>
            </w:r>
            <w:r>
              <w:rPr>
                <w:sz w:val="22"/>
              </w:rPr>
              <w:t>;</w:t>
            </w:r>
          </w:p>
          <w:p w14:paraId="7A724A0D" w14:textId="4825CCCB" w:rsidR="004F0A01" w:rsidRPr="009E4337" w:rsidRDefault="004F0A01" w:rsidP="004F0A01">
            <w:pPr>
              <w:jc w:val="center"/>
              <w:rPr>
                <w:sz w:val="22"/>
              </w:rPr>
            </w:pPr>
            <w:r w:rsidRPr="009E4337">
              <w:rPr>
                <w:sz w:val="22"/>
              </w:rPr>
              <w:t>Кг=</w:t>
            </w:r>
            <w:r w:rsidRPr="004F0A01">
              <w:rPr>
                <w:sz w:val="22"/>
              </w:rPr>
              <w:t>0,999873</w:t>
            </w:r>
          </w:p>
        </w:tc>
        <w:tc>
          <w:tcPr>
            <w:tcW w:w="1802" w:type="pct"/>
            <w:shd w:val="clear" w:color="000000" w:fill="FFFFFF"/>
            <w:vAlign w:val="center"/>
          </w:tcPr>
          <w:p w14:paraId="0D8FC21F" w14:textId="77777777" w:rsidR="004F0A01" w:rsidRPr="009E4337" w:rsidRDefault="004F0A01" w:rsidP="004A556A">
            <w:pPr>
              <w:jc w:val="center"/>
              <w:rPr>
                <w:sz w:val="22"/>
              </w:rPr>
            </w:pPr>
            <w:r w:rsidRPr="009E4337">
              <w:rPr>
                <w:bCs/>
                <w:sz w:val="22"/>
              </w:rPr>
              <w:t xml:space="preserve">Вероятность безотказной работы системы соответствует нормативным требованиям, </w:t>
            </w:r>
            <w:r w:rsidRPr="009E4337">
              <w:rPr>
                <w:sz w:val="22"/>
              </w:rPr>
              <w:t xml:space="preserve">коэффициент готовности </w:t>
            </w:r>
            <w:r w:rsidRPr="009E4337">
              <w:rPr>
                <w:bCs/>
                <w:sz w:val="22"/>
              </w:rPr>
              <w:t>соответствует нормативным требованиям</w:t>
            </w:r>
          </w:p>
        </w:tc>
      </w:tr>
      <w:tr w:rsidR="004F0A01" w:rsidRPr="009E4337" w14:paraId="48DDBEB9" w14:textId="77777777" w:rsidTr="008B4C7D">
        <w:trPr>
          <w:cantSplit/>
          <w:jc w:val="center"/>
        </w:trPr>
        <w:tc>
          <w:tcPr>
            <w:tcW w:w="256" w:type="pct"/>
            <w:shd w:val="clear" w:color="auto" w:fill="auto"/>
            <w:vAlign w:val="center"/>
          </w:tcPr>
          <w:p w14:paraId="6057C07C" w14:textId="7DEAA255" w:rsidR="004F0A01" w:rsidRPr="009E4337" w:rsidRDefault="004F0A01" w:rsidP="004A556A">
            <w:pPr>
              <w:pStyle w:val="aa"/>
              <w:jc w:val="center"/>
              <w:rPr>
                <w:sz w:val="22"/>
                <w:szCs w:val="22"/>
              </w:rPr>
            </w:pPr>
            <w:r>
              <w:rPr>
                <w:sz w:val="22"/>
                <w:szCs w:val="22"/>
              </w:rPr>
              <w:t>2</w:t>
            </w:r>
          </w:p>
        </w:tc>
        <w:tc>
          <w:tcPr>
            <w:tcW w:w="1192" w:type="pct"/>
            <w:vAlign w:val="center"/>
          </w:tcPr>
          <w:p w14:paraId="2180351B" w14:textId="2D62A2FF" w:rsidR="004F0A01" w:rsidRPr="00980317" w:rsidRDefault="004F0A01" w:rsidP="004A556A">
            <w:pPr>
              <w:jc w:val="center"/>
              <w:rPr>
                <w:color w:val="000000"/>
                <w:sz w:val="22"/>
                <w:szCs w:val="22"/>
              </w:rPr>
            </w:pPr>
            <w:r w:rsidRPr="00980317">
              <w:rPr>
                <w:color w:val="000000"/>
                <w:sz w:val="22"/>
                <w:szCs w:val="22"/>
              </w:rPr>
              <w:t>Котельная «Стройдвор» (с. Дунаево)</w:t>
            </w:r>
          </w:p>
        </w:tc>
        <w:tc>
          <w:tcPr>
            <w:tcW w:w="875" w:type="pct"/>
            <w:vMerge/>
            <w:shd w:val="clear" w:color="auto" w:fill="auto"/>
            <w:vAlign w:val="center"/>
          </w:tcPr>
          <w:p w14:paraId="4E822167" w14:textId="77777777" w:rsidR="004F0A01" w:rsidRPr="009E4337" w:rsidRDefault="004F0A01" w:rsidP="004A556A">
            <w:pPr>
              <w:jc w:val="center"/>
              <w:rPr>
                <w:sz w:val="22"/>
              </w:rPr>
            </w:pPr>
          </w:p>
        </w:tc>
        <w:tc>
          <w:tcPr>
            <w:tcW w:w="875" w:type="pct"/>
            <w:shd w:val="clear" w:color="000000" w:fill="FFFFFF"/>
            <w:vAlign w:val="center"/>
          </w:tcPr>
          <w:p w14:paraId="3F9FE644" w14:textId="51160298" w:rsidR="004F0A01" w:rsidRDefault="004F0A01" w:rsidP="004F0A01">
            <w:pPr>
              <w:jc w:val="center"/>
              <w:rPr>
                <w:sz w:val="22"/>
              </w:rPr>
            </w:pPr>
            <w:r w:rsidRPr="009E4337">
              <w:rPr>
                <w:sz w:val="22"/>
              </w:rPr>
              <w:t>Р=</w:t>
            </w:r>
            <w:r w:rsidRPr="004F0A01">
              <w:rPr>
                <w:sz w:val="22"/>
              </w:rPr>
              <w:t>0,977164</w:t>
            </w:r>
            <w:r>
              <w:rPr>
                <w:sz w:val="22"/>
              </w:rPr>
              <w:t>;</w:t>
            </w:r>
          </w:p>
          <w:p w14:paraId="71484907" w14:textId="76EBD9F8" w:rsidR="004F0A01" w:rsidRPr="009E4337" w:rsidRDefault="004F0A01" w:rsidP="004F0A01">
            <w:pPr>
              <w:jc w:val="center"/>
              <w:rPr>
                <w:sz w:val="22"/>
              </w:rPr>
            </w:pPr>
            <w:r w:rsidRPr="009E4337">
              <w:rPr>
                <w:sz w:val="22"/>
              </w:rPr>
              <w:t>Кг=</w:t>
            </w:r>
            <w:r w:rsidRPr="004F0A01">
              <w:rPr>
                <w:sz w:val="22"/>
              </w:rPr>
              <w:t>0,999564</w:t>
            </w:r>
          </w:p>
        </w:tc>
        <w:tc>
          <w:tcPr>
            <w:tcW w:w="1802" w:type="pct"/>
            <w:shd w:val="clear" w:color="000000" w:fill="FFFFFF"/>
            <w:vAlign w:val="center"/>
          </w:tcPr>
          <w:p w14:paraId="7D267EDC" w14:textId="6B5CBFFB" w:rsidR="004F0A01" w:rsidRPr="009E4337" w:rsidRDefault="004F0A01" w:rsidP="004A556A">
            <w:pPr>
              <w:jc w:val="center"/>
              <w:rPr>
                <w:bCs/>
                <w:sz w:val="22"/>
              </w:rPr>
            </w:pPr>
            <w:r w:rsidRPr="009E4337">
              <w:rPr>
                <w:bCs/>
                <w:sz w:val="22"/>
              </w:rPr>
              <w:t xml:space="preserve">Вероятность безотказной работы системы соответствует нормативным требованиям, </w:t>
            </w:r>
            <w:r w:rsidRPr="009E4337">
              <w:rPr>
                <w:sz w:val="22"/>
              </w:rPr>
              <w:t xml:space="preserve">коэффициент готовности </w:t>
            </w:r>
            <w:r w:rsidRPr="009E4337">
              <w:rPr>
                <w:bCs/>
                <w:sz w:val="22"/>
              </w:rPr>
              <w:t>соответствует нормативным требованиям</w:t>
            </w:r>
          </w:p>
        </w:tc>
      </w:tr>
      <w:tr w:rsidR="004F0A01" w:rsidRPr="009E4337" w14:paraId="0EB375D0" w14:textId="77777777" w:rsidTr="008B4C7D">
        <w:trPr>
          <w:cantSplit/>
          <w:jc w:val="center"/>
        </w:trPr>
        <w:tc>
          <w:tcPr>
            <w:tcW w:w="256" w:type="pct"/>
            <w:shd w:val="clear" w:color="auto" w:fill="auto"/>
            <w:vAlign w:val="center"/>
          </w:tcPr>
          <w:p w14:paraId="71CDB7AA" w14:textId="15BB5926" w:rsidR="004F0A01" w:rsidRDefault="004F0A01" w:rsidP="004A556A">
            <w:pPr>
              <w:pStyle w:val="aa"/>
              <w:jc w:val="center"/>
              <w:rPr>
                <w:sz w:val="22"/>
                <w:szCs w:val="22"/>
              </w:rPr>
            </w:pPr>
            <w:r>
              <w:rPr>
                <w:sz w:val="22"/>
                <w:szCs w:val="22"/>
              </w:rPr>
              <w:t>3</w:t>
            </w:r>
          </w:p>
        </w:tc>
        <w:tc>
          <w:tcPr>
            <w:tcW w:w="1192" w:type="pct"/>
            <w:vAlign w:val="center"/>
          </w:tcPr>
          <w:p w14:paraId="7C0BF435" w14:textId="4F57BD34" w:rsidR="004F0A01" w:rsidRPr="00980317" w:rsidRDefault="004F0A01" w:rsidP="004A556A">
            <w:pPr>
              <w:jc w:val="center"/>
              <w:rPr>
                <w:color w:val="000000"/>
                <w:sz w:val="22"/>
                <w:szCs w:val="22"/>
              </w:rPr>
            </w:pPr>
            <w:r w:rsidRPr="00980317">
              <w:rPr>
                <w:color w:val="000000"/>
                <w:sz w:val="22"/>
                <w:szCs w:val="22"/>
              </w:rPr>
              <w:t>Котельная «ДКПС» (с. Дунаево)</w:t>
            </w:r>
          </w:p>
        </w:tc>
        <w:tc>
          <w:tcPr>
            <w:tcW w:w="875" w:type="pct"/>
            <w:vMerge/>
            <w:shd w:val="clear" w:color="auto" w:fill="auto"/>
            <w:vAlign w:val="center"/>
          </w:tcPr>
          <w:p w14:paraId="71A49468" w14:textId="77777777" w:rsidR="004F0A01" w:rsidRPr="009E4337" w:rsidRDefault="004F0A01" w:rsidP="004A556A">
            <w:pPr>
              <w:jc w:val="center"/>
              <w:rPr>
                <w:sz w:val="22"/>
              </w:rPr>
            </w:pPr>
          </w:p>
        </w:tc>
        <w:tc>
          <w:tcPr>
            <w:tcW w:w="875" w:type="pct"/>
            <w:shd w:val="clear" w:color="000000" w:fill="FFFFFF"/>
            <w:vAlign w:val="center"/>
          </w:tcPr>
          <w:p w14:paraId="27662E9B" w14:textId="1616CAE6" w:rsidR="004F0A01" w:rsidRDefault="004F0A01" w:rsidP="004A556A">
            <w:pPr>
              <w:jc w:val="center"/>
              <w:rPr>
                <w:sz w:val="22"/>
              </w:rPr>
            </w:pPr>
            <w:r w:rsidRPr="009E4337">
              <w:rPr>
                <w:sz w:val="22"/>
              </w:rPr>
              <w:t>Р=</w:t>
            </w:r>
            <w:r w:rsidRPr="004F0A01">
              <w:rPr>
                <w:sz w:val="22"/>
              </w:rPr>
              <w:t>0,940088</w:t>
            </w:r>
            <w:r>
              <w:rPr>
                <w:sz w:val="22"/>
              </w:rPr>
              <w:t>;</w:t>
            </w:r>
          </w:p>
          <w:p w14:paraId="51DE3D0F" w14:textId="6011759D" w:rsidR="004F0A01" w:rsidRPr="009E4337" w:rsidRDefault="004F0A01" w:rsidP="004A556A">
            <w:pPr>
              <w:jc w:val="center"/>
              <w:rPr>
                <w:sz w:val="22"/>
              </w:rPr>
            </w:pPr>
            <w:r w:rsidRPr="009E4337">
              <w:rPr>
                <w:sz w:val="22"/>
              </w:rPr>
              <w:t>Кг=</w:t>
            </w:r>
            <w:r w:rsidRPr="004F0A01">
              <w:rPr>
                <w:sz w:val="22"/>
              </w:rPr>
              <w:t>0,999191</w:t>
            </w:r>
          </w:p>
        </w:tc>
        <w:tc>
          <w:tcPr>
            <w:tcW w:w="1802" w:type="pct"/>
            <w:shd w:val="clear" w:color="000000" w:fill="FFFFFF"/>
            <w:vAlign w:val="center"/>
          </w:tcPr>
          <w:p w14:paraId="55D95C36" w14:textId="603DFA64" w:rsidR="004F0A01" w:rsidRPr="009E4337" w:rsidRDefault="004F0A01" w:rsidP="004A556A">
            <w:pPr>
              <w:jc w:val="center"/>
              <w:rPr>
                <w:bCs/>
                <w:sz w:val="22"/>
              </w:rPr>
            </w:pPr>
            <w:r w:rsidRPr="009E4337">
              <w:rPr>
                <w:bCs/>
                <w:sz w:val="22"/>
              </w:rPr>
              <w:t xml:space="preserve">Вероятность безотказной работы системы соответствует нормативным требованиям, </w:t>
            </w:r>
            <w:r w:rsidRPr="009E4337">
              <w:rPr>
                <w:sz w:val="22"/>
              </w:rPr>
              <w:t xml:space="preserve">коэффициент готовности </w:t>
            </w:r>
            <w:r w:rsidRPr="009E4337">
              <w:rPr>
                <w:bCs/>
                <w:sz w:val="22"/>
              </w:rPr>
              <w:t>соответствует нормативным требованиям</w:t>
            </w:r>
          </w:p>
        </w:tc>
      </w:tr>
    </w:tbl>
    <w:p w14:paraId="5E40D696" w14:textId="77777777" w:rsidR="004A556A" w:rsidRPr="009E4337" w:rsidRDefault="004A556A"/>
    <w:p w14:paraId="57D9E955" w14:textId="18DA005F" w:rsidR="00BD4BE4" w:rsidRPr="009E4337" w:rsidRDefault="00BD4BE4" w:rsidP="00A4605E">
      <w:pPr>
        <w:pStyle w:val="Affa"/>
      </w:pPr>
      <w:r w:rsidRPr="009E4337">
        <w:t xml:space="preserve">Вероятность безотказной работы и коэффициент готовности систем теплоснабжения </w:t>
      </w:r>
      <w:r w:rsidR="004D4D73" w:rsidRPr="009E4337">
        <w:t>поселения</w:t>
      </w:r>
      <w:r w:rsidRPr="009E4337">
        <w:t xml:space="preserve"> соответствует нормативным требованиям. Для обеспечения надежного теплоснабжения потребителей рекомендуется своевременно проводить текущие и плановые ремонты объектов системы теплоснабжения.</w:t>
      </w:r>
    </w:p>
    <w:p w14:paraId="5DD95591" w14:textId="77777777" w:rsidR="004D4D73" w:rsidRPr="009E4337" w:rsidRDefault="004D4D73" w:rsidP="00BD4BE4">
      <w:pPr>
        <w:ind w:firstLine="567"/>
      </w:pPr>
    </w:p>
    <w:p w14:paraId="75B486E5" w14:textId="77777777" w:rsidR="009D61FF" w:rsidRPr="009E4337" w:rsidRDefault="00FC0CD1" w:rsidP="0006129B">
      <w:pPr>
        <w:pStyle w:val="30"/>
        <w:spacing w:line="240" w:lineRule="auto"/>
        <w:rPr>
          <w:rStyle w:val="ed"/>
        </w:rPr>
      </w:pPr>
      <w:bookmarkStart w:id="225" w:name="_Toc158278677"/>
      <w:bookmarkStart w:id="226" w:name="_Toc183331784"/>
      <w:r w:rsidRPr="009E4337">
        <w:rPr>
          <w:rStyle w:val="ed"/>
        </w:rPr>
        <w:lastRenderedPageBreak/>
        <w:t>9.1 П</w:t>
      </w:r>
      <w:r w:rsidR="00274C31" w:rsidRPr="009E4337">
        <w:rPr>
          <w:rStyle w:val="ed"/>
        </w:rPr>
        <w:t>оток отказов (частота отказов) участков тепловых сетей</w:t>
      </w:r>
      <w:bookmarkEnd w:id="225"/>
      <w:bookmarkEnd w:id="226"/>
    </w:p>
    <w:p w14:paraId="29A7FCA0" w14:textId="77777777" w:rsidR="00544264" w:rsidRPr="009E4337" w:rsidRDefault="00544264" w:rsidP="00A4605E">
      <w:pPr>
        <w:pStyle w:val="Affa"/>
      </w:pPr>
      <w:r w:rsidRPr="009E4337">
        <w:t xml:space="preserve">Ограничений в подаче тепла не отмечено. </w:t>
      </w:r>
    </w:p>
    <w:p w14:paraId="2C933C4D" w14:textId="77777777" w:rsidR="00544264" w:rsidRPr="009E4337" w:rsidRDefault="00544264" w:rsidP="00A4605E">
      <w:pPr>
        <w:pStyle w:val="Affa"/>
      </w:pPr>
      <w:r w:rsidRPr="009E4337">
        <w:t>Для обеспечения надежного теплоснабжения потребителей рекомендуется провести работы по реконструкции тепловых сетей с заменой изношенных участков. Ежегодная замена изношенных участков тепловых сетей позволит повысить надежность теплоснабжения, снизить вероятность возникновения аварийной ситуации, а также сократить потери тепловой энергии и теплоносителя в тепловых сетях.</w:t>
      </w:r>
    </w:p>
    <w:p w14:paraId="04C05CDB" w14:textId="77777777" w:rsidR="009D61FF" w:rsidRPr="009E4337" w:rsidRDefault="00FC0CD1" w:rsidP="0006129B">
      <w:pPr>
        <w:pStyle w:val="30"/>
        <w:spacing w:line="240" w:lineRule="auto"/>
        <w:rPr>
          <w:rStyle w:val="ed"/>
        </w:rPr>
      </w:pPr>
      <w:bookmarkStart w:id="227" w:name="_Toc158278678"/>
      <w:bookmarkStart w:id="228" w:name="_Toc183331785"/>
      <w:r w:rsidRPr="009E4337">
        <w:rPr>
          <w:rStyle w:val="ed"/>
        </w:rPr>
        <w:t>9.2 Ч</w:t>
      </w:r>
      <w:r w:rsidR="00274C31" w:rsidRPr="009E4337">
        <w:rPr>
          <w:rStyle w:val="ed"/>
        </w:rPr>
        <w:t>астота отключений потребителей</w:t>
      </w:r>
      <w:bookmarkEnd w:id="227"/>
      <w:bookmarkEnd w:id="228"/>
    </w:p>
    <w:p w14:paraId="62B6F2E8" w14:textId="77777777" w:rsidR="009D61FF" w:rsidRPr="009E4337" w:rsidRDefault="009D61FF" w:rsidP="0006129B">
      <w:pPr>
        <w:tabs>
          <w:tab w:val="left" w:pos="0"/>
        </w:tabs>
        <w:ind w:firstLine="567"/>
      </w:pPr>
      <w:r w:rsidRPr="009E4337">
        <w:t>Ограничений в подаче тепла не отмечено.</w:t>
      </w:r>
    </w:p>
    <w:p w14:paraId="1F9194B6" w14:textId="77777777" w:rsidR="009D61FF" w:rsidRPr="009E4337" w:rsidRDefault="009D61FF" w:rsidP="0006129B">
      <w:pPr>
        <w:ind w:firstLine="567"/>
      </w:pPr>
      <w:r w:rsidRPr="009E4337">
        <w:t>На текущий момент эксплуатационная надежность тепловых сетей обеспечивалась за счет текущей ликвидации возникающих повреждений в тепловых сетях и недопущению их развития в серьезные аварии с тяжелыми последствиями.</w:t>
      </w:r>
    </w:p>
    <w:p w14:paraId="2F02C935" w14:textId="77777777" w:rsidR="009D61FF" w:rsidRPr="009E4337" w:rsidRDefault="009D61FF" w:rsidP="0006129B">
      <w:pPr>
        <w:tabs>
          <w:tab w:val="left" w:pos="0"/>
        </w:tabs>
        <w:ind w:firstLine="709"/>
      </w:pPr>
    </w:p>
    <w:p w14:paraId="18EDCDD9" w14:textId="77777777" w:rsidR="009D61FF" w:rsidRPr="009E4337" w:rsidRDefault="00FC0CD1" w:rsidP="0006129B">
      <w:pPr>
        <w:pStyle w:val="30"/>
        <w:spacing w:line="240" w:lineRule="auto"/>
        <w:rPr>
          <w:rStyle w:val="ed"/>
        </w:rPr>
      </w:pPr>
      <w:bookmarkStart w:id="229" w:name="_Toc158278679"/>
      <w:bookmarkStart w:id="230" w:name="_Toc183331786"/>
      <w:r w:rsidRPr="009E4337">
        <w:rPr>
          <w:rStyle w:val="ed"/>
        </w:rPr>
        <w:t>9.3 П</w:t>
      </w:r>
      <w:r w:rsidR="00274C31" w:rsidRPr="009E4337">
        <w:rPr>
          <w:rStyle w:val="ed"/>
        </w:rPr>
        <w:t>оток (частота) и время восстановления теплоснабжения потребителей после отключений</w:t>
      </w:r>
      <w:bookmarkEnd w:id="229"/>
      <w:bookmarkEnd w:id="230"/>
    </w:p>
    <w:p w14:paraId="75FEBE44" w14:textId="3982B422" w:rsidR="009D61FF" w:rsidRPr="009E4337" w:rsidRDefault="009D61FF" w:rsidP="0006129B">
      <w:pPr>
        <w:ind w:firstLine="567"/>
      </w:pPr>
      <w:r w:rsidRPr="009E4337">
        <w:t xml:space="preserve">Нормативное время восстановления тепловых сетей в зависимости от диаметра приведено в таблице </w:t>
      </w:r>
      <w:r w:rsidR="009E4337">
        <w:t>28</w:t>
      </w:r>
      <w:r w:rsidR="00356395" w:rsidRPr="009E4337">
        <w:t>.</w:t>
      </w:r>
    </w:p>
    <w:p w14:paraId="48D63EFF" w14:textId="77777777" w:rsidR="00F03211" w:rsidRPr="009E4337" w:rsidRDefault="00F03211" w:rsidP="0006129B">
      <w:pPr>
        <w:ind w:firstLine="567"/>
      </w:pPr>
    </w:p>
    <w:p w14:paraId="5E3BA60F" w14:textId="56EEB66A" w:rsidR="009D61FF" w:rsidRPr="009E4337" w:rsidRDefault="00517854" w:rsidP="00517854">
      <w:pPr>
        <w:pStyle w:val="aff8"/>
        <w:rPr>
          <w:bCs w:val="0"/>
        </w:rPr>
      </w:pPr>
      <w:r w:rsidRPr="009E4337">
        <w:t xml:space="preserve">Таблица </w:t>
      </w:r>
      <w:r w:rsidR="0075452D" w:rsidRPr="009E4337">
        <w:fldChar w:fldCharType="begin"/>
      </w:r>
      <w:r w:rsidR="0075452D" w:rsidRPr="009E4337">
        <w:instrText xml:space="preserve"> SEQ Таблица \* ARABIC </w:instrText>
      </w:r>
      <w:r w:rsidR="0075452D" w:rsidRPr="009E4337">
        <w:fldChar w:fldCharType="separate"/>
      </w:r>
      <w:r w:rsidR="00421AC7">
        <w:rPr>
          <w:noProof/>
        </w:rPr>
        <w:t>28</w:t>
      </w:r>
      <w:r w:rsidR="0075452D" w:rsidRPr="009E4337">
        <w:rPr>
          <w:noProof/>
        </w:rPr>
        <w:fldChar w:fldCharType="end"/>
      </w:r>
      <w:r w:rsidRPr="009E4337">
        <w:t xml:space="preserve"> </w:t>
      </w:r>
      <w:r w:rsidR="009D61FF" w:rsidRPr="009E4337">
        <w:t xml:space="preserve">– Нормативное время восстановления тепловых сетей в зависимости от диаметра </w:t>
      </w:r>
    </w:p>
    <w:tbl>
      <w:tblPr>
        <w:tblW w:w="5000" w:type="pct"/>
        <w:jc w:val="center"/>
        <w:tblLook w:val="0000" w:firstRow="0" w:lastRow="0" w:firstColumn="0" w:lastColumn="0" w:noHBand="0" w:noVBand="0"/>
      </w:tblPr>
      <w:tblGrid>
        <w:gridCol w:w="759"/>
        <w:gridCol w:w="4837"/>
        <w:gridCol w:w="4541"/>
      </w:tblGrid>
      <w:tr w:rsidR="009E4337" w:rsidRPr="009E4337" w14:paraId="67743B0C" w14:textId="77777777" w:rsidTr="00CB0895">
        <w:trPr>
          <w:jc w:val="center"/>
        </w:trPr>
        <w:tc>
          <w:tcPr>
            <w:tcW w:w="374" w:type="pct"/>
            <w:tcBorders>
              <w:top w:val="single" w:sz="4" w:space="0" w:color="auto"/>
              <w:left w:val="single" w:sz="4" w:space="0" w:color="auto"/>
              <w:bottom w:val="single" w:sz="4" w:space="0" w:color="auto"/>
              <w:right w:val="single" w:sz="4" w:space="0" w:color="auto"/>
            </w:tcBorders>
            <w:shd w:val="clear" w:color="auto" w:fill="FFFFFF"/>
            <w:vAlign w:val="center"/>
          </w:tcPr>
          <w:p w14:paraId="315E7D18" w14:textId="77777777" w:rsidR="00EE0FAC" w:rsidRPr="009E4337" w:rsidRDefault="00EE0FAC" w:rsidP="0006129B">
            <w:pPr>
              <w:jc w:val="center"/>
              <w:rPr>
                <w:sz w:val="22"/>
              </w:rPr>
            </w:pPr>
            <w:r w:rsidRPr="009E4337">
              <w:rPr>
                <w:sz w:val="22"/>
              </w:rPr>
              <w:t>№ п/п</w:t>
            </w:r>
          </w:p>
        </w:tc>
        <w:tc>
          <w:tcPr>
            <w:tcW w:w="2386" w:type="pct"/>
            <w:tcBorders>
              <w:top w:val="single" w:sz="4" w:space="0" w:color="auto"/>
              <w:left w:val="single" w:sz="4" w:space="0" w:color="auto"/>
              <w:bottom w:val="single" w:sz="4" w:space="0" w:color="auto"/>
              <w:right w:val="single" w:sz="4" w:space="0" w:color="auto"/>
            </w:tcBorders>
            <w:shd w:val="clear" w:color="auto" w:fill="FFFFFF"/>
            <w:vAlign w:val="center"/>
          </w:tcPr>
          <w:p w14:paraId="10F1CDED" w14:textId="77777777" w:rsidR="00EE0FAC" w:rsidRPr="009E4337" w:rsidRDefault="00EE0FAC" w:rsidP="0006129B">
            <w:pPr>
              <w:jc w:val="center"/>
              <w:rPr>
                <w:sz w:val="22"/>
              </w:rPr>
            </w:pPr>
            <w:r w:rsidRPr="009E4337">
              <w:rPr>
                <w:sz w:val="22"/>
              </w:rPr>
              <w:t>Диаметр трубопровода</w:t>
            </w:r>
          </w:p>
        </w:tc>
        <w:tc>
          <w:tcPr>
            <w:tcW w:w="2240" w:type="pct"/>
            <w:tcBorders>
              <w:top w:val="single" w:sz="4" w:space="0" w:color="auto"/>
              <w:left w:val="nil"/>
              <w:bottom w:val="single" w:sz="4" w:space="0" w:color="auto"/>
              <w:right w:val="single" w:sz="4" w:space="0" w:color="auto"/>
            </w:tcBorders>
            <w:shd w:val="clear" w:color="auto" w:fill="FFFFFF"/>
            <w:vAlign w:val="center"/>
          </w:tcPr>
          <w:p w14:paraId="2775A629" w14:textId="77777777" w:rsidR="00EE0FAC" w:rsidRPr="009E4337" w:rsidRDefault="00EE0FAC" w:rsidP="0006129B">
            <w:pPr>
              <w:jc w:val="center"/>
              <w:rPr>
                <w:sz w:val="22"/>
              </w:rPr>
            </w:pPr>
            <w:r w:rsidRPr="009E4337">
              <w:rPr>
                <w:sz w:val="22"/>
              </w:rPr>
              <w:t>Время восстановления, ч</w:t>
            </w:r>
          </w:p>
        </w:tc>
      </w:tr>
      <w:tr w:rsidR="009E4337" w:rsidRPr="009E4337" w14:paraId="5A62ECF8" w14:textId="77777777" w:rsidTr="00EE0FAC">
        <w:trPr>
          <w:jc w:val="center"/>
        </w:trPr>
        <w:tc>
          <w:tcPr>
            <w:tcW w:w="374" w:type="pct"/>
            <w:tcBorders>
              <w:top w:val="single" w:sz="4" w:space="0" w:color="auto"/>
              <w:left w:val="single" w:sz="4" w:space="0" w:color="auto"/>
              <w:bottom w:val="single" w:sz="4" w:space="0" w:color="auto"/>
              <w:right w:val="single" w:sz="4" w:space="0" w:color="auto"/>
            </w:tcBorders>
            <w:shd w:val="clear" w:color="auto" w:fill="FFFFFF"/>
            <w:vAlign w:val="center"/>
          </w:tcPr>
          <w:p w14:paraId="710A387D" w14:textId="77777777" w:rsidR="00EE0FAC" w:rsidRPr="009E4337" w:rsidRDefault="00EE0FAC" w:rsidP="0006129B">
            <w:pPr>
              <w:jc w:val="center"/>
              <w:rPr>
                <w:sz w:val="22"/>
              </w:rPr>
            </w:pPr>
            <w:r w:rsidRPr="009E4337">
              <w:rPr>
                <w:sz w:val="22"/>
              </w:rPr>
              <w:t>1</w:t>
            </w:r>
          </w:p>
        </w:tc>
        <w:tc>
          <w:tcPr>
            <w:tcW w:w="2386" w:type="pct"/>
            <w:tcBorders>
              <w:top w:val="single" w:sz="4" w:space="0" w:color="auto"/>
              <w:left w:val="single" w:sz="4" w:space="0" w:color="auto"/>
              <w:bottom w:val="single" w:sz="4" w:space="0" w:color="auto"/>
              <w:right w:val="single" w:sz="4" w:space="0" w:color="auto"/>
            </w:tcBorders>
            <w:shd w:val="clear" w:color="auto" w:fill="FFFFFF"/>
            <w:vAlign w:val="center"/>
          </w:tcPr>
          <w:p w14:paraId="3025FA4A" w14:textId="77777777" w:rsidR="00EE0FAC" w:rsidRPr="009E4337" w:rsidRDefault="00EE0FAC" w:rsidP="0006129B">
            <w:pPr>
              <w:jc w:val="center"/>
              <w:rPr>
                <w:sz w:val="22"/>
              </w:rPr>
            </w:pPr>
            <w:r w:rsidRPr="009E4337">
              <w:rPr>
                <w:sz w:val="22"/>
              </w:rPr>
              <w:t>До 300 мм</w:t>
            </w:r>
          </w:p>
        </w:tc>
        <w:tc>
          <w:tcPr>
            <w:tcW w:w="2240" w:type="pct"/>
            <w:tcBorders>
              <w:top w:val="single" w:sz="4" w:space="0" w:color="auto"/>
              <w:left w:val="nil"/>
              <w:bottom w:val="single" w:sz="4" w:space="0" w:color="auto"/>
              <w:right w:val="single" w:sz="4" w:space="0" w:color="auto"/>
            </w:tcBorders>
            <w:shd w:val="clear" w:color="auto" w:fill="FFFFFF"/>
          </w:tcPr>
          <w:p w14:paraId="3BFFAB7F" w14:textId="77777777" w:rsidR="00EE0FAC" w:rsidRPr="009E4337" w:rsidRDefault="00EE0FAC" w:rsidP="0006129B">
            <w:pPr>
              <w:jc w:val="center"/>
              <w:rPr>
                <w:sz w:val="22"/>
              </w:rPr>
            </w:pPr>
            <w:r w:rsidRPr="009E4337">
              <w:rPr>
                <w:sz w:val="22"/>
              </w:rPr>
              <w:t>15</w:t>
            </w:r>
          </w:p>
        </w:tc>
      </w:tr>
      <w:tr w:rsidR="009E4337" w:rsidRPr="009E4337" w14:paraId="630C115A" w14:textId="77777777" w:rsidTr="00EE0FAC">
        <w:trPr>
          <w:jc w:val="center"/>
        </w:trPr>
        <w:tc>
          <w:tcPr>
            <w:tcW w:w="374" w:type="pct"/>
            <w:tcBorders>
              <w:top w:val="single" w:sz="4" w:space="0" w:color="auto"/>
              <w:left w:val="single" w:sz="4" w:space="0" w:color="auto"/>
              <w:bottom w:val="single" w:sz="4" w:space="0" w:color="auto"/>
              <w:right w:val="single" w:sz="4" w:space="0" w:color="auto"/>
            </w:tcBorders>
            <w:shd w:val="clear" w:color="auto" w:fill="FFFFFF"/>
            <w:vAlign w:val="center"/>
          </w:tcPr>
          <w:p w14:paraId="2029CB06" w14:textId="77777777" w:rsidR="00EE0FAC" w:rsidRPr="009E4337" w:rsidRDefault="00EE0FAC" w:rsidP="0006129B">
            <w:pPr>
              <w:jc w:val="center"/>
              <w:rPr>
                <w:sz w:val="22"/>
              </w:rPr>
            </w:pPr>
            <w:r w:rsidRPr="009E4337">
              <w:rPr>
                <w:sz w:val="22"/>
              </w:rPr>
              <w:t>2</w:t>
            </w:r>
          </w:p>
        </w:tc>
        <w:tc>
          <w:tcPr>
            <w:tcW w:w="2386" w:type="pct"/>
            <w:tcBorders>
              <w:top w:val="single" w:sz="4" w:space="0" w:color="auto"/>
              <w:left w:val="single" w:sz="4" w:space="0" w:color="auto"/>
              <w:bottom w:val="single" w:sz="4" w:space="0" w:color="auto"/>
              <w:right w:val="single" w:sz="4" w:space="0" w:color="auto"/>
            </w:tcBorders>
            <w:shd w:val="clear" w:color="auto" w:fill="FFFFFF"/>
            <w:vAlign w:val="center"/>
          </w:tcPr>
          <w:p w14:paraId="7E5E725A" w14:textId="77777777" w:rsidR="00EE0FAC" w:rsidRPr="009E4337" w:rsidRDefault="00EE0FAC" w:rsidP="0006129B">
            <w:pPr>
              <w:jc w:val="center"/>
              <w:rPr>
                <w:sz w:val="22"/>
              </w:rPr>
            </w:pPr>
            <w:r w:rsidRPr="009E4337">
              <w:rPr>
                <w:sz w:val="22"/>
              </w:rPr>
              <w:t>400 мм</w:t>
            </w:r>
          </w:p>
        </w:tc>
        <w:tc>
          <w:tcPr>
            <w:tcW w:w="2240" w:type="pct"/>
            <w:tcBorders>
              <w:top w:val="single" w:sz="4" w:space="0" w:color="auto"/>
              <w:left w:val="nil"/>
              <w:bottom w:val="single" w:sz="4" w:space="0" w:color="auto"/>
              <w:right w:val="single" w:sz="4" w:space="0" w:color="auto"/>
            </w:tcBorders>
            <w:shd w:val="clear" w:color="auto" w:fill="FFFFFF"/>
          </w:tcPr>
          <w:p w14:paraId="0855EA59" w14:textId="77777777" w:rsidR="00EE0FAC" w:rsidRPr="009E4337" w:rsidRDefault="00EE0FAC" w:rsidP="0006129B">
            <w:pPr>
              <w:jc w:val="center"/>
              <w:rPr>
                <w:sz w:val="22"/>
              </w:rPr>
            </w:pPr>
            <w:r w:rsidRPr="009E4337">
              <w:rPr>
                <w:sz w:val="22"/>
              </w:rPr>
              <w:t>18</w:t>
            </w:r>
          </w:p>
        </w:tc>
      </w:tr>
      <w:tr w:rsidR="009E4337" w:rsidRPr="009E4337" w14:paraId="09C87D01" w14:textId="77777777" w:rsidTr="00EE0FAC">
        <w:trPr>
          <w:jc w:val="center"/>
        </w:trPr>
        <w:tc>
          <w:tcPr>
            <w:tcW w:w="374" w:type="pct"/>
            <w:tcBorders>
              <w:top w:val="single" w:sz="4" w:space="0" w:color="auto"/>
              <w:left w:val="single" w:sz="4" w:space="0" w:color="auto"/>
              <w:bottom w:val="single" w:sz="4" w:space="0" w:color="auto"/>
              <w:right w:val="single" w:sz="4" w:space="0" w:color="auto"/>
            </w:tcBorders>
            <w:shd w:val="clear" w:color="auto" w:fill="FFFFFF"/>
            <w:vAlign w:val="center"/>
          </w:tcPr>
          <w:p w14:paraId="61028C4D" w14:textId="77777777" w:rsidR="00EE0FAC" w:rsidRPr="009E4337" w:rsidRDefault="00EE0FAC" w:rsidP="0006129B">
            <w:pPr>
              <w:jc w:val="center"/>
              <w:rPr>
                <w:sz w:val="22"/>
              </w:rPr>
            </w:pPr>
            <w:r w:rsidRPr="009E4337">
              <w:rPr>
                <w:sz w:val="22"/>
              </w:rPr>
              <w:t>3</w:t>
            </w:r>
          </w:p>
        </w:tc>
        <w:tc>
          <w:tcPr>
            <w:tcW w:w="2386" w:type="pct"/>
            <w:tcBorders>
              <w:top w:val="single" w:sz="4" w:space="0" w:color="auto"/>
              <w:left w:val="single" w:sz="4" w:space="0" w:color="auto"/>
              <w:bottom w:val="single" w:sz="4" w:space="0" w:color="auto"/>
              <w:right w:val="single" w:sz="4" w:space="0" w:color="auto"/>
            </w:tcBorders>
            <w:shd w:val="clear" w:color="auto" w:fill="FFFFFF"/>
            <w:vAlign w:val="center"/>
          </w:tcPr>
          <w:p w14:paraId="39CD4150" w14:textId="77777777" w:rsidR="00EE0FAC" w:rsidRPr="009E4337" w:rsidRDefault="00EE0FAC" w:rsidP="0006129B">
            <w:pPr>
              <w:jc w:val="center"/>
              <w:rPr>
                <w:sz w:val="22"/>
              </w:rPr>
            </w:pPr>
            <w:r w:rsidRPr="009E4337">
              <w:rPr>
                <w:sz w:val="22"/>
              </w:rPr>
              <w:t>500 мм</w:t>
            </w:r>
          </w:p>
        </w:tc>
        <w:tc>
          <w:tcPr>
            <w:tcW w:w="2240" w:type="pct"/>
            <w:tcBorders>
              <w:top w:val="single" w:sz="4" w:space="0" w:color="auto"/>
              <w:left w:val="nil"/>
              <w:bottom w:val="single" w:sz="4" w:space="0" w:color="auto"/>
              <w:right w:val="single" w:sz="4" w:space="0" w:color="auto"/>
            </w:tcBorders>
            <w:shd w:val="clear" w:color="auto" w:fill="FFFFFF"/>
          </w:tcPr>
          <w:p w14:paraId="124F5DA7" w14:textId="77777777" w:rsidR="00EE0FAC" w:rsidRPr="009E4337" w:rsidRDefault="00EE0FAC" w:rsidP="0006129B">
            <w:pPr>
              <w:jc w:val="center"/>
              <w:rPr>
                <w:sz w:val="22"/>
              </w:rPr>
            </w:pPr>
            <w:r w:rsidRPr="009E4337">
              <w:rPr>
                <w:sz w:val="22"/>
              </w:rPr>
              <w:t>22</w:t>
            </w:r>
          </w:p>
        </w:tc>
      </w:tr>
    </w:tbl>
    <w:p w14:paraId="6B703EB7" w14:textId="77777777" w:rsidR="009D61FF" w:rsidRPr="009E4337" w:rsidRDefault="009D61FF" w:rsidP="0006129B">
      <w:pPr>
        <w:ind w:firstLine="709"/>
        <w:rPr>
          <w:b/>
        </w:rPr>
      </w:pPr>
    </w:p>
    <w:p w14:paraId="4C22EAE4" w14:textId="77777777" w:rsidR="009D61FF" w:rsidRPr="009E4337" w:rsidRDefault="00FC0CD1" w:rsidP="0006129B">
      <w:pPr>
        <w:pStyle w:val="30"/>
        <w:spacing w:line="240" w:lineRule="auto"/>
        <w:rPr>
          <w:rStyle w:val="ed"/>
        </w:rPr>
      </w:pPr>
      <w:bookmarkStart w:id="231" w:name="_Toc158278680"/>
      <w:bookmarkStart w:id="232" w:name="_Toc183331787"/>
      <w:r w:rsidRPr="009E4337">
        <w:rPr>
          <w:rStyle w:val="ed"/>
        </w:rPr>
        <w:t>9.4 Г</w:t>
      </w:r>
      <w:r w:rsidR="00274C31" w:rsidRPr="009E4337">
        <w:rPr>
          <w:rStyle w:val="ed"/>
        </w:rPr>
        <w:t>рафические материалы (карты-схемы тепловых сетей и зон ненормативной надежности и безопасности теплоснабжения)</w:t>
      </w:r>
      <w:bookmarkEnd w:id="231"/>
      <w:bookmarkEnd w:id="232"/>
    </w:p>
    <w:p w14:paraId="729A02C5" w14:textId="77777777" w:rsidR="003F5B9C" w:rsidRPr="009E4337" w:rsidRDefault="003476D9" w:rsidP="0006129B">
      <w:pPr>
        <w:ind w:firstLine="567"/>
      </w:pPr>
      <w:r w:rsidRPr="009E4337">
        <w:t>Вероятность безотказной работы и коэффициент готовности систем теплоснабжения</w:t>
      </w:r>
      <w:r w:rsidR="00D458C1" w:rsidRPr="009E4337">
        <w:t xml:space="preserve"> </w:t>
      </w:r>
      <w:r w:rsidRPr="009E4337">
        <w:t>соответствует нормативным требованиям.</w:t>
      </w:r>
      <w:r w:rsidR="002F5504" w:rsidRPr="009E4337">
        <w:t xml:space="preserve"> </w:t>
      </w:r>
      <w:r w:rsidR="003F5B9C" w:rsidRPr="009E4337">
        <w:t>Зоны действия котельн</w:t>
      </w:r>
      <w:r w:rsidR="00EB24B0" w:rsidRPr="009E4337">
        <w:t>ой</w:t>
      </w:r>
      <w:r w:rsidR="004E3267" w:rsidRPr="009E4337">
        <w:t xml:space="preserve"> приведен</w:t>
      </w:r>
      <w:r w:rsidR="00EB24B0" w:rsidRPr="009E4337">
        <w:t>а</w:t>
      </w:r>
      <w:r w:rsidR="004E3267" w:rsidRPr="009E4337">
        <w:t xml:space="preserve"> в Части 4 настоящих обосновывающих материалов.</w:t>
      </w:r>
    </w:p>
    <w:p w14:paraId="19692685" w14:textId="77777777" w:rsidR="00544264" w:rsidRPr="009E4337" w:rsidRDefault="00544264" w:rsidP="0006129B">
      <w:pPr>
        <w:ind w:firstLine="709"/>
        <w:rPr>
          <w:rStyle w:val="ed"/>
          <w:b/>
        </w:rPr>
      </w:pPr>
    </w:p>
    <w:p w14:paraId="71F785F8" w14:textId="57ED699C" w:rsidR="009D61FF" w:rsidRPr="009E4337" w:rsidRDefault="00FC0CD1" w:rsidP="0006129B">
      <w:pPr>
        <w:pStyle w:val="30"/>
        <w:spacing w:line="240" w:lineRule="auto"/>
        <w:rPr>
          <w:rStyle w:val="ed"/>
        </w:rPr>
      </w:pPr>
      <w:bookmarkStart w:id="233" w:name="_Toc158278681"/>
      <w:bookmarkStart w:id="234" w:name="_Toc183331788"/>
      <w:r w:rsidRPr="009E4337">
        <w:rPr>
          <w:rStyle w:val="ed"/>
        </w:rPr>
        <w:t>9.5 Р</w:t>
      </w:r>
      <w:r w:rsidR="00274C31" w:rsidRPr="009E4337">
        <w:rPr>
          <w:rStyle w:val="ed"/>
        </w:rPr>
        <w:t xml:space="preserve">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17.10.2015 № 1114 </w:t>
      </w:r>
      <w:r w:rsidR="0098168B" w:rsidRPr="009E4337">
        <w:rPr>
          <w:rStyle w:val="ed"/>
        </w:rPr>
        <w:t>«</w:t>
      </w:r>
      <w:r w:rsidR="00274C31" w:rsidRPr="009E4337">
        <w:rPr>
          <w:rStyle w:val="ed"/>
        </w:rPr>
        <w:t>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98168B" w:rsidRPr="009E4337">
        <w:rPr>
          <w:rStyle w:val="ed"/>
        </w:rPr>
        <w:t>»</w:t>
      </w:r>
      <w:bookmarkEnd w:id="233"/>
      <w:bookmarkEnd w:id="234"/>
    </w:p>
    <w:p w14:paraId="3FDB6A23" w14:textId="6242AECD" w:rsidR="009D61FF" w:rsidRPr="009E4337" w:rsidRDefault="009D61FF" w:rsidP="00A4605E">
      <w:pPr>
        <w:pStyle w:val="Affa"/>
        <w:rPr>
          <w:rStyle w:val="ed"/>
        </w:rPr>
      </w:pPr>
      <w:r w:rsidRPr="009E4337">
        <w:rPr>
          <w:rStyle w:val="ed"/>
        </w:rPr>
        <w:t xml:space="preserve">Аварийных ситуаций расследование </w:t>
      </w:r>
      <w:r w:rsidR="003E6050" w:rsidRPr="009E4337">
        <w:rPr>
          <w:rStyle w:val="ed"/>
        </w:rPr>
        <w:t>причин,</w:t>
      </w:r>
      <w:r w:rsidRPr="009E4337">
        <w:rPr>
          <w:rStyle w:val="ed"/>
        </w:rPr>
        <w:t xml:space="preserve">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w:t>
      </w:r>
      <w:r w:rsidR="0055093E" w:rsidRPr="009E4337">
        <w:rPr>
          <w:rStyle w:val="ed"/>
        </w:rPr>
        <w:t>П</w:t>
      </w:r>
      <w:r w:rsidRPr="009E4337">
        <w:rPr>
          <w:rStyle w:val="ed"/>
        </w:rPr>
        <w:t xml:space="preserve">остановлением Правительства </w:t>
      </w:r>
      <w:r w:rsidR="0055093E" w:rsidRPr="009E4337">
        <w:rPr>
          <w:rStyle w:val="ed"/>
        </w:rPr>
        <w:t>РФ</w:t>
      </w:r>
      <w:r w:rsidRPr="009E4337">
        <w:rPr>
          <w:rStyle w:val="ed"/>
        </w:rPr>
        <w:t xml:space="preserve"> </w:t>
      </w:r>
      <w:r w:rsidR="00F0526D" w:rsidRPr="009E4337">
        <w:rPr>
          <w:rStyle w:val="ed"/>
        </w:rPr>
        <w:t xml:space="preserve">от </w:t>
      </w:r>
      <w:r w:rsidRPr="009E4337">
        <w:rPr>
          <w:rStyle w:val="ed"/>
        </w:rPr>
        <w:t>17</w:t>
      </w:r>
      <w:r w:rsidR="0055093E" w:rsidRPr="009E4337">
        <w:rPr>
          <w:rStyle w:val="ed"/>
        </w:rPr>
        <w:t>.10.</w:t>
      </w:r>
      <w:r w:rsidRPr="009E4337">
        <w:rPr>
          <w:rStyle w:val="ed"/>
        </w:rPr>
        <w:t>2015</w:t>
      </w:r>
      <w:r w:rsidR="00F0526D" w:rsidRPr="009E4337">
        <w:rPr>
          <w:rStyle w:val="ed"/>
        </w:rPr>
        <w:t xml:space="preserve"> </w:t>
      </w:r>
      <w:r w:rsidRPr="009E4337">
        <w:rPr>
          <w:rStyle w:val="ed"/>
        </w:rPr>
        <w:t>№</w:t>
      </w:r>
      <w:r w:rsidR="00F0526D" w:rsidRPr="009E4337">
        <w:rPr>
          <w:rStyle w:val="ed"/>
        </w:rPr>
        <w:t xml:space="preserve"> </w:t>
      </w:r>
      <w:r w:rsidRPr="009E4337">
        <w:rPr>
          <w:rStyle w:val="ed"/>
        </w:rPr>
        <w:t xml:space="preserve">1114 </w:t>
      </w:r>
      <w:r w:rsidR="0098168B" w:rsidRPr="009E4337">
        <w:rPr>
          <w:rStyle w:val="ed"/>
        </w:rPr>
        <w:t>«</w:t>
      </w:r>
      <w:r w:rsidRPr="009E4337">
        <w:rPr>
          <w:rStyle w:val="ed"/>
        </w:rPr>
        <w:t>О</w:t>
      </w:r>
      <w:r w:rsidR="00F0526D" w:rsidRPr="009E4337">
        <w:rPr>
          <w:rStyle w:val="ed"/>
        </w:rPr>
        <w:t xml:space="preserve"> </w:t>
      </w:r>
      <w:r w:rsidRPr="009E4337">
        <w:rPr>
          <w:rStyle w:val="ed"/>
        </w:rPr>
        <w:t>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w:t>
      </w:r>
      <w:r w:rsidR="0055093E" w:rsidRPr="009E4337">
        <w:rPr>
          <w:rStyle w:val="ed"/>
        </w:rPr>
        <w:t>энергетике</w:t>
      </w:r>
      <w:r w:rsidR="0098168B" w:rsidRPr="009E4337">
        <w:rPr>
          <w:rStyle w:val="ed"/>
        </w:rPr>
        <w:t>»</w:t>
      </w:r>
      <w:r w:rsidR="003E6050" w:rsidRPr="009E4337">
        <w:rPr>
          <w:rStyle w:val="ed"/>
        </w:rPr>
        <w:t>,</w:t>
      </w:r>
      <w:r w:rsidRPr="009E4337">
        <w:rPr>
          <w:rStyle w:val="ed"/>
        </w:rPr>
        <w:t xml:space="preserve"> </w:t>
      </w:r>
      <w:r w:rsidR="004E3267" w:rsidRPr="009E4337">
        <w:rPr>
          <w:rStyle w:val="ed"/>
        </w:rPr>
        <w:t>зафиксировано</w:t>
      </w:r>
      <w:r w:rsidRPr="009E4337">
        <w:rPr>
          <w:rStyle w:val="ed"/>
        </w:rPr>
        <w:t xml:space="preserve"> не было</w:t>
      </w:r>
      <w:r w:rsidR="003E6050" w:rsidRPr="009E4337">
        <w:rPr>
          <w:rStyle w:val="ed"/>
        </w:rPr>
        <w:t>.</w:t>
      </w:r>
    </w:p>
    <w:p w14:paraId="5F83A20C" w14:textId="77777777" w:rsidR="00FC0CD1" w:rsidRPr="009E4337" w:rsidRDefault="00FC0CD1" w:rsidP="00A4605E">
      <w:pPr>
        <w:pStyle w:val="Affa"/>
        <w:rPr>
          <w:rStyle w:val="ed"/>
        </w:rPr>
      </w:pPr>
    </w:p>
    <w:p w14:paraId="57EC7E53" w14:textId="77777777" w:rsidR="000E66EF" w:rsidRPr="009E4337" w:rsidRDefault="00FC0CD1" w:rsidP="0006129B">
      <w:pPr>
        <w:pStyle w:val="30"/>
        <w:spacing w:line="240" w:lineRule="auto"/>
        <w:rPr>
          <w:rStyle w:val="ed"/>
        </w:rPr>
      </w:pPr>
      <w:bookmarkStart w:id="235" w:name="_Toc158278682"/>
      <w:bookmarkStart w:id="236" w:name="_Toc183331789"/>
      <w:r w:rsidRPr="009E4337">
        <w:rPr>
          <w:rStyle w:val="ed"/>
        </w:rPr>
        <w:lastRenderedPageBreak/>
        <w:t>9.6</w:t>
      </w:r>
      <w:r w:rsidR="000E66EF" w:rsidRPr="009E4337">
        <w:rPr>
          <w:rStyle w:val="ed"/>
        </w:rPr>
        <w:t xml:space="preserve"> </w:t>
      </w:r>
      <w:r w:rsidRPr="009E4337">
        <w:rPr>
          <w:rStyle w:val="ed"/>
        </w:rPr>
        <w:t>Р</w:t>
      </w:r>
      <w:r w:rsidR="00274C31" w:rsidRPr="009E4337">
        <w:rPr>
          <w:rStyle w:val="ed"/>
        </w:rPr>
        <w:t xml:space="preserve">езультаты анализа времени восстановления теплоснабжения потребителей, отключенных в результате аварийных ситуаций при теплоснабжении, указанных в подпункте </w:t>
      </w:r>
      <w:r w:rsidR="002F32A3" w:rsidRPr="009E4337">
        <w:rPr>
          <w:rStyle w:val="ed"/>
        </w:rPr>
        <w:t xml:space="preserve">9.5 </w:t>
      </w:r>
      <w:r w:rsidR="00274C31" w:rsidRPr="009E4337">
        <w:rPr>
          <w:rStyle w:val="ed"/>
        </w:rPr>
        <w:t>настоящей Части</w:t>
      </w:r>
      <w:bookmarkEnd w:id="235"/>
      <w:bookmarkEnd w:id="236"/>
    </w:p>
    <w:p w14:paraId="26B7196F" w14:textId="337FF707" w:rsidR="000E66EF" w:rsidRPr="009E4337" w:rsidRDefault="000E66EF" w:rsidP="00A4605E">
      <w:pPr>
        <w:pStyle w:val="Affa"/>
        <w:rPr>
          <w:rStyle w:val="ed"/>
        </w:rPr>
      </w:pPr>
      <w:r w:rsidRPr="009E4337">
        <w:rPr>
          <w:rStyle w:val="ed"/>
        </w:rPr>
        <w:t>Аварийных ситуаций расследование причин</w:t>
      </w:r>
      <w:r w:rsidR="00287BF4" w:rsidRPr="009E4337">
        <w:rPr>
          <w:rStyle w:val="ed"/>
        </w:rPr>
        <w:t>,</w:t>
      </w:r>
      <w:r w:rsidRPr="009E4337">
        <w:rPr>
          <w:rStyle w:val="ed"/>
        </w:rPr>
        <w:t xml:space="preserve"> которых осуществляется федеральным ор</w:t>
      </w:r>
      <w:r w:rsidR="00287BF4" w:rsidRPr="009E4337">
        <w:rPr>
          <w:rStyle w:val="ed"/>
        </w:rPr>
        <w:t>ганом исполнительной власти и</w:t>
      </w:r>
      <w:r w:rsidRPr="009E4337">
        <w:rPr>
          <w:rStyle w:val="ed"/>
        </w:rPr>
        <w:t xml:space="preserve">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w:t>
      </w:r>
      <w:r w:rsidR="0055093E" w:rsidRPr="009E4337">
        <w:rPr>
          <w:rStyle w:val="ed"/>
        </w:rPr>
        <w:t xml:space="preserve">Постановлением Правительства РФ от 17.10.2015 № 1114 </w:t>
      </w:r>
      <w:r w:rsidR="0098168B" w:rsidRPr="009E4337">
        <w:rPr>
          <w:rStyle w:val="ed"/>
        </w:rPr>
        <w:t>«</w:t>
      </w:r>
      <w:r w:rsidR="0055093E" w:rsidRPr="009E4337">
        <w:rPr>
          <w:rStyle w:val="ed"/>
        </w:rPr>
        <w:t>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98168B" w:rsidRPr="009E4337">
        <w:rPr>
          <w:rStyle w:val="ed"/>
        </w:rPr>
        <w:t>»</w:t>
      </w:r>
      <w:r w:rsidR="003E6050" w:rsidRPr="009E4337">
        <w:rPr>
          <w:rStyle w:val="ed"/>
        </w:rPr>
        <w:t>,</w:t>
      </w:r>
      <w:r w:rsidRPr="009E4337">
        <w:rPr>
          <w:rStyle w:val="ed"/>
        </w:rPr>
        <w:t xml:space="preserve"> </w:t>
      </w:r>
      <w:r w:rsidR="004E3267" w:rsidRPr="009E4337">
        <w:rPr>
          <w:rStyle w:val="ed"/>
        </w:rPr>
        <w:t>зафиксировано</w:t>
      </w:r>
      <w:r w:rsidRPr="009E4337">
        <w:rPr>
          <w:rStyle w:val="ed"/>
        </w:rPr>
        <w:t xml:space="preserve"> не было</w:t>
      </w:r>
      <w:r w:rsidR="003E6050" w:rsidRPr="009E4337">
        <w:rPr>
          <w:rStyle w:val="ed"/>
        </w:rPr>
        <w:t>.</w:t>
      </w:r>
    </w:p>
    <w:p w14:paraId="595784A6" w14:textId="77777777" w:rsidR="00544264" w:rsidRPr="009E4337" w:rsidRDefault="00544264" w:rsidP="0006129B">
      <w:pPr>
        <w:ind w:firstLine="567"/>
      </w:pPr>
    </w:p>
    <w:p w14:paraId="0D88BF88" w14:textId="77777777" w:rsidR="00EA0D24" w:rsidRPr="009E4337" w:rsidRDefault="00FC0CD1" w:rsidP="0006129B">
      <w:pPr>
        <w:pStyle w:val="30"/>
        <w:spacing w:line="240" w:lineRule="auto"/>
      </w:pPr>
      <w:bookmarkStart w:id="237" w:name="_Toc32481149"/>
      <w:bookmarkStart w:id="238" w:name="_Toc158278683"/>
      <w:bookmarkStart w:id="239" w:name="_Toc183331790"/>
      <w:r w:rsidRPr="009E4337">
        <w:t xml:space="preserve">9.7 </w:t>
      </w:r>
      <w:r w:rsidR="00EA0D24" w:rsidRPr="009E4337">
        <w:t>Изменения, произошедшие в надежности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w:t>
      </w:r>
      <w:r w:rsidR="00787B99" w:rsidRPr="009E4337">
        <w:t xml:space="preserve">д </w:t>
      </w:r>
      <w:r w:rsidR="00EA0D24" w:rsidRPr="009E4337">
        <w:t xml:space="preserve">в эксплуатацию которых осуществлен в период, </w:t>
      </w:r>
      <w:r w:rsidR="00042A16" w:rsidRPr="009E4337">
        <w:t>предшествующий разработке (актуализации) схемы теплоснабжения</w:t>
      </w:r>
      <w:bookmarkEnd w:id="237"/>
      <w:bookmarkEnd w:id="238"/>
      <w:bookmarkEnd w:id="239"/>
    </w:p>
    <w:p w14:paraId="5228751C" w14:textId="4213D18D" w:rsidR="00EA0D24" w:rsidRPr="009E4337" w:rsidRDefault="00ED165C" w:rsidP="0006129B">
      <w:pPr>
        <w:widowControl w:val="0"/>
        <w:tabs>
          <w:tab w:val="left" w:pos="4245"/>
        </w:tabs>
        <w:adjustRightInd w:val="0"/>
        <w:ind w:firstLine="567"/>
        <w:textAlignment w:val="baseline"/>
        <w:rPr>
          <w:rStyle w:val="ed"/>
          <w:rFonts w:eastAsia="Microsoft YaHei"/>
        </w:rPr>
      </w:pPr>
      <w:r w:rsidRPr="009E4337">
        <w:t>Р</w:t>
      </w:r>
      <w:r w:rsidR="00EB24B0" w:rsidRPr="009E4337">
        <w:t xml:space="preserve">аздел </w:t>
      </w:r>
      <w:r w:rsidRPr="009E4337">
        <w:t>раз</w:t>
      </w:r>
      <w:r w:rsidR="00EB24B0" w:rsidRPr="009E4337">
        <w:t xml:space="preserve">работан </w:t>
      </w:r>
      <w:r w:rsidR="005D6D1F" w:rsidRPr="009E4337">
        <w:t>с учетом требований методических указаний по разработке схем теплоснабжения.</w:t>
      </w:r>
    </w:p>
    <w:p w14:paraId="75218F8E" w14:textId="77777777" w:rsidR="009D61FF" w:rsidRPr="009E4337" w:rsidRDefault="009D61FF" w:rsidP="0006129B">
      <w:pPr>
        <w:pStyle w:val="21"/>
        <w:spacing w:line="240" w:lineRule="auto"/>
        <w:ind w:firstLine="567"/>
        <w:sectPr w:rsidR="009D61FF" w:rsidRPr="009E4337" w:rsidSect="004C5CD6">
          <w:pgSz w:w="11906" w:h="16838"/>
          <w:pgMar w:top="1134" w:right="851" w:bottom="1134" w:left="1134" w:header="708" w:footer="708" w:gutter="0"/>
          <w:cols w:space="708"/>
          <w:docGrid w:linePitch="360"/>
        </w:sectPr>
      </w:pPr>
    </w:p>
    <w:p w14:paraId="238D395E" w14:textId="77777777" w:rsidR="003A5836" w:rsidRPr="009E4337" w:rsidRDefault="00274C31" w:rsidP="0006129B">
      <w:pPr>
        <w:pStyle w:val="21"/>
        <w:spacing w:line="240" w:lineRule="auto"/>
      </w:pPr>
      <w:bookmarkStart w:id="240" w:name="_Toc158278684"/>
      <w:bookmarkStart w:id="241" w:name="_Toc183331791"/>
      <w:r w:rsidRPr="009E4337">
        <w:lastRenderedPageBreak/>
        <w:t>Часть 10</w:t>
      </w:r>
      <w:r w:rsidR="003A5836" w:rsidRPr="009E4337">
        <w:t xml:space="preserve"> </w:t>
      </w:r>
      <w:bookmarkEnd w:id="204"/>
      <w:r w:rsidRPr="009E4337">
        <w:t>Технико-экономические показатели теплоснабжающих и теплосетевых организаций</w:t>
      </w:r>
      <w:bookmarkEnd w:id="240"/>
      <w:bookmarkEnd w:id="241"/>
    </w:p>
    <w:p w14:paraId="7BDE8B82" w14:textId="77777777" w:rsidR="003E6050" w:rsidRPr="009E4337" w:rsidRDefault="003E6050" w:rsidP="0006129B">
      <w:pPr>
        <w:pStyle w:val="30"/>
        <w:spacing w:line="240" w:lineRule="auto"/>
        <w:ind w:firstLine="709"/>
      </w:pPr>
      <w:bookmarkStart w:id="242" w:name="_Toc158278685"/>
      <w:bookmarkStart w:id="243" w:name="_Toc183331792"/>
      <w:r w:rsidRPr="009E4337">
        <w:t>10.1</w:t>
      </w:r>
      <w:r w:rsidR="00FC0CD1" w:rsidRPr="009E4337">
        <w:t xml:space="preserve"> Описание показателей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и органами регулирования</w:t>
      </w:r>
      <w:bookmarkEnd w:id="242"/>
      <w:bookmarkEnd w:id="243"/>
    </w:p>
    <w:p w14:paraId="239AFB8E" w14:textId="77777777" w:rsidR="00544264" w:rsidRPr="009E4337" w:rsidRDefault="00544264" w:rsidP="0006129B">
      <w:pPr>
        <w:ind w:firstLine="709"/>
      </w:pPr>
      <w:r w:rsidRPr="009E4337">
        <w:t xml:space="preserve">Технико-экономические показатели работы источников </w:t>
      </w:r>
      <w:r w:rsidR="002C3909" w:rsidRPr="009E4337">
        <w:t>теплоснабжения</w:t>
      </w:r>
      <w:r w:rsidRPr="009E4337">
        <w:t xml:space="preserve"> представлены в таблиц</w:t>
      </w:r>
      <w:r w:rsidR="00B27F1D" w:rsidRPr="009E4337">
        <w:t>е</w:t>
      </w:r>
      <w:r w:rsidR="00500E99" w:rsidRPr="009E4337">
        <w:t xml:space="preserve"> ниже</w:t>
      </w:r>
      <w:r w:rsidRPr="009E4337">
        <w:t>.</w:t>
      </w:r>
    </w:p>
    <w:p w14:paraId="0BB13DD9" w14:textId="77777777" w:rsidR="00767F52" w:rsidRPr="009E4337" w:rsidRDefault="00767F52" w:rsidP="0006129B">
      <w:pPr>
        <w:ind w:firstLine="709"/>
      </w:pPr>
    </w:p>
    <w:p w14:paraId="299E5758" w14:textId="502DA480" w:rsidR="00544264" w:rsidRPr="009E4337" w:rsidRDefault="00544264" w:rsidP="0006129B">
      <w:pPr>
        <w:pStyle w:val="aff8"/>
        <w:spacing w:line="240" w:lineRule="auto"/>
      </w:pPr>
      <w:r w:rsidRPr="009E4337">
        <w:t xml:space="preserve">Таблица </w:t>
      </w:r>
      <w:r w:rsidR="008A3CE6" w:rsidRPr="009E4337">
        <w:fldChar w:fldCharType="begin"/>
      </w:r>
      <w:r w:rsidR="006972A4" w:rsidRPr="009E4337">
        <w:instrText xml:space="preserve"> SEQ Таблица \* ARABIC </w:instrText>
      </w:r>
      <w:r w:rsidR="008A3CE6" w:rsidRPr="009E4337">
        <w:fldChar w:fldCharType="separate"/>
      </w:r>
      <w:r w:rsidR="00421AC7">
        <w:rPr>
          <w:noProof/>
        </w:rPr>
        <w:t>29</w:t>
      </w:r>
      <w:r w:rsidR="008A3CE6" w:rsidRPr="009E4337">
        <w:rPr>
          <w:noProof/>
        </w:rPr>
        <w:fldChar w:fldCharType="end"/>
      </w:r>
      <w:r w:rsidRPr="009E4337">
        <w:t xml:space="preserve">- Базовые целевые показатели эффективности производства и отпуска тепловой энергии </w:t>
      </w:r>
    </w:p>
    <w:tbl>
      <w:tblPr>
        <w:tblW w:w="50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3070"/>
        <w:gridCol w:w="962"/>
        <w:gridCol w:w="1251"/>
        <w:gridCol w:w="1096"/>
        <w:gridCol w:w="1394"/>
        <w:gridCol w:w="1105"/>
        <w:gridCol w:w="720"/>
        <w:gridCol w:w="893"/>
        <w:gridCol w:w="959"/>
        <w:gridCol w:w="1548"/>
        <w:gridCol w:w="1509"/>
      </w:tblGrid>
      <w:tr w:rsidR="009E4337" w:rsidRPr="009E4337" w14:paraId="36262316" w14:textId="77777777" w:rsidTr="00C45B82">
        <w:trPr>
          <w:cantSplit/>
          <w:trHeight w:val="255"/>
          <w:tblHeader/>
        </w:trPr>
        <w:tc>
          <w:tcPr>
            <w:tcW w:w="222" w:type="pct"/>
            <w:tcBorders>
              <w:bottom w:val="single" w:sz="4" w:space="0" w:color="auto"/>
            </w:tcBorders>
            <w:vAlign w:val="center"/>
          </w:tcPr>
          <w:p w14:paraId="3A899692" w14:textId="77777777" w:rsidR="00A01A07" w:rsidRPr="009E4337" w:rsidRDefault="00A01A07" w:rsidP="00A01A07">
            <w:pPr>
              <w:jc w:val="center"/>
              <w:rPr>
                <w:sz w:val="20"/>
                <w:szCs w:val="22"/>
              </w:rPr>
            </w:pPr>
            <w:r w:rsidRPr="009E4337">
              <w:rPr>
                <w:sz w:val="20"/>
                <w:szCs w:val="22"/>
              </w:rPr>
              <w:t>№ п/п</w:t>
            </w:r>
          </w:p>
        </w:tc>
        <w:tc>
          <w:tcPr>
            <w:tcW w:w="1011" w:type="pct"/>
            <w:tcBorders>
              <w:bottom w:val="single" w:sz="4" w:space="0" w:color="auto"/>
            </w:tcBorders>
            <w:shd w:val="clear" w:color="auto" w:fill="auto"/>
            <w:noWrap/>
            <w:vAlign w:val="center"/>
          </w:tcPr>
          <w:p w14:paraId="4B624371" w14:textId="77777777" w:rsidR="00A01A07" w:rsidRPr="009E4337" w:rsidRDefault="00A01A07" w:rsidP="00A01A07">
            <w:pPr>
              <w:jc w:val="center"/>
              <w:rPr>
                <w:sz w:val="20"/>
                <w:szCs w:val="22"/>
              </w:rPr>
            </w:pPr>
            <w:r w:rsidRPr="009E4337">
              <w:rPr>
                <w:sz w:val="20"/>
                <w:szCs w:val="22"/>
              </w:rPr>
              <w:t>Параметры</w:t>
            </w:r>
          </w:p>
        </w:tc>
        <w:tc>
          <w:tcPr>
            <w:tcW w:w="317" w:type="pct"/>
            <w:tcBorders>
              <w:bottom w:val="single" w:sz="4" w:space="0" w:color="auto"/>
            </w:tcBorders>
            <w:shd w:val="clear" w:color="auto" w:fill="auto"/>
            <w:noWrap/>
            <w:vAlign w:val="center"/>
          </w:tcPr>
          <w:p w14:paraId="13C22F2E" w14:textId="77777777" w:rsidR="00A01A07" w:rsidRPr="009E4337" w:rsidRDefault="00A01A07" w:rsidP="00A01A07">
            <w:pPr>
              <w:jc w:val="center"/>
              <w:rPr>
                <w:sz w:val="20"/>
                <w:szCs w:val="22"/>
              </w:rPr>
            </w:pPr>
            <w:r w:rsidRPr="009E4337">
              <w:rPr>
                <w:sz w:val="20"/>
                <w:szCs w:val="22"/>
              </w:rPr>
              <w:t>Установленная мощность котельной, Гкал/ч</w:t>
            </w:r>
          </w:p>
        </w:tc>
        <w:tc>
          <w:tcPr>
            <w:tcW w:w="412" w:type="pct"/>
            <w:tcBorders>
              <w:bottom w:val="single" w:sz="4" w:space="0" w:color="auto"/>
            </w:tcBorders>
            <w:shd w:val="clear" w:color="auto" w:fill="auto"/>
            <w:noWrap/>
            <w:vAlign w:val="center"/>
          </w:tcPr>
          <w:p w14:paraId="1B98A51F" w14:textId="77777777" w:rsidR="00A01A07" w:rsidRPr="009E4337" w:rsidRDefault="00A01A07" w:rsidP="00A01A07">
            <w:pPr>
              <w:jc w:val="center"/>
              <w:rPr>
                <w:sz w:val="20"/>
                <w:szCs w:val="22"/>
              </w:rPr>
            </w:pPr>
            <w:r w:rsidRPr="009E4337">
              <w:rPr>
                <w:sz w:val="20"/>
                <w:szCs w:val="22"/>
              </w:rPr>
              <w:t>Располагаемая мощность основного оборудования, Гкал/ч</w:t>
            </w:r>
          </w:p>
        </w:tc>
        <w:tc>
          <w:tcPr>
            <w:tcW w:w="361" w:type="pct"/>
            <w:tcBorders>
              <w:bottom w:val="single" w:sz="4" w:space="0" w:color="auto"/>
            </w:tcBorders>
            <w:shd w:val="clear" w:color="auto" w:fill="auto"/>
            <w:noWrap/>
            <w:vAlign w:val="center"/>
          </w:tcPr>
          <w:p w14:paraId="4A034C96" w14:textId="77777777" w:rsidR="00A01A07" w:rsidRPr="009E4337" w:rsidRDefault="00A01A07" w:rsidP="00A01A07">
            <w:pPr>
              <w:jc w:val="center"/>
              <w:rPr>
                <w:sz w:val="20"/>
                <w:szCs w:val="22"/>
              </w:rPr>
            </w:pPr>
            <w:r w:rsidRPr="009E4337">
              <w:rPr>
                <w:sz w:val="20"/>
                <w:szCs w:val="22"/>
              </w:rPr>
              <w:t>Тепловая нагрузка, Гкал/ч</w:t>
            </w:r>
          </w:p>
        </w:tc>
        <w:tc>
          <w:tcPr>
            <w:tcW w:w="459" w:type="pct"/>
            <w:tcBorders>
              <w:bottom w:val="single" w:sz="4" w:space="0" w:color="auto"/>
            </w:tcBorders>
            <w:shd w:val="clear" w:color="auto" w:fill="auto"/>
            <w:noWrap/>
            <w:vAlign w:val="center"/>
          </w:tcPr>
          <w:p w14:paraId="7B9DE46A" w14:textId="77777777" w:rsidR="00A01A07" w:rsidRPr="009E4337" w:rsidRDefault="00A01A07" w:rsidP="00A01A07">
            <w:pPr>
              <w:jc w:val="center"/>
              <w:rPr>
                <w:sz w:val="20"/>
                <w:szCs w:val="22"/>
              </w:rPr>
            </w:pPr>
            <w:r w:rsidRPr="009E4337">
              <w:rPr>
                <w:sz w:val="20"/>
                <w:szCs w:val="22"/>
              </w:rPr>
              <w:t>Вид топлива</w:t>
            </w:r>
          </w:p>
        </w:tc>
        <w:tc>
          <w:tcPr>
            <w:tcW w:w="364" w:type="pct"/>
            <w:tcBorders>
              <w:bottom w:val="single" w:sz="4" w:space="0" w:color="auto"/>
            </w:tcBorders>
            <w:shd w:val="clear" w:color="auto" w:fill="auto"/>
            <w:noWrap/>
            <w:vAlign w:val="center"/>
          </w:tcPr>
          <w:p w14:paraId="7350B31C" w14:textId="77777777" w:rsidR="00A01A07" w:rsidRPr="009E4337" w:rsidRDefault="00A01A07" w:rsidP="0006129B">
            <w:pPr>
              <w:jc w:val="center"/>
              <w:rPr>
                <w:sz w:val="20"/>
                <w:szCs w:val="22"/>
              </w:rPr>
            </w:pPr>
            <w:r w:rsidRPr="009E4337">
              <w:rPr>
                <w:sz w:val="20"/>
                <w:szCs w:val="22"/>
              </w:rPr>
              <w:t>Производство тепловой энергии, Гкал</w:t>
            </w:r>
          </w:p>
        </w:tc>
        <w:tc>
          <w:tcPr>
            <w:tcW w:w="237" w:type="pct"/>
            <w:tcBorders>
              <w:bottom w:val="single" w:sz="4" w:space="0" w:color="auto"/>
            </w:tcBorders>
            <w:shd w:val="clear" w:color="auto" w:fill="auto"/>
            <w:noWrap/>
            <w:vAlign w:val="center"/>
          </w:tcPr>
          <w:p w14:paraId="79F43C12" w14:textId="77777777" w:rsidR="00A01A07" w:rsidRPr="009E4337" w:rsidRDefault="00A01A07" w:rsidP="0006129B">
            <w:pPr>
              <w:jc w:val="center"/>
              <w:rPr>
                <w:sz w:val="20"/>
                <w:szCs w:val="22"/>
              </w:rPr>
            </w:pPr>
            <w:r w:rsidRPr="009E4337">
              <w:rPr>
                <w:sz w:val="20"/>
                <w:szCs w:val="22"/>
              </w:rPr>
              <w:t>Собственные нужды, Гкал</w:t>
            </w:r>
          </w:p>
        </w:tc>
        <w:tc>
          <w:tcPr>
            <w:tcW w:w="294" w:type="pct"/>
            <w:tcBorders>
              <w:bottom w:val="single" w:sz="4" w:space="0" w:color="auto"/>
            </w:tcBorders>
            <w:shd w:val="clear" w:color="auto" w:fill="auto"/>
            <w:noWrap/>
            <w:vAlign w:val="center"/>
          </w:tcPr>
          <w:p w14:paraId="29B164F8" w14:textId="77777777" w:rsidR="00A01A07" w:rsidRPr="009E4337" w:rsidRDefault="00A01A07" w:rsidP="0006129B">
            <w:pPr>
              <w:jc w:val="center"/>
              <w:rPr>
                <w:sz w:val="20"/>
                <w:szCs w:val="22"/>
              </w:rPr>
            </w:pPr>
            <w:r w:rsidRPr="009E4337">
              <w:rPr>
                <w:sz w:val="20"/>
                <w:szCs w:val="22"/>
              </w:rPr>
              <w:t>Потери в тепловой сети, Гкал</w:t>
            </w:r>
          </w:p>
        </w:tc>
        <w:tc>
          <w:tcPr>
            <w:tcW w:w="316" w:type="pct"/>
            <w:tcBorders>
              <w:bottom w:val="single" w:sz="4" w:space="0" w:color="auto"/>
            </w:tcBorders>
            <w:shd w:val="clear" w:color="auto" w:fill="auto"/>
            <w:noWrap/>
            <w:vAlign w:val="center"/>
          </w:tcPr>
          <w:p w14:paraId="157B3D43" w14:textId="77777777" w:rsidR="00A01A07" w:rsidRPr="009E4337" w:rsidRDefault="00A01A07" w:rsidP="0006129B">
            <w:pPr>
              <w:jc w:val="center"/>
              <w:rPr>
                <w:sz w:val="20"/>
                <w:szCs w:val="22"/>
              </w:rPr>
            </w:pPr>
            <w:r w:rsidRPr="009E4337">
              <w:rPr>
                <w:sz w:val="20"/>
                <w:szCs w:val="22"/>
              </w:rPr>
              <w:t>Полезный отпуск, Гкал</w:t>
            </w:r>
          </w:p>
        </w:tc>
        <w:tc>
          <w:tcPr>
            <w:tcW w:w="510" w:type="pct"/>
            <w:tcBorders>
              <w:bottom w:val="single" w:sz="4" w:space="0" w:color="auto"/>
            </w:tcBorders>
            <w:shd w:val="clear" w:color="auto" w:fill="auto"/>
            <w:noWrap/>
            <w:vAlign w:val="center"/>
          </w:tcPr>
          <w:p w14:paraId="33E9EB8A" w14:textId="62A64E94" w:rsidR="00A01A07" w:rsidRPr="009E4337" w:rsidRDefault="00F03DF1" w:rsidP="003627FD">
            <w:pPr>
              <w:jc w:val="center"/>
              <w:rPr>
                <w:sz w:val="20"/>
                <w:szCs w:val="22"/>
              </w:rPr>
            </w:pPr>
            <w:r w:rsidRPr="009E4337">
              <w:rPr>
                <w:sz w:val="20"/>
                <w:szCs w:val="22"/>
              </w:rPr>
              <w:t xml:space="preserve">Расход натурального топлива (уголь – тн, </w:t>
            </w:r>
            <w:r w:rsidR="00A25BF3" w:rsidRPr="009E4337">
              <w:rPr>
                <w:sz w:val="20"/>
                <w:szCs w:val="22"/>
              </w:rPr>
              <w:t>дрова</w:t>
            </w:r>
            <w:r w:rsidRPr="009E4337">
              <w:rPr>
                <w:sz w:val="20"/>
                <w:szCs w:val="22"/>
              </w:rPr>
              <w:t xml:space="preserve"> –куб.м)</w:t>
            </w:r>
          </w:p>
        </w:tc>
        <w:tc>
          <w:tcPr>
            <w:tcW w:w="497" w:type="pct"/>
            <w:tcBorders>
              <w:bottom w:val="single" w:sz="4" w:space="0" w:color="auto"/>
            </w:tcBorders>
            <w:shd w:val="clear" w:color="auto" w:fill="auto"/>
            <w:noWrap/>
            <w:vAlign w:val="center"/>
          </w:tcPr>
          <w:p w14:paraId="2FFDC974" w14:textId="77777777" w:rsidR="00A01A07" w:rsidRPr="009E4337" w:rsidRDefault="00A01A07" w:rsidP="0006129B">
            <w:pPr>
              <w:jc w:val="center"/>
              <w:rPr>
                <w:sz w:val="20"/>
                <w:szCs w:val="22"/>
              </w:rPr>
            </w:pPr>
            <w:r w:rsidRPr="009E4337">
              <w:rPr>
                <w:sz w:val="20"/>
                <w:szCs w:val="22"/>
              </w:rPr>
              <w:t>Удельный расход у.т. на выработку тепловой энергии, кг.у.т./Гкал</w:t>
            </w:r>
          </w:p>
        </w:tc>
      </w:tr>
      <w:tr w:rsidR="004F0A01" w:rsidRPr="009E4337" w14:paraId="34E6BFCA" w14:textId="77777777" w:rsidTr="004F0A01">
        <w:trPr>
          <w:cantSplit/>
          <w:trHeight w:val="255"/>
        </w:trPr>
        <w:tc>
          <w:tcPr>
            <w:tcW w:w="222" w:type="pct"/>
            <w:tcBorders>
              <w:top w:val="single" w:sz="4" w:space="0" w:color="auto"/>
              <w:bottom w:val="single" w:sz="4" w:space="0" w:color="auto"/>
              <w:right w:val="single" w:sz="4" w:space="0" w:color="auto"/>
            </w:tcBorders>
            <w:vAlign w:val="center"/>
          </w:tcPr>
          <w:p w14:paraId="701CC274" w14:textId="0BB9EF91" w:rsidR="004F0A01" w:rsidRPr="009E4337" w:rsidRDefault="004F0A01" w:rsidP="004F0A01">
            <w:pPr>
              <w:pStyle w:val="aa"/>
              <w:jc w:val="center"/>
              <w:rPr>
                <w:sz w:val="22"/>
                <w:szCs w:val="22"/>
              </w:rPr>
            </w:pPr>
            <w:r w:rsidRPr="009E4337">
              <w:rPr>
                <w:sz w:val="22"/>
                <w:szCs w:val="22"/>
              </w:rPr>
              <w:t>1</w:t>
            </w:r>
          </w:p>
        </w:tc>
        <w:tc>
          <w:tcPr>
            <w:tcW w:w="1011" w:type="pct"/>
            <w:tcBorders>
              <w:top w:val="nil"/>
              <w:left w:val="single" w:sz="8" w:space="0" w:color="000000"/>
              <w:bottom w:val="single" w:sz="8" w:space="0" w:color="000000"/>
              <w:right w:val="single" w:sz="8" w:space="0" w:color="000000"/>
            </w:tcBorders>
            <w:shd w:val="clear" w:color="auto" w:fill="auto"/>
            <w:noWrap/>
            <w:vAlign w:val="bottom"/>
            <w:hideMark/>
          </w:tcPr>
          <w:p w14:paraId="1A5CD693" w14:textId="5EC2A20E" w:rsidR="004F0A01" w:rsidRPr="009E4337" w:rsidRDefault="004F0A01" w:rsidP="004F0A01">
            <w:pPr>
              <w:jc w:val="center"/>
              <w:rPr>
                <w:sz w:val="22"/>
                <w:szCs w:val="22"/>
              </w:rPr>
            </w:pPr>
            <w:r w:rsidRPr="00980317">
              <w:rPr>
                <w:color w:val="000000"/>
                <w:sz w:val="22"/>
                <w:szCs w:val="22"/>
              </w:rPr>
              <w:t>Котельная «Школа» (с. Дунаево)</w:t>
            </w:r>
          </w:p>
        </w:tc>
        <w:tc>
          <w:tcPr>
            <w:tcW w:w="317" w:type="pct"/>
            <w:tcBorders>
              <w:top w:val="single" w:sz="8" w:space="0" w:color="auto"/>
              <w:left w:val="single" w:sz="8" w:space="0" w:color="auto"/>
              <w:bottom w:val="single" w:sz="8" w:space="0" w:color="auto"/>
              <w:right w:val="single" w:sz="8" w:space="0" w:color="auto"/>
            </w:tcBorders>
            <w:shd w:val="clear" w:color="auto" w:fill="auto"/>
            <w:noWrap/>
            <w:vAlign w:val="center"/>
          </w:tcPr>
          <w:p w14:paraId="76A097BF" w14:textId="79DDB9DA" w:rsidR="004F0A01" w:rsidRPr="004F0A01" w:rsidRDefault="004F0A01" w:rsidP="004F0A01">
            <w:pPr>
              <w:jc w:val="center"/>
              <w:rPr>
                <w:sz w:val="22"/>
                <w:szCs w:val="22"/>
              </w:rPr>
            </w:pPr>
            <w:r w:rsidRPr="004F0A01">
              <w:rPr>
                <w:sz w:val="22"/>
                <w:szCs w:val="22"/>
              </w:rPr>
              <w:t>1,300</w:t>
            </w:r>
          </w:p>
        </w:tc>
        <w:tc>
          <w:tcPr>
            <w:tcW w:w="412" w:type="pct"/>
            <w:tcBorders>
              <w:top w:val="single" w:sz="8" w:space="0" w:color="auto"/>
              <w:left w:val="nil"/>
              <w:bottom w:val="single" w:sz="8" w:space="0" w:color="auto"/>
              <w:right w:val="single" w:sz="8" w:space="0" w:color="auto"/>
            </w:tcBorders>
            <w:shd w:val="clear" w:color="auto" w:fill="auto"/>
            <w:noWrap/>
            <w:vAlign w:val="center"/>
          </w:tcPr>
          <w:p w14:paraId="09EA6C22" w14:textId="2B24EAC4" w:rsidR="004F0A01" w:rsidRPr="004F0A01" w:rsidRDefault="004F0A01" w:rsidP="004F0A01">
            <w:pPr>
              <w:jc w:val="center"/>
              <w:rPr>
                <w:sz w:val="22"/>
                <w:szCs w:val="22"/>
              </w:rPr>
            </w:pPr>
            <w:r w:rsidRPr="004F0A01">
              <w:rPr>
                <w:sz w:val="22"/>
                <w:szCs w:val="22"/>
              </w:rPr>
              <w:t>1,300</w:t>
            </w:r>
          </w:p>
        </w:tc>
        <w:tc>
          <w:tcPr>
            <w:tcW w:w="361" w:type="pct"/>
            <w:tcBorders>
              <w:top w:val="single" w:sz="8" w:space="0" w:color="auto"/>
              <w:left w:val="single" w:sz="8" w:space="0" w:color="auto"/>
              <w:bottom w:val="single" w:sz="8" w:space="0" w:color="auto"/>
              <w:right w:val="single" w:sz="8" w:space="0" w:color="auto"/>
            </w:tcBorders>
            <w:shd w:val="clear" w:color="auto" w:fill="auto"/>
            <w:noWrap/>
            <w:vAlign w:val="center"/>
          </w:tcPr>
          <w:p w14:paraId="0142FDA4" w14:textId="74C73629" w:rsidR="004F0A01" w:rsidRPr="004F0A01" w:rsidRDefault="004F0A01" w:rsidP="004F0A01">
            <w:pPr>
              <w:jc w:val="center"/>
              <w:rPr>
                <w:sz w:val="22"/>
                <w:szCs w:val="22"/>
              </w:rPr>
            </w:pPr>
            <w:r w:rsidRPr="004F0A01">
              <w:rPr>
                <w:sz w:val="22"/>
                <w:szCs w:val="22"/>
              </w:rPr>
              <w:t>0,383</w:t>
            </w:r>
          </w:p>
        </w:tc>
        <w:tc>
          <w:tcPr>
            <w:tcW w:w="459" w:type="pct"/>
            <w:tcBorders>
              <w:top w:val="nil"/>
              <w:left w:val="nil"/>
              <w:bottom w:val="single" w:sz="8" w:space="0" w:color="auto"/>
              <w:right w:val="single" w:sz="8" w:space="0" w:color="auto"/>
            </w:tcBorders>
            <w:shd w:val="clear" w:color="auto" w:fill="auto"/>
            <w:noWrap/>
            <w:vAlign w:val="center"/>
          </w:tcPr>
          <w:p w14:paraId="02093348" w14:textId="71A2DDD6" w:rsidR="004F0A01" w:rsidRPr="004F0A01" w:rsidRDefault="004F0A01" w:rsidP="004F0A01">
            <w:pPr>
              <w:jc w:val="center"/>
              <w:rPr>
                <w:sz w:val="22"/>
                <w:szCs w:val="22"/>
              </w:rPr>
            </w:pPr>
            <w:r w:rsidRPr="004F0A01">
              <w:rPr>
                <w:sz w:val="22"/>
                <w:szCs w:val="22"/>
              </w:rPr>
              <w:t>Бурый уголь (2 БР)</w:t>
            </w:r>
          </w:p>
        </w:tc>
        <w:tc>
          <w:tcPr>
            <w:tcW w:w="364" w:type="pct"/>
            <w:tcBorders>
              <w:top w:val="single" w:sz="8" w:space="0" w:color="auto"/>
              <w:left w:val="single" w:sz="8" w:space="0" w:color="auto"/>
              <w:bottom w:val="single" w:sz="8" w:space="0" w:color="auto"/>
              <w:right w:val="single" w:sz="8" w:space="0" w:color="auto"/>
            </w:tcBorders>
            <w:shd w:val="clear" w:color="auto" w:fill="auto"/>
            <w:noWrap/>
            <w:vAlign w:val="center"/>
          </w:tcPr>
          <w:p w14:paraId="3600F533" w14:textId="04E76E49" w:rsidR="004F0A01" w:rsidRPr="004F0A01" w:rsidRDefault="004F0A01" w:rsidP="004F0A01">
            <w:pPr>
              <w:jc w:val="center"/>
              <w:rPr>
                <w:sz w:val="22"/>
                <w:szCs w:val="22"/>
              </w:rPr>
            </w:pPr>
            <w:r w:rsidRPr="004F0A01">
              <w:rPr>
                <w:sz w:val="22"/>
                <w:szCs w:val="22"/>
              </w:rPr>
              <w:t>1360</w:t>
            </w:r>
          </w:p>
        </w:tc>
        <w:tc>
          <w:tcPr>
            <w:tcW w:w="237" w:type="pct"/>
            <w:tcBorders>
              <w:top w:val="single" w:sz="8" w:space="0" w:color="auto"/>
              <w:left w:val="nil"/>
              <w:bottom w:val="single" w:sz="8" w:space="0" w:color="auto"/>
              <w:right w:val="single" w:sz="8" w:space="0" w:color="auto"/>
            </w:tcBorders>
            <w:shd w:val="clear" w:color="auto" w:fill="auto"/>
            <w:noWrap/>
            <w:vAlign w:val="center"/>
          </w:tcPr>
          <w:p w14:paraId="5DCB72AA" w14:textId="3C2BC5B7" w:rsidR="004F0A01" w:rsidRPr="004F0A01" w:rsidRDefault="004F0A01" w:rsidP="004F0A01">
            <w:pPr>
              <w:jc w:val="center"/>
              <w:rPr>
                <w:sz w:val="22"/>
                <w:szCs w:val="22"/>
              </w:rPr>
            </w:pPr>
            <w:r w:rsidRPr="004F0A01">
              <w:rPr>
                <w:sz w:val="22"/>
                <w:szCs w:val="22"/>
              </w:rPr>
              <w:t>25,3</w:t>
            </w:r>
          </w:p>
        </w:tc>
        <w:tc>
          <w:tcPr>
            <w:tcW w:w="294" w:type="pct"/>
            <w:tcBorders>
              <w:top w:val="single" w:sz="8" w:space="0" w:color="auto"/>
              <w:left w:val="nil"/>
              <w:bottom w:val="single" w:sz="8" w:space="0" w:color="auto"/>
              <w:right w:val="single" w:sz="8" w:space="0" w:color="auto"/>
            </w:tcBorders>
            <w:shd w:val="clear" w:color="auto" w:fill="auto"/>
            <w:noWrap/>
            <w:vAlign w:val="center"/>
          </w:tcPr>
          <w:p w14:paraId="60FAB9C6" w14:textId="7CC21866" w:rsidR="004F0A01" w:rsidRPr="004F0A01" w:rsidRDefault="004F0A01" w:rsidP="004F0A01">
            <w:pPr>
              <w:jc w:val="center"/>
              <w:rPr>
                <w:sz w:val="22"/>
                <w:szCs w:val="22"/>
              </w:rPr>
            </w:pPr>
            <w:r w:rsidRPr="004F0A01">
              <w:rPr>
                <w:sz w:val="22"/>
                <w:szCs w:val="22"/>
              </w:rPr>
              <w:t>184,5</w:t>
            </w:r>
          </w:p>
        </w:tc>
        <w:tc>
          <w:tcPr>
            <w:tcW w:w="316" w:type="pct"/>
            <w:tcBorders>
              <w:top w:val="single" w:sz="8" w:space="0" w:color="auto"/>
              <w:left w:val="nil"/>
              <w:bottom w:val="single" w:sz="8" w:space="0" w:color="auto"/>
              <w:right w:val="single" w:sz="8" w:space="0" w:color="auto"/>
            </w:tcBorders>
            <w:shd w:val="clear" w:color="auto" w:fill="auto"/>
            <w:noWrap/>
            <w:vAlign w:val="center"/>
          </w:tcPr>
          <w:p w14:paraId="0DB5CEDA" w14:textId="4D05AD1B" w:rsidR="004F0A01" w:rsidRPr="004F0A01" w:rsidRDefault="004F0A01" w:rsidP="004F0A01">
            <w:pPr>
              <w:jc w:val="center"/>
              <w:rPr>
                <w:sz w:val="22"/>
                <w:szCs w:val="22"/>
              </w:rPr>
            </w:pPr>
            <w:r w:rsidRPr="004F0A01">
              <w:rPr>
                <w:sz w:val="22"/>
                <w:szCs w:val="22"/>
              </w:rPr>
              <w:t>1150</w:t>
            </w:r>
          </w:p>
        </w:tc>
        <w:tc>
          <w:tcPr>
            <w:tcW w:w="510" w:type="pct"/>
            <w:tcBorders>
              <w:top w:val="single" w:sz="8" w:space="0" w:color="auto"/>
              <w:left w:val="single" w:sz="8" w:space="0" w:color="auto"/>
              <w:bottom w:val="single" w:sz="8" w:space="0" w:color="auto"/>
              <w:right w:val="single" w:sz="8" w:space="0" w:color="auto"/>
            </w:tcBorders>
            <w:shd w:val="clear" w:color="auto" w:fill="auto"/>
            <w:noWrap/>
            <w:vAlign w:val="center"/>
          </w:tcPr>
          <w:p w14:paraId="12CD4695" w14:textId="63DA2BCB" w:rsidR="004F0A01" w:rsidRPr="004F0A01" w:rsidRDefault="004F0A01" w:rsidP="004F0A01">
            <w:pPr>
              <w:jc w:val="center"/>
              <w:rPr>
                <w:sz w:val="22"/>
                <w:szCs w:val="22"/>
              </w:rPr>
            </w:pPr>
            <w:r w:rsidRPr="004F0A01">
              <w:rPr>
                <w:color w:val="000000"/>
                <w:sz w:val="22"/>
                <w:szCs w:val="22"/>
              </w:rPr>
              <w:t>579,1</w:t>
            </w:r>
          </w:p>
        </w:tc>
        <w:tc>
          <w:tcPr>
            <w:tcW w:w="497" w:type="pct"/>
            <w:tcBorders>
              <w:top w:val="single" w:sz="8" w:space="0" w:color="auto"/>
              <w:left w:val="single" w:sz="8" w:space="0" w:color="auto"/>
              <w:bottom w:val="single" w:sz="8" w:space="0" w:color="auto"/>
              <w:right w:val="single" w:sz="8" w:space="0" w:color="auto"/>
            </w:tcBorders>
            <w:shd w:val="clear" w:color="auto" w:fill="auto"/>
            <w:noWrap/>
            <w:vAlign w:val="center"/>
          </w:tcPr>
          <w:p w14:paraId="68197D3F" w14:textId="386124BD" w:rsidR="004F0A01" w:rsidRPr="004F0A01" w:rsidRDefault="004F0A01" w:rsidP="004F0A01">
            <w:pPr>
              <w:jc w:val="center"/>
              <w:rPr>
                <w:sz w:val="22"/>
                <w:szCs w:val="22"/>
              </w:rPr>
            </w:pPr>
            <w:r w:rsidRPr="004F0A01">
              <w:rPr>
                <w:sz w:val="22"/>
                <w:szCs w:val="22"/>
              </w:rPr>
              <w:t>215,0</w:t>
            </w:r>
          </w:p>
        </w:tc>
      </w:tr>
      <w:tr w:rsidR="004F0A01" w:rsidRPr="009E4337" w14:paraId="6D0F8210" w14:textId="77777777" w:rsidTr="004F0A01">
        <w:trPr>
          <w:cantSplit/>
          <w:trHeight w:val="255"/>
        </w:trPr>
        <w:tc>
          <w:tcPr>
            <w:tcW w:w="222" w:type="pct"/>
            <w:tcBorders>
              <w:top w:val="single" w:sz="4" w:space="0" w:color="auto"/>
              <w:bottom w:val="single" w:sz="4" w:space="0" w:color="auto"/>
              <w:right w:val="single" w:sz="4" w:space="0" w:color="auto"/>
            </w:tcBorders>
            <w:vAlign w:val="center"/>
          </w:tcPr>
          <w:p w14:paraId="61D1DC9C" w14:textId="06FD7FB9" w:rsidR="004F0A01" w:rsidRPr="009E4337" w:rsidRDefault="004F0A01" w:rsidP="004F0A01">
            <w:pPr>
              <w:pStyle w:val="aa"/>
              <w:jc w:val="center"/>
              <w:rPr>
                <w:sz w:val="22"/>
                <w:szCs w:val="22"/>
              </w:rPr>
            </w:pPr>
            <w:r>
              <w:rPr>
                <w:sz w:val="22"/>
                <w:szCs w:val="22"/>
              </w:rPr>
              <w:t>2</w:t>
            </w:r>
          </w:p>
        </w:tc>
        <w:tc>
          <w:tcPr>
            <w:tcW w:w="1011" w:type="pct"/>
            <w:tcBorders>
              <w:top w:val="nil"/>
              <w:left w:val="single" w:sz="8" w:space="0" w:color="000000"/>
              <w:bottom w:val="single" w:sz="8" w:space="0" w:color="000000"/>
              <w:right w:val="single" w:sz="8" w:space="0" w:color="000000"/>
            </w:tcBorders>
            <w:shd w:val="clear" w:color="auto" w:fill="auto"/>
            <w:noWrap/>
            <w:vAlign w:val="bottom"/>
          </w:tcPr>
          <w:p w14:paraId="4B0928FC" w14:textId="4619A2DD" w:rsidR="004F0A01" w:rsidRPr="00980317" w:rsidRDefault="004F0A01" w:rsidP="004F0A01">
            <w:pPr>
              <w:jc w:val="center"/>
              <w:rPr>
                <w:color w:val="000000"/>
                <w:sz w:val="22"/>
                <w:szCs w:val="22"/>
              </w:rPr>
            </w:pPr>
            <w:r w:rsidRPr="00980317">
              <w:rPr>
                <w:color w:val="000000"/>
                <w:sz w:val="22"/>
                <w:szCs w:val="22"/>
              </w:rPr>
              <w:t>Котельная «Стройдвор» (с. Дунаево)</w:t>
            </w:r>
          </w:p>
        </w:tc>
        <w:tc>
          <w:tcPr>
            <w:tcW w:w="317" w:type="pct"/>
            <w:tcBorders>
              <w:top w:val="single" w:sz="8" w:space="0" w:color="auto"/>
              <w:left w:val="single" w:sz="8" w:space="0" w:color="auto"/>
              <w:bottom w:val="single" w:sz="8" w:space="0" w:color="auto"/>
              <w:right w:val="single" w:sz="8" w:space="0" w:color="auto"/>
            </w:tcBorders>
            <w:shd w:val="clear" w:color="auto" w:fill="auto"/>
            <w:noWrap/>
            <w:vAlign w:val="center"/>
          </w:tcPr>
          <w:p w14:paraId="39761CFF" w14:textId="424F3546" w:rsidR="004F0A01" w:rsidRPr="004F0A01" w:rsidRDefault="004F0A01" w:rsidP="004F0A01">
            <w:pPr>
              <w:jc w:val="center"/>
              <w:rPr>
                <w:sz w:val="22"/>
                <w:szCs w:val="22"/>
              </w:rPr>
            </w:pPr>
            <w:r w:rsidRPr="004F0A01">
              <w:rPr>
                <w:sz w:val="22"/>
                <w:szCs w:val="22"/>
              </w:rPr>
              <w:t>3,000</w:t>
            </w:r>
          </w:p>
        </w:tc>
        <w:tc>
          <w:tcPr>
            <w:tcW w:w="412" w:type="pct"/>
            <w:tcBorders>
              <w:top w:val="single" w:sz="8" w:space="0" w:color="auto"/>
              <w:left w:val="nil"/>
              <w:bottom w:val="single" w:sz="8" w:space="0" w:color="auto"/>
              <w:right w:val="single" w:sz="8" w:space="0" w:color="auto"/>
            </w:tcBorders>
            <w:shd w:val="clear" w:color="auto" w:fill="auto"/>
            <w:noWrap/>
            <w:vAlign w:val="center"/>
          </w:tcPr>
          <w:p w14:paraId="03432720" w14:textId="73BB90A0" w:rsidR="004F0A01" w:rsidRPr="004F0A01" w:rsidRDefault="004F0A01" w:rsidP="004F0A01">
            <w:pPr>
              <w:jc w:val="center"/>
              <w:rPr>
                <w:sz w:val="22"/>
                <w:szCs w:val="22"/>
              </w:rPr>
            </w:pPr>
            <w:r w:rsidRPr="004F0A01">
              <w:rPr>
                <w:sz w:val="22"/>
                <w:szCs w:val="22"/>
              </w:rPr>
              <w:t>3,000</w:t>
            </w:r>
          </w:p>
        </w:tc>
        <w:tc>
          <w:tcPr>
            <w:tcW w:w="361" w:type="pct"/>
            <w:tcBorders>
              <w:top w:val="single" w:sz="8" w:space="0" w:color="auto"/>
              <w:left w:val="single" w:sz="8" w:space="0" w:color="auto"/>
              <w:bottom w:val="single" w:sz="8" w:space="0" w:color="auto"/>
              <w:right w:val="single" w:sz="8" w:space="0" w:color="auto"/>
            </w:tcBorders>
            <w:shd w:val="clear" w:color="auto" w:fill="auto"/>
            <w:noWrap/>
            <w:vAlign w:val="center"/>
          </w:tcPr>
          <w:p w14:paraId="4240AADA" w14:textId="1975BAEF" w:rsidR="004F0A01" w:rsidRPr="004F0A01" w:rsidRDefault="004F0A01" w:rsidP="004F0A01">
            <w:pPr>
              <w:jc w:val="center"/>
              <w:rPr>
                <w:sz w:val="22"/>
                <w:szCs w:val="22"/>
              </w:rPr>
            </w:pPr>
            <w:r w:rsidRPr="004F0A01">
              <w:rPr>
                <w:sz w:val="22"/>
                <w:szCs w:val="22"/>
              </w:rPr>
              <w:t>0,839</w:t>
            </w:r>
          </w:p>
        </w:tc>
        <w:tc>
          <w:tcPr>
            <w:tcW w:w="459" w:type="pct"/>
            <w:tcBorders>
              <w:top w:val="nil"/>
              <w:left w:val="nil"/>
              <w:bottom w:val="single" w:sz="8" w:space="0" w:color="auto"/>
              <w:right w:val="single" w:sz="8" w:space="0" w:color="auto"/>
            </w:tcBorders>
            <w:shd w:val="clear" w:color="auto" w:fill="auto"/>
            <w:noWrap/>
            <w:vAlign w:val="center"/>
          </w:tcPr>
          <w:p w14:paraId="45E737D4" w14:textId="10255B66" w:rsidR="004F0A01" w:rsidRPr="004F0A01" w:rsidRDefault="004F0A01" w:rsidP="004F0A01">
            <w:pPr>
              <w:jc w:val="center"/>
              <w:rPr>
                <w:sz w:val="22"/>
                <w:szCs w:val="22"/>
              </w:rPr>
            </w:pPr>
            <w:r w:rsidRPr="004F0A01">
              <w:rPr>
                <w:sz w:val="22"/>
                <w:szCs w:val="22"/>
              </w:rPr>
              <w:t>Бурый уголь (2 БР)</w:t>
            </w:r>
          </w:p>
        </w:tc>
        <w:tc>
          <w:tcPr>
            <w:tcW w:w="364" w:type="pct"/>
            <w:tcBorders>
              <w:top w:val="single" w:sz="8" w:space="0" w:color="auto"/>
              <w:left w:val="single" w:sz="8" w:space="0" w:color="auto"/>
              <w:bottom w:val="single" w:sz="8" w:space="0" w:color="auto"/>
              <w:right w:val="single" w:sz="8" w:space="0" w:color="auto"/>
            </w:tcBorders>
            <w:shd w:val="clear" w:color="auto" w:fill="auto"/>
            <w:noWrap/>
            <w:vAlign w:val="center"/>
          </w:tcPr>
          <w:p w14:paraId="52558732" w14:textId="6DCEC1DE" w:rsidR="004F0A01" w:rsidRPr="004F0A01" w:rsidRDefault="004F0A01" w:rsidP="004F0A01">
            <w:pPr>
              <w:jc w:val="center"/>
              <w:rPr>
                <w:sz w:val="22"/>
                <w:szCs w:val="22"/>
              </w:rPr>
            </w:pPr>
            <w:r w:rsidRPr="004F0A01">
              <w:rPr>
                <w:sz w:val="22"/>
                <w:szCs w:val="22"/>
              </w:rPr>
              <w:t>2994</w:t>
            </w:r>
          </w:p>
        </w:tc>
        <w:tc>
          <w:tcPr>
            <w:tcW w:w="237" w:type="pct"/>
            <w:tcBorders>
              <w:top w:val="single" w:sz="8" w:space="0" w:color="auto"/>
              <w:left w:val="nil"/>
              <w:bottom w:val="single" w:sz="8" w:space="0" w:color="auto"/>
              <w:right w:val="single" w:sz="8" w:space="0" w:color="auto"/>
            </w:tcBorders>
            <w:shd w:val="clear" w:color="auto" w:fill="auto"/>
            <w:noWrap/>
            <w:vAlign w:val="center"/>
          </w:tcPr>
          <w:p w14:paraId="3630786F" w14:textId="2FF0526B" w:rsidR="004F0A01" w:rsidRPr="004F0A01" w:rsidRDefault="004F0A01" w:rsidP="004F0A01">
            <w:pPr>
              <w:jc w:val="center"/>
              <w:rPr>
                <w:sz w:val="22"/>
                <w:szCs w:val="22"/>
              </w:rPr>
            </w:pPr>
            <w:r w:rsidRPr="004F0A01">
              <w:rPr>
                <w:sz w:val="22"/>
                <w:szCs w:val="22"/>
              </w:rPr>
              <w:t>384,8</w:t>
            </w:r>
          </w:p>
        </w:tc>
        <w:tc>
          <w:tcPr>
            <w:tcW w:w="294" w:type="pct"/>
            <w:tcBorders>
              <w:top w:val="single" w:sz="8" w:space="0" w:color="auto"/>
              <w:left w:val="nil"/>
              <w:bottom w:val="single" w:sz="8" w:space="0" w:color="auto"/>
              <w:right w:val="single" w:sz="8" w:space="0" w:color="auto"/>
            </w:tcBorders>
            <w:shd w:val="clear" w:color="auto" w:fill="auto"/>
            <w:noWrap/>
            <w:vAlign w:val="center"/>
          </w:tcPr>
          <w:p w14:paraId="7C890A0B" w14:textId="31969496" w:rsidR="004F0A01" w:rsidRPr="004F0A01" w:rsidRDefault="004F0A01" w:rsidP="004F0A01">
            <w:pPr>
              <w:jc w:val="center"/>
              <w:rPr>
                <w:sz w:val="22"/>
                <w:szCs w:val="22"/>
              </w:rPr>
            </w:pPr>
            <w:r w:rsidRPr="004F0A01">
              <w:rPr>
                <w:sz w:val="22"/>
                <w:szCs w:val="22"/>
              </w:rPr>
              <w:t>384,8</w:t>
            </w:r>
          </w:p>
        </w:tc>
        <w:tc>
          <w:tcPr>
            <w:tcW w:w="316" w:type="pct"/>
            <w:tcBorders>
              <w:top w:val="single" w:sz="8" w:space="0" w:color="auto"/>
              <w:left w:val="nil"/>
              <w:bottom w:val="single" w:sz="8" w:space="0" w:color="auto"/>
              <w:right w:val="single" w:sz="8" w:space="0" w:color="auto"/>
            </w:tcBorders>
            <w:shd w:val="clear" w:color="auto" w:fill="auto"/>
            <w:noWrap/>
            <w:vAlign w:val="center"/>
          </w:tcPr>
          <w:p w14:paraId="30535264" w14:textId="78CEFD6E" w:rsidR="004F0A01" w:rsidRPr="004F0A01" w:rsidRDefault="004F0A01" w:rsidP="004F0A01">
            <w:pPr>
              <w:jc w:val="center"/>
              <w:rPr>
                <w:sz w:val="22"/>
                <w:szCs w:val="22"/>
              </w:rPr>
            </w:pPr>
            <w:r w:rsidRPr="004F0A01">
              <w:rPr>
                <w:sz w:val="22"/>
                <w:szCs w:val="22"/>
              </w:rPr>
              <w:t>2225</w:t>
            </w:r>
          </w:p>
        </w:tc>
        <w:tc>
          <w:tcPr>
            <w:tcW w:w="510" w:type="pct"/>
            <w:tcBorders>
              <w:top w:val="single" w:sz="8" w:space="0" w:color="auto"/>
              <w:left w:val="single" w:sz="8" w:space="0" w:color="auto"/>
              <w:bottom w:val="single" w:sz="8" w:space="0" w:color="auto"/>
              <w:right w:val="single" w:sz="8" w:space="0" w:color="auto"/>
            </w:tcBorders>
            <w:shd w:val="clear" w:color="auto" w:fill="auto"/>
            <w:noWrap/>
            <w:vAlign w:val="center"/>
          </w:tcPr>
          <w:p w14:paraId="078C8CB1" w14:textId="43CEE7BB" w:rsidR="004F0A01" w:rsidRPr="004F0A01" w:rsidRDefault="004F0A01" w:rsidP="004F0A01">
            <w:pPr>
              <w:jc w:val="center"/>
              <w:rPr>
                <w:sz w:val="22"/>
                <w:szCs w:val="22"/>
              </w:rPr>
            </w:pPr>
            <w:r w:rsidRPr="004F0A01">
              <w:rPr>
                <w:color w:val="000000"/>
                <w:sz w:val="22"/>
                <w:szCs w:val="22"/>
              </w:rPr>
              <w:t>1590,8</w:t>
            </w:r>
          </w:p>
        </w:tc>
        <w:tc>
          <w:tcPr>
            <w:tcW w:w="497" w:type="pct"/>
            <w:tcBorders>
              <w:top w:val="single" w:sz="8" w:space="0" w:color="auto"/>
              <w:left w:val="single" w:sz="8" w:space="0" w:color="auto"/>
              <w:bottom w:val="single" w:sz="8" w:space="0" w:color="auto"/>
              <w:right w:val="single" w:sz="8" w:space="0" w:color="auto"/>
            </w:tcBorders>
            <w:shd w:val="clear" w:color="auto" w:fill="auto"/>
            <w:noWrap/>
            <w:vAlign w:val="center"/>
          </w:tcPr>
          <w:p w14:paraId="35FE04EB" w14:textId="01CB3E55" w:rsidR="004F0A01" w:rsidRPr="004F0A01" w:rsidRDefault="004F0A01" w:rsidP="004F0A01">
            <w:pPr>
              <w:jc w:val="center"/>
              <w:rPr>
                <w:sz w:val="22"/>
                <w:szCs w:val="22"/>
              </w:rPr>
            </w:pPr>
            <w:r w:rsidRPr="004F0A01">
              <w:rPr>
                <w:sz w:val="22"/>
                <w:szCs w:val="22"/>
              </w:rPr>
              <w:t>268,2</w:t>
            </w:r>
          </w:p>
        </w:tc>
      </w:tr>
      <w:tr w:rsidR="004F0A01" w:rsidRPr="009E4337" w14:paraId="52586BC1" w14:textId="77777777" w:rsidTr="004F0A01">
        <w:trPr>
          <w:cantSplit/>
          <w:trHeight w:val="255"/>
        </w:trPr>
        <w:tc>
          <w:tcPr>
            <w:tcW w:w="222" w:type="pct"/>
            <w:tcBorders>
              <w:top w:val="single" w:sz="4" w:space="0" w:color="auto"/>
              <w:bottom w:val="single" w:sz="4" w:space="0" w:color="auto"/>
              <w:right w:val="single" w:sz="4" w:space="0" w:color="auto"/>
            </w:tcBorders>
            <w:vAlign w:val="center"/>
          </w:tcPr>
          <w:p w14:paraId="5C0B877F" w14:textId="252AA361" w:rsidR="004F0A01" w:rsidRDefault="004F0A01" w:rsidP="004F0A01">
            <w:pPr>
              <w:pStyle w:val="aa"/>
              <w:jc w:val="center"/>
              <w:rPr>
                <w:sz w:val="22"/>
                <w:szCs w:val="22"/>
              </w:rPr>
            </w:pPr>
            <w:r>
              <w:rPr>
                <w:sz w:val="22"/>
                <w:szCs w:val="22"/>
              </w:rPr>
              <w:t>3</w:t>
            </w:r>
          </w:p>
        </w:tc>
        <w:tc>
          <w:tcPr>
            <w:tcW w:w="1011" w:type="pct"/>
            <w:tcBorders>
              <w:top w:val="nil"/>
              <w:left w:val="single" w:sz="8" w:space="0" w:color="000000"/>
              <w:bottom w:val="single" w:sz="8" w:space="0" w:color="000000"/>
              <w:right w:val="single" w:sz="8" w:space="0" w:color="000000"/>
            </w:tcBorders>
            <w:shd w:val="clear" w:color="auto" w:fill="auto"/>
            <w:noWrap/>
            <w:vAlign w:val="bottom"/>
          </w:tcPr>
          <w:p w14:paraId="4159F5BE" w14:textId="6FCA9907" w:rsidR="004F0A01" w:rsidRPr="00980317" w:rsidRDefault="004F0A01" w:rsidP="004F0A01">
            <w:pPr>
              <w:jc w:val="center"/>
              <w:rPr>
                <w:color w:val="000000"/>
                <w:sz w:val="22"/>
                <w:szCs w:val="22"/>
              </w:rPr>
            </w:pPr>
            <w:r w:rsidRPr="00980317">
              <w:rPr>
                <w:color w:val="000000"/>
                <w:sz w:val="22"/>
                <w:szCs w:val="22"/>
              </w:rPr>
              <w:t>Котельная «ДКПС» (с. Дунаево)</w:t>
            </w:r>
          </w:p>
        </w:tc>
        <w:tc>
          <w:tcPr>
            <w:tcW w:w="317" w:type="pct"/>
            <w:tcBorders>
              <w:top w:val="single" w:sz="8" w:space="0" w:color="auto"/>
              <w:left w:val="single" w:sz="8" w:space="0" w:color="auto"/>
              <w:bottom w:val="single" w:sz="8" w:space="0" w:color="auto"/>
              <w:right w:val="single" w:sz="8" w:space="0" w:color="auto"/>
            </w:tcBorders>
            <w:shd w:val="clear" w:color="auto" w:fill="auto"/>
            <w:noWrap/>
            <w:vAlign w:val="center"/>
          </w:tcPr>
          <w:p w14:paraId="3335555D" w14:textId="7DA82DED" w:rsidR="004F0A01" w:rsidRPr="004F0A01" w:rsidRDefault="004F0A01" w:rsidP="004F0A01">
            <w:pPr>
              <w:jc w:val="center"/>
              <w:rPr>
                <w:sz w:val="22"/>
                <w:szCs w:val="22"/>
              </w:rPr>
            </w:pPr>
            <w:r w:rsidRPr="004F0A01">
              <w:rPr>
                <w:sz w:val="22"/>
                <w:szCs w:val="22"/>
              </w:rPr>
              <w:t>4,800</w:t>
            </w:r>
          </w:p>
        </w:tc>
        <w:tc>
          <w:tcPr>
            <w:tcW w:w="412" w:type="pct"/>
            <w:tcBorders>
              <w:top w:val="single" w:sz="8" w:space="0" w:color="auto"/>
              <w:left w:val="nil"/>
              <w:bottom w:val="single" w:sz="8" w:space="0" w:color="auto"/>
              <w:right w:val="single" w:sz="8" w:space="0" w:color="auto"/>
            </w:tcBorders>
            <w:shd w:val="clear" w:color="auto" w:fill="auto"/>
            <w:noWrap/>
            <w:vAlign w:val="center"/>
          </w:tcPr>
          <w:p w14:paraId="2018945F" w14:textId="37F6DB34" w:rsidR="004F0A01" w:rsidRPr="004F0A01" w:rsidRDefault="004F0A01" w:rsidP="004F0A01">
            <w:pPr>
              <w:jc w:val="center"/>
              <w:rPr>
                <w:sz w:val="22"/>
                <w:szCs w:val="22"/>
              </w:rPr>
            </w:pPr>
            <w:r w:rsidRPr="004F0A01">
              <w:rPr>
                <w:sz w:val="22"/>
                <w:szCs w:val="22"/>
              </w:rPr>
              <w:t>4,800</w:t>
            </w:r>
          </w:p>
        </w:tc>
        <w:tc>
          <w:tcPr>
            <w:tcW w:w="361" w:type="pct"/>
            <w:tcBorders>
              <w:top w:val="single" w:sz="8" w:space="0" w:color="auto"/>
              <w:left w:val="single" w:sz="8" w:space="0" w:color="auto"/>
              <w:bottom w:val="single" w:sz="8" w:space="0" w:color="auto"/>
              <w:right w:val="single" w:sz="8" w:space="0" w:color="auto"/>
            </w:tcBorders>
            <w:shd w:val="clear" w:color="auto" w:fill="auto"/>
            <w:noWrap/>
            <w:vAlign w:val="center"/>
          </w:tcPr>
          <w:p w14:paraId="6A00D434" w14:textId="54911600" w:rsidR="004F0A01" w:rsidRPr="004F0A01" w:rsidRDefault="004F0A01" w:rsidP="004F0A01">
            <w:pPr>
              <w:jc w:val="center"/>
              <w:rPr>
                <w:sz w:val="22"/>
                <w:szCs w:val="22"/>
              </w:rPr>
            </w:pPr>
            <w:r w:rsidRPr="004F0A01">
              <w:rPr>
                <w:sz w:val="22"/>
                <w:szCs w:val="22"/>
              </w:rPr>
              <w:t>1,573</w:t>
            </w:r>
          </w:p>
        </w:tc>
        <w:tc>
          <w:tcPr>
            <w:tcW w:w="459" w:type="pct"/>
            <w:tcBorders>
              <w:top w:val="nil"/>
              <w:left w:val="nil"/>
              <w:bottom w:val="single" w:sz="8" w:space="0" w:color="auto"/>
              <w:right w:val="single" w:sz="8" w:space="0" w:color="auto"/>
            </w:tcBorders>
            <w:shd w:val="clear" w:color="auto" w:fill="auto"/>
            <w:noWrap/>
            <w:vAlign w:val="center"/>
          </w:tcPr>
          <w:p w14:paraId="3CD9CAF9" w14:textId="043006E4" w:rsidR="004F0A01" w:rsidRPr="004F0A01" w:rsidRDefault="004F0A01" w:rsidP="004F0A01">
            <w:pPr>
              <w:jc w:val="center"/>
              <w:rPr>
                <w:sz w:val="22"/>
                <w:szCs w:val="22"/>
              </w:rPr>
            </w:pPr>
            <w:r w:rsidRPr="004F0A01">
              <w:rPr>
                <w:sz w:val="22"/>
                <w:szCs w:val="22"/>
              </w:rPr>
              <w:t>Бурый уголь (2 БР)</w:t>
            </w:r>
          </w:p>
        </w:tc>
        <w:tc>
          <w:tcPr>
            <w:tcW w:w="364" w:type="pct"/>
            <w:tcBorders>
              <w:top w:val="single" w:sz="8" w:space="0" w:color="auto"/>
              <w:left w:val="single" w:sz="8" w:space="0" w:color="auto"/>
              <w:bottom w:val="single" w:sz="8" w:space="0" w:color="auto"/>
              <w:right w:val="single" w:sz="8" w:space="0" w:color="auto"/>
            </w:tcBorders>
            <w:shd w:val="clear" w:color="auto" w:fill="auto"/>
            <w:noWrap/>
            <w:vAlign w:val="center"/>
          </w:tcPr>
          <w:p w14:paraId="0A4C8482" w14:textId="37DD54FB" w:rsidR="004F0A01" w:rsidRPr="004F0A01" w:rsidRDefault="004F0A01" w:rsidP="004F0A01">
            <w:pPr>
              <w:jc w:val="center"/>
              <w:rPr>
                <w:sz w:val="22"/>
                <w:szCs w:val="22"/>
              </w:rPr>
            </w:pPr>
            <w:r w:rsidRPr="004F0A01">
              <w:rPr>
                <w:sz w:val="22"/>
                <w:szCs w:val="22"/>
              </w:rPr>
              <w:t>6285</w:t>
            </w:r>
          </w:p>
        </w:tc>
        <w:tc>
          <w:tcPr>
            <w:tcW w:w="237" w:type="pct"/>
            <w:tcBorders>
              <w:top w:val="single" w:sz="8" w:space="0" w:color="auto"/>
              <w:left w:val="nil"/>
              <w:bottom w:val="single" w:sz="8" w:space="0" w:color="auto"/>
              <w:right w:val="single" w:sz="8" w:space="0" w:color="auto"/>
            </w:tcBorders>
            <w:shd w:val="clear" w:color="auto" w:fill="auto"/>
            <w:noWrap/>
            <w:vAlign w:val="center"/>
          </w:tcPr>
          <w:p w14:paraId="34841EBB" w14:textId="4111E9F0" w:rsidR="004F0A01" w:rsidRPr="004F0A01" w:rsidRDefault="004F0A01" w:rsidP="004F0A01">
            <w:pPr>
              <w:jc w:val="center"/>
              <w:rPr>
                <w:sz w:val="22"/>
                <w:szCs w:val="22"/>
              </w:rPr>
            </w:pPr>
            <w:r w:rsidRPr="004F0A01">
              <w:rPr>
                <w:sz w:val="22"/>
                <w:szCs w:val="22"/>
              </w:rPr>
              <w:t>149,1</w:t>
            </w:r>
          </w:p>
        </w:tc>
        <w:tc>
          <w:tcPr>
            <w:tcW w:w="294" w:type="pct"/>
            <w:tcBorders>
              <w:top w:val="single" w:sz="8" w:space="0" w:color="auto"/>
              <w:left w:val="nil"/>
              <w:bottom w:val="single" w:sz="8" w:space="0" w:color="auto"/>
              <w:right w:val="single" w:sz="8" w:space="0" w:color="auto"/>
            </w:tcBorders>
            <w:shd w:val="clear" w:color="auto" w:fill="auto"/>
            <w:noWrap/>
            <w:vAlign w:val="center"/>
          </w:tcPr>
          <w:p w14:paraId="4B9BCBEB" w14:textId="67488456" w:rsidR="004F0A01" w:rsidRPr="004F0A01" w:rsidRDefault="004F0A01" w:rsidP="004F0A01">
            <w:pPr>
              <w:jc w:val="center"/>
              <w:rPr>
                <w:sz w:val="22"/>
                <w:szCs w:val="22"/>
              </w:rPr>
            </w:pPr>
            <w:r w:rsidRPr="004F0A01">
              <w:rPr>
                <w:sz w:val="22"/>
                <w:szCs w:val="22"/>
              </w:rPr>
              <w:t>1396,2</w:t>
            </w:r>
          </w:p>
        </w:tc>
        <w:tc>
          <w:tcPr>
            <w:tcW w:w="316" w:type="pct"/>
            <w:tcBorders>
              <w:top w:val="single" w:sz="8" w:space="0" w:color="auto"/>
              <w:left w:val="nil"/>
              <w:bottom w:val="single" w:sz="8" w:space="0" w:color="auto"/>
              <w:right w:val="single" w:sz="8" w:space="0" w:color="auto"/>
            </w:tcBorders>
            <w:shd w:val="clear" w:color="auto" w:fill="auto"/>
            <w:noWrap/>
            <w:vAlign w:val="center"/>
          </w:tcPr>
          <w:p w14:paraId="32EAC3FF" w14:textId="6409C383" w:rsidR="004F0A01" w:rsidRPr="004F0A01" w:rsidRDefault="004F0A01" w:rsidP="004F0A01">
            <w:pPr>
              <w:jc w:val="center"/>
              <w:rPr>
                <w:sz w:val="22"/>
                <w:szCs w:val="22"/>
              </w:rPr>
            </w:pPr>
            <w:r w:rsidRPr="004F0A01">
              <w:rPr>
                <w:sz w:val="22"/>
                <w:szCs w:val="22"/>
              </w:rPr>
              <w:t>4740</w:t>
            </w:r>
          </w:p>
        </w:tc>
        <w:tc>
          <w:tcPr>
            <w:tcW w:w="510" w:type="pct"/>
            <w:tcBorders>
              <w:top w:val="single" w:sz="8" w:space="0" w:color="auto"/>
              <w:left w:val="single" w:sz="8" w:space="0" w:color="auto"/>
              <w:bottom w:val="single" w:sz="8" w:space="0" w:color="auto"/>
              <w:right w:val="single" w:sz="8" w:space="0" w:color="auto"/>
            </w:tcBorders>
            <w:shd w:val="clear" w:color="auto" w:fill="auto"/>
            <w:noWrap/>
            <w:vAlign w:val="center"/>
          </w:tcPr>
          <w:p w14:paraId="736DEE5E" w14:textId="739CDABB" w:rsidR="004F0A01" w:rsidRPr="004F0A01" w:rsidRDefault="004F0A01" w:rsidP="004F0A01">
            <w:pPr>
              <w:jc w:val="center"/>
              <w:rPr>
                <w:sz w:val="22"/>
                <w:szCs w:val="22"/>
              </w:rPr>
            </w:pPr>
            <w:r w:rsidRPr="004F0A01">
              <w:rPr>
                <w:color w:val="000000"/>
                <w:sz w:val="22"/>
                <w:szCs w:val="22"/>
              </w:rPr>
              <w:t>5341,3</w:t>
            </w:r>
          </w:p>
        </w:tc>
        <w:tc>
          <w:tcPr>
            <w:tcW w:w="497" w:type="pct"/>
            <w:tcBorders>
              <w:top w:val="single" w:sz="8" w:space="0" w:color="auto"/>
              <w:left w:val="single" w:sz="8" w:space="0" w:color="auto"/>
              <w:bottom w:val="single" w:sz="8" w:space="0" w:color="auto"/>
              <w:right w:val="single" w:sz="8" w:space="0" w:color="auto"/>
            </w:tcBorders>
            <w:shd w:val="clear" w:color="auto" w:fill="auto"/>
            <w:noWrap/>
            <w:vAlign w:val="center"/>
          </w:tcPr>
          <w:p w14:paraId="5B5E7918" w14:textId="6D22E3EB" w:rsidR="004F0A01" w:rsidRPr="004F0A01" w:rsidRDefault="004F0A01" w:rsidP="004F0A01">
            <w:pPr>
              <w:jc w:val="center"/>
              <w:rPr>
                <w:sz w:val="22"/>
                <w:szCs w:val="22"/>
              </w:rPr>
            </w:pPr>
            <w:r w:rsidRPr="004F0A01">
              <w:rPr>
                <w:sz w:val="22"/>
                <w:szCs w:val="22"/>
              </w:rPr>
              <w:t>429,0</w:t>
            </w:r>
          </w:p>
        </w:tc>
      </w:tr>
    </w:tbl>
    <w:p w14:paraId="1BCE1D8A" w14:textId="77777777" w:rsidR="00A4605E" w:rsidRDefault="00A4605E"/>
    <w:p w14:paraId="257B5D70" w14:textId="77777777" w:rsidR="004F0A01" w:rsidRPr="009E4337" w:rsidRDefault="004F0A01"/>
    <w:p w14:paraId="45B6944F" w14:textId="77777777" w:rsidR="00FC0CD1" w:rsidRPr="009E4337" w:rsidRDefault="00FC0CD1" w:rsidP="0006129B">
      <w:pPr>
        <w:pStyle w:val="Affa"/>
        <w:rPr>
          <w:szCs w:val="24"/>
        </w:rPr>
      </w:pPr>
    </w:p>
    <w:p w14:paraId="08647EE2" w14:textId="77777777" w:rsidR="00FC0CD1" w:rsidRPr="009E4337" w:rsidRDefault="00FC0CD1" w:rsidP="0006129B">
      <w:pPr>
        <w:pStyle w:val="Affa"/>
        <w:contextualSpacing w:val="0"/>
        <w:sectPr w:rsidR="00FC0CD1" w:rsidRPr="009E4337" w:rsidSect="004C5CD6">
          <w:pgSz w:w="16838" w:h="11906" w:orient="landscape"/>
          <w:pgMar w:top="1134" w:right="851" w:bottom="1134" w:left="1134" w:header="708" w:footer="708" w:gutter="0"/>
          <w:cols w:space="708"/>
          <w:docGrid w:linePitch="360"/>
        </w:sectPr>
      </w:pPr>
    </w:p>
    <w:p w14:paraId="126451F6" w14:textId="05EF6A55" w:rsidR="00FC0CD1" w:rsidRPr="009E4337" w:rsidRDefault="00FC0CD1" w:rsidP="0006129B">
      <w:pPr>
        <w:pStyle w:val="Affa"/>
        <w:contextualSpacing w:val="0"/>
      </w:pPr>
      <w:r w:rsidRPr="009E4337">
        <w:lastRenderedPageBreak/>
        <w:t xml:space="preserve">Раскрытие информации организациями, осуществляющими регулируемую деятельность в сфере теплоснабжения, производится согласно требованиям </w:t>
      </w:r>
      <w:r w:rsidR="0055093E" w:rsidRPr="009E4337">
        <w:t>П</w:t>
      </w:r>
      <w:r w:rsidRPr="009E4337">
        <w:t xml:space="preserve">остановления Правительства </w:t>
      </w:r>
      <w:r w:rsidR="0055093E" w:rsidRPr="009E4337">
        <w:t>РФ</w:t>
      </w:r>
      <w:r w:rsidRPr="009E4337">
        <w:t xml:space="preserve"> от </w:t>
      </w:r>
      <w:r w:rsidR="0055093E" w:rsidRPr="009E4337">
        <w:t>0</w:t>
      </w:r>
      <w:r w:rsidRPr="009E4337">
        <w:t>5</w:t>
      </w:r>
      <w:r w:rsidR="0055093E" w:rsidRPr="009E4337">
        <w:t>.07.2013</w:t>
      </w:r>
      <w:r w:rsidRPr="009E4337">
        <w:t xml:space="preserve"> №570 </w:t>
      </w:r>
      <w:r w:rsidR="0098168B" w:rsidRPr="009E4337">
        <w:t>«</w:t>
      </w:r>
      <w:r w:rsidRPr="009E4337">
        <w:t>О стандартах раскрытия информации теплоснабжающими организациями, теплосетевыми организациями и органами регулирования</w:t>
      </w:r>
      <w:r w:rsidR="0098168B" w:rsidRPr="009E4337">
        <w:t>»</w:t>
      </w:r>
      <w:r w:rsidRPr="009E4337">
        <w:t>. Формы отчетности, заполненные в рамках стандартов раскрытия информации, должны находиться на сайтах теплоснабжающих организаций.</w:t>
      </w:r>
    </w:p>
    <w:p w14:paraId="2DA90423" w14:textId="77777777" w:rsidR="00FC0CD1" w:rsidRPr="009E4337" w:rsidRDefault="00FC0CD1" w:rsidP="0006129B">
      <w:pPr>
        <w:pStyle w:val="Affa"/>
        <w:contextualSpacing w:val="0"/>
      </w:pPr>
      <w:r w:rsidRPr="009E4337">
        <w:t>Раскрытию подлежит следующая информация:</w:t>
      </w:r>
    </w:p>
    <w:p w14:paraId="48108E47" w14:textId="77777777" w:rsidR="00FC0CD1" w:rsidRPr="009E4337" w:rsidRDefault="002F32A3" w:rsidP="0006129B">
      <w:pPr>
        <w:pStyle w:val="Affa"/>
        <w:contextualSpacing w:val="0"/>
      </w:pPr>
      <w:r w:rsidRPr="009E4337">
        <w:t xml:space="preserve">1) </w:t>
      </w:r>
      <w:r w:rsidR="00FC0CD1" w:rsidRPr="009E4337">
        <w:t>регулируемой организации (общая информация);</w:t>
      </w:r>
    </w:p>
    <w:p w14:paraId="3E2F1249" w14:textId="77777777" w:rsidR="00FC0CD1" w:rsidRPr="009E4337" w:rsidRDefault="002F32A3" w:rsidP="0006129B">
      <w:pPr>
        <w:pStyle w:val="Affa"/>
        <w:contextualSpacing w:val="0"/>
      </w:pPr>
      <w:r w:rsidRPr="009E4337">
        <w:t xml:space="preserve">2) </w:t>
      </w:r>
      <w:r w:rsidR="00FC0CD1" w:rsidRPr="009E4337">
        <w:t>о ценах (тарифах) на регулируемые товары (услуги);</w:t>
      </w:r>
    </w:p>
    <w:p w14:paraId="2EDD41DA" w14:textId="77777777" w:rsidR="00FC0CD1" w:rsidRPr="009E4337" w:rsidRDefault="002F32A3" w:rsidP="0006129B">
      <w:pPr>
        <w:pStyle w:val="Affa"/>
        <w:contextualSpacing w:val="0"/>
      </w:pPr>
      <w:r w:rsidRPr="009E4337">
        <w:t xml:space="preserve">3) </w:t>
      </w:r>
      <w:r w:rsidR="00FC0CD1" w:rsidRPr="009E4337">
        <w:t>об основных показателях финансово-хозяйственной деятельности регулируемой организации, включая структуру основных производственных затрат (в части регулируемых видов деятельности);</w:t>
      </w:r>
    </w:p>
    <w:p w14:paraId="79341F09" w14:textId="77777777" w:rsidR="00FC0CD1" w:rsidRPr="009E4337" w:rsidRDefault="002F32A3" w:rsidP="0006129B">
      <w:pPr>
        <w:pStyle w:val="Affa"/>
        <w:contextualSpacing w:val="0"/>
      </w:pPr>
      <w:r w:rsidRPr="009E4337">
        <w:t xml:space="preserve">4) </w:t>
      </w:r>
      <w:r w:rsidR="00FC0CD1" w:rsidRPr="009E4337">
        <w:t>об основных потребительских характеристиках регулируемых товаров и услуг регулируемой организации;</w:t>
      </w:r>
    </w:p>
    <w:p w14:paraId="5F978A1D" w14:textId="77777777" w:rsidR="00FC0CD1" w:rsidRPr="009E4337" w:rsidRDefault="002F32A3" w:rsidP="0006129B">
      <w:pPr>
        <w:pStyle w:val="Affa"/>
        <w:contextualSpacing w:val="0"/>
      </w:pPr>
      <w:r w:rsidRPr="009E4337">
        <w:t xml:space="preserve">5) </w:t>
      </w:r>
      <w:r w:rsidR="00FC0CD1" w:rsidRPr="009E4337">
        <w:t>об инвестиционных программах регулируемой организации и отчетах об их реализации;</w:t>
      </w:r>
    </w:p>
    <w:p w14:paraId="539A5F76" w14:textId="77777777" w:rsidR="00FC0CD1" w:rsidRPr="009E4337" w:rsidRDefault="002F32A3" w:rsidP="0006129B">
      <w:pPr>
        <w:pStyle w:val="Affa"/>
        <w:contextualSpacing w:val="0"/>
      </w:pPr>
      <w:r w:rsidRPr="009E4337">
        <w:t xml:space="preserve">6) </w:t>
      </w:r>
      <w:r w:rsidR="00FC0CD1" w:rsidRPr="009E4337">
        <w:t>о наличии (отсутствии) технической возможности подключения (технологического присоединения) к системе теплоснабжения (горячего водоснабжения), а также о регистрации и ходе реализации заявок на подключение (технологическое присоединение) к системе теплоснабжения (горячего водоснабжения);</w:t>
      </w:r>
    </w:p>
    <w:p w14:paraId="644D2568" w14:textId="77777777" w:rsidR="00FC0CD1" w:rsidRPr="009E4337" w:rsidRDefault="002F32A3" w:rsidP="0006129B">
      <w:pPr>
        <w:pStyle w:val="Affa"/>
        <w:contextualSpacing w:val="0"/>
      </w:pPr>
      <w:r w:rsidRPr="009E4337">
        <w:t xml:space="preserve">7) </w:t>
      </w:r>
      <w:r w:rsidR="00FC0CD1" w:rsidRPr="009E4337">
        <w:t>об условиях, на которых осуществляется поставка регулируемых товаров (оказание регулируемых услуг), и (или) об условиях договоров о подключении (технологическое присоединение) к системе теплоснабжения (горячего водоснабжения);</w:t>
      </w:r>
    </w:p>
    <w:p w14:paraId="7EA0E410" w14:textId="77777777" w:rsidR="00FC0CD1" w:rsidRPr="009E4337" w:rsidRDefault="002F32A3" w:rsidP="0006129B">
      <w:pPr>
        <w:pStyle w:val="Affa"/>
        <w:contextualSpacing w:val="0"/>
      </w:pPr>
      <w:r w:rsidRPr="009E4337">
        <w:t xml:space="preserve">8) </w:t>
      </w:r>
      <w:r w:rsidR="00FC0CD1" w:rsidRPr="009E4337">
        <w:t>о порядке выполнения технологических, технических и других мероприятий, связанных с подключением (технологическим присоединением) к системе теплоснабжения (горячего водоснабжения);</w:t>
      </w:r>
    </w:p>
    <w:p w14:paraId="7D5A3F7B" w14:textId="77777777" w:rsidR="00FC0CD1" w:rsidRPr="009E4337" w:rsidRDefault="002F32A3" w:rsidP="0006129B">
      <w:pPr>
        <w:pStyle w:val="Affa"/>
        <w:contextualSpacing w:val="0"/>
      </w:pPr>
      <w:r w:rsidRPr="009E4337">
        <w:t xml:space="preserve">9) </w:t>
      </w:r>
      <w:r w:rsidR="00FC0CD1" w:rsidRPr="009E4337">
        <w:t>о способах приобретения, стоимости и объемах товаров, необходимых для производства регулируемых товаров и (или) оказания регулируемых услуг регулируемой организацией;</w:t>
      </w:r>
    </w:p>
    <w:p w14:paraId="0A4253B0" w14:textId="77777777" w:rsidR="00FC0CD1" w:rsidRPr="009E4337" w:rsidRDefault="002F32A3" w:rsidP="0006129B">
      <w:pPr>
        <w:pStyle w:val="Affa"/>
        <w:contextualSpacing w:val="0"/>
      </w:pPr>
      <w:r w:rsidRPr="009E4337">
        <w:t xml:space="preserve">10) </w:t>
      </w:r>
      <w:r w:rsidR="00FC0CD1" w:rsidRPr="009E4337">
        <w:t>о предложении регулируемой организации об установлении цен (тарифов) в сфере теплоснабжения (горячего водоснабжения).</w:t>
      </w:r>
    </w:p>
    <w:p w14:paraId="2D91401C" w14:textId="77777777" w:rsidR="00C317A5" w:rsidRPr="009E4337" w:rsidRDefault="00C317A5" w:rsidP="0006129B">
      <w:pPr>
        <w:pStyle w:val="Affa"/>
        <w:contextualSpacing w:val="0"/>
      </w:pPr>
    </w:p>
    <w:p w14:paraId="38553C5A" w14:textId="77777777" w:rsidR="00EA0D24" w:rsidRPr="009E4337" w:rsidRDefault="00FC0CD1" w:rsidP="0006129B">
      <w:pPr>
        <w:pStyle w:val="30"/>
        <w:spacing w:line="240" w:lineRule="auto"/>
      </w:pPr>
      <w:bookmarkStart w:id="244" w:name="_Toc32481152"/>
      <w:bookmarkStart w:id="245" w:name="_Toc158278686"/>
      <w:bookmarkStart w:id="246" w:name="_Toc422303791"/>
      <w:bookmarkStart w:id="247" w:name="_Toc183331793"/>
      <w:r w:rsidRPr="009E4337">
        <w:t xml:space="preserve">10.2 </w:t>
      </w:r>
      <w:r w:rsidR="00EA0D24" w:rsidRPr="009E4337">
        <w:t>Изменения, произошедшие в технико-экономических показателях теплоснабжающих и теплосетевых организаций системы теплоснабжения</w:t>
      </w:r>
      <w:r w:rsidR="00300518" w:rsidRPr="009E4337">
        <w:t xml:space="preserve"> </w:t>
      </w:r>
      <w:r w:rsidR="003F7AC4" w:rsidRPr="009E4337">
        <w:t>поселения</w:t>
      </w:r>
      <w:r w:rsidR="00EA0D24" w:rsidRPr="009E4337">
        <w:t xml:space="preserve">, в период, </w:t>
      </w:r>
      <w:r w:rsidR="00042A16" w:rsidRPr="009E4337">
        <w:t>предшествующий разработке (актуализации) схемы теплоснабжения</w:t>
      </w:r>
      <w:bookmarkEnd w:id="244"/>
      <w:bookmarkEnd w:id="245"/>
      <w:bookmarkEnd w:id="247"/>
    </w:p>
    <w:p w14:paraId="38F91BCB" w14:textId="375B5913" w:rsidR="00EA0D24" w:rsidRPr="009E4337" w:rsidRDefault="00EB7B2F" w:rsidP="0006129B">
      <w:pPr>
        <w:widowControl w:val="0"/>
        <w:tabs>
          <w:tab w:val="left" w:pos="4245"/>
        </w:tabs>
        <w:adjustRightInd w:val="0"/>
        <w:ind w:firstLine="720"/>
        <w:textAlignment w:val="baseline"/>
      </w:pPr>
      <w:r w:rsidRPr="009E4337">
        <w:t>Р</w:t>
      </w:r>
      <w:r w:rsidR="00EB24B0" w:rsidRPr="009E4337">
        <w:t xml:space="preserve">аздел </w:t>
      </w:r>
      <w:r w:rsidRPr="009E4337">
        <w:t>раз</w:t>
      </w:r>
      <w:r w:rsidR="00EB24B0" w:rsidRPr="009E4337">
        <w:t xml:space="preserve">работан </w:t>
      </w:r>
      <w:r w:rsidR="005D6D1F" w:rsidRPr="009E4337">
        <w:t>с учетом требований методических указаний по разработке схем теплоснабжения.</w:t>
      </w:r>
    </w:p>
    <w:p w14:paraId="47ABFF15" w14:textId="77777777" w:rsidR="001606FF" w:rsidRPr="009E4337" w:rsidRDefault="001606FF" w:rsidP="0006129B">
      <w:pPr>
        <w:sectPr w:rsidR="001606FF" w:rsidRPr="009E4337" w:rsidSect="004C5CD6">
          <w:pgSz w:w="11906" w:h="16838"/>
          <w:pgMar w:top="1134" w:right="851" w:bottom="1134" w:left="1134" w:header="708" w:footer="708" w:gutter="0"/>
          <w:cols w:space="708"/>
          <w:docGrid w:linePitch="360"/>
        </w:sectPr>
      </w:pPr>
    </w:p>
    <w:p w14:paraId="2C659548" w14:textId="77777777" w:rsidR="003A5836" w:rsidRPr="009E4337" w:rsidRDefault="00274C31" w:rsidP="0006129B">
      <w:pPr>
        <w:pStyle w:val="21"/>
        <w:spacing w:line="240" w:lineRule="auto"/>
      </w:pPr>
      <w:bookmarkStart w:id="248" w:name="_Toc158278687"/>
      <w:bookmarkStart w:id="249" w:name="_Toc183331794"/>
      <w:r w:rsidRPr="009E4337">
        <w:lastRenderedPageBreak/>
        <w:t>Часть 11</w:t>
      </w:r>
      <w:r w:rsidR="003A5836" w:rsidRPr="009E4337">
        <w:t xml:space="preserve"> </w:t>
      </w:r>
      <w:bookmarkEnd w:id="246"/>
      <w:r w:rsidRPr="009E4337">
        <w:t>Цены (тарифы) в сфере теплоснабжения</w:t>
      </w:r>
      <w:bookmarkEnd w:id="248"/>
      <w:bookmarkEnd w:id="249"/>
    </w:p>
    <w:p w14:paraId="501CBE07" w14:textId="77777777" w:rsidR="00AB0258" w:rsidRPr="009E4337" w:rsidRDefault="00FC0CD1" w:rsidP="0006129B">
      <w:pPr>
        <w:pStyle w:val="30"/>
        <w:spacing w:line="240" w:lineRule="auto"/>
      </w:pPr>
      <w:bookmarkStart w:id="250" w:name="_Toc158278688"/>
      <w:bookmarkStart w:id="251" w:name="_Toc343877031"/>
      <w:bookmarkStart w:id="252" w:name="_Toc183331795"/>
      <w:r w:rsidRPr="009E4337">
        <w:t>11.1</w:t>
      </w:r>
      <w:r w:rsidR="00AB0258" w:rsidRPr="009E4337">
        <w:t xml:space="preserve"> </w:t>
      </w:r>
      <w:r w:rsidRPr="009E4337">
        <w:t>О</w:t>
      </w:r>
      <w:r w:rsidR="00274C31" w:rsidRPr="009E4337">
        <w:t>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bookmarkEnd w:id="250"/>
      <w:bookmarkEnd w:id="252"/>
    </w:p>
    <w:p w14:paraId="79B2E855" w14:textId="73647F4C" w:rsidR="00A01A07" w:rsidRPr="009E4337" w:rsidRDefault="00A01A07" w:rsidP="003524CC">
      <w:pPr>
        <w:ind w:firstLine="567"/>
      </w:pPr>
      <w:r w:rsidRPr="009E4337">
        <w:t>Сведения о тарифах на услуги теплоснабжения приведены в таблиц</w:t>
      </w:r>
      <w:r w:rsidR="006B2F09" w:rsidRPr="009E4337">
        <w:t>ах</w:t>
      </w:r>
      <w:r w:rsidRPr="009E4337">
        <w:t xml:space="preserve"> ниже.</w:t>
      </w:r>
    </w:p>
    <w:p w14:paraId="5F880441" w14:textId="77777777" w:rsidR="00506B5A" w:rsidRPr="009E4337" w:rsidRDefault="00506B5A" w:rsidP="00506B5A">
      <w:pPr>
        <w:pStyle w:val="Affa"/>
        <w:ind w:firstLine="0"/>
        <w:rPr>
          <w:szCs w:val="24"/>
        </w:rPr>
      </w:pPr>
    </w:p>
    <w:p w14:paraId="001829BA" w14:textId="780134B0" w:rsidR="008D5F86" w:rsidRPr="009E4337" w:rsidRDefault="00DB2742" w:rsidP="00554604">
      <w:pPr>
        <w:pStyle w:val="Affa"/>
        <w:ind w:firstLine="0"/>
      </w:pPr>
      <w:r w:rsidRPr="009E4337">
        <w:t xml:space="preserve">Таблица </w:t>
      </w:r>
      <w:r w:rsidR="008A3CE6" w:rsidRPr="009E4337">
        <w:fldChar w:fldCharType="begin"/>
      </w:r>
      <w:r w:rsidR="00A851D1" w:rsidRPr="009E4337">
        <w:instrText xml:space="preserve"> SEQ Таблица \* ARABIC </w:instrText>
      </w:r>
      <w:r w:rsidR="008A3CE6" w:rsidRPr="009E4337">
        <w:fldChar w:fldCharType="separate"/>
      </w:r>
      <w:r w:rsidR="00421AC7">
        <w:rPr>
          <w:noProof/>
        </w:rPr>
        <w:t>30</w:t>
      </w:r>
      <w:r w:rsidR="008A3CE6" w:rsidRPr="009E4337">
        <w:rPr>
          <w:noProof/>
        </w:rPr>
        <w:fldChar w:fldCharType="end"/>
      </w:r>
      <w:r w:rsidRPr="009E4337">
        <w:t xml:space="preserve"> - </w:t>
      </w:r>
      <w:r w:rsidR="00554604">
        <w:t>Т</w:t>
      </w:r>
      <w:r w:rsidR="00554604" w:rsidRPr="00554604">
        <w:t>арифы на тепловую энергию (мощность), поставляемую на территории муниципального района "</w:t>
      </w:r>
      <w:r w:rsidR="00554604">
        <w:t>С</w:t>
      </w:r>
      <w:r w:rsidR="00554604" w:rsidRPr="00554604">
        <w:t xml:space="preserve">ретенский район" </w:t>
      </w:r>
      <w:r w:rsidR="00554604">
        <w:t>З</w:t>
      </w:r>
      <w:r w:rsidR="00554604" w:rsidRPr="00554604">
        <w:t>абайкальского края, на 2021 год</w:t>
      </w:r>
      <w:r w:rsidR="00554604">
        <w:t>, утв. приказу Региональной службы по тарифам и ценообразованию Забайкальского края от 8 октября 2021 г. N 172-НПА</w:t>
      </w:r>
    </w:p>
    <w:tbl>
      <w:tblPr>
        <w:tblW w:w="0" w:type="auto"/>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22"/>
        <w:gridCol w:w="2528"/>
        <w:gridCol w:w="1879"/>
        <w:gridCol w:w="3511"/>
        <w:gridCol w:w="1294"/>
      </w:tblGrid>
      <w:tr w:rsidR="009E4337" w:rsidRPr="00554604" w14:paraId="2501F066" w14:textId="77777777" w:rsidTr="00554604">
        <w:tc>
          <w:tcPr>
            <w:tcW w:w="622" w:type="dxa"/>
            <w:shd w:val="clear" w:color="auto" w:fill="auto"/>
            <w:tcMar>
              <w:top w:w="0" w:type="dxa"/>
              <w:left w:w="149" w:type="dxa"/>
              <w:bottom w:w="0" w:type="dxa"/>
              <w:right w:w="149" w:type="dxa"/>
            </w:tcMar>
            <w:vAlign w:val="center"/>
            <w:hideMark/>
          </w:tcPr>
          <w:p w14:paraId="57F92F78" w14:textId="77777777" w:rsidR="00EA1062" w:rsidRPr="00554604" w:rsidRDefault="00EA1062" w:rsidP="00182568">
            <w:pPr>
              <w:pStyle w:val="formattext0"/>
              <w:spacing w:before="0" w:beforeAutospacing="0" w:after="0" w:afterAutospacing="0"/>
              <w:ind w:firstLine="0"/>
              <w:jc w:val="center"/>
              <w:textAlignment w:val="baseline"/>
              <w:rPr>
                <w:sz w:val="22"/>
                <w:szCs w:val="22"/>
              </w:rPr>
            </w:pPr>
            <w:r w:rsidRPr="00554604">
              <w:rPr>
                <w:sz w:val="22"/>
                <w:szCs w:val="22"/>
              </w:rPr>
              <w:t>N п/п</w:t>
            </w:r>
          </w:p>
        </w:tc>
        <w:tc>
          <w:tcPr>
            <w:tcW w:w="2528" w:type="dxa"/>
            <w:shd w:val="clear" w:color="auto" w:fill="auto"/>
            <w:tcMar>
              <w:top w:w="0" w:type="dxa"/>
              <w:left w:w="149" w:type="dxa"/>
              <w:bottom w:w="0" w:type="dxa"/>
              <w:right w:w="149" w:type="dxa"/>
            </w:tcMar>
            <w:vAlign w:val="center"/>
            <w:hideMark/>
          </w:tcPr>
          <w:p w14:paraId="0D9F006A" w14:textId="2584E01C" w:rsidR="00EA1062" w:rsidRPr="00554604" w:rsidRDefault="00554604" w:rsidP="00182568">
            <w:pPr>
              <w:pStyle w:val="formattext0"/>
              <w:spacing w:before="0" w:beforeAutospacing="0" w:after="0" w:afterAutospacing="0"/>
              <w:ind w:firstLine="0"/>
              <w:jc w:val="center"/>
              <w:textAlignment w:val="baseline"/>
              <w:rPr>
                <w:sz w:val="22"/>
                <w:szCs w:val="22"/>
              </w:rPr>
            </w:pPr>
            <w:r>
              <w:t>Наименование муниципального образования</w:t>
            </w:r>
          </w:p>
        </w:tc>
        <w:tc>
          <w:tcPr>
            <w:tcW w:w="1879" w:type="dxa"/>
            <w:shd w:val="clear" w:color="auto" w:fill="auto"/>
            <w:tcMar>
              <w:top w:w="0" w:type="dxa"/>
              <w:left w:w="149" w:type="dxa"/>
              <w:bottom w:w="0" w:type="dxa"/>
              <w:right w:w="149" w:type="dxa"/>
            </w:tcMar>
            <w:vAlign w:val="center"/>
            <w:hideMark/>
          </w:tcPr>
          <w:p w14:paraId="27DF929D" w14:textId="77777777" w:rsidR="00EA1062" w:rsidRPr="00554604" w:rsidRDefault="00EA1062" w:rsidP="00182568">
            <w:pPr>
              <w:pStyle w:val="formattext0"/>
              <w:spacing w:before="0" w:beforeAutospacing="0" w:after="0" w:afterAutospacing="0"/>
              <w:ind w:firstLine="0"/>
              <w:jc w:val="center"/>
              <w:textAlignment w:val="baseline"/>
              <w:rPr>
                <w:sz w:val="22"/>
                <w:szCs w:val="22"/>
              </w:rPr>
            </w:pPr>
            <w:r w:rsidRPr="00554604">
              <w:rPr>
                <w:sz w:val="22"/>
                <w:szCs w:val="22"/>
              </w:rPr>
              <w:t>Вид тарифа</w:t>
            </w:r>
          </w:p>
        </w:tc>
        <w:tc>
          <w:tcPr>
            <w:tcW w:w="3511" w:type="dxa"/>
            <w:shd w:val="clear" w:color="auto" w:fill="auto"/>
            <w:tcMar>
              <w:top w:w="0" w:type="dxa"/>
              <w:left w:w="149" w:type="dxa"/>
              <w:bottom w:w="0" w:type="dxa"/>
              <w:right w:w="149" w:type="dxa"/>
            </w:tcMar>
            <w:vAlign w:val="center"/>
            <w:hideMark/>
          </w:tcPr>
          <w:p w14:paraId="3220140E" w14:textId="77777777" w:rsidR="00554604" w:rsidRPr="00554604" w:rsidRDefault="00EA1062" w:rsidP="00182568">
            <w:pPr>
              <w:pStyle w:val="formattext0"/>
              <w:spacing w:before="0" w:beforeAutospacing="0" w:after="0" w:afterAutospacing="0"/>
              <w:ind w:firstLine="0"/>
              <w:jc w:val="center"/>
              <w:textAlignment w:val="baseline"/>
              <w:rPr>
                <w:sz w:val="22"/>
                <w:szCs w:val="22"/>
              </w:rPr>
            </w:pPr>
            <w:r w:rsidRPr="00554604">
              <w:rPr>
                <w:sz w:val="22"/>
                <w:szCs w:val="22"/>
              </w:rPr>
              <w:t>Год</w:t>
            </w:r>
            <w:r w:rsidR="00554604" w:rsidRPr="00554604">
              <w:rPr>
                <w:sz w:val="22"/>
                <w:szCs w:val="22"/>
              </w:rPr>
              <w:t xml:space="preserve"> </w:t>
            </w:r>
          </w:p>
          <w:p w14:paraId="47085C0A" w14:textId="1A957544" w:rsidR="00EA1062" w:rsidRPr="00554604" w:rsidRDefault="00554604" w:rsidP="00182568">
            <w:pPr>
              <w:pStyle w:val="formattext0"/>
              <w:spacing w:before="0" w:beforeAutospacing="0" w:after="0" w:afterAutospacing="0"/>
              <w:ind w:firstLine="0"/>
              <w:jc w:val="center"/>
              <w:textAlignment w:val="baseline"/>
              <w:rPr>
                <w:sz w:val="22"/>
                <w:szCs w:val="22"/>
              </w:rPr>
            </w:pPr>
            <w:r w:rsidRPr="00554604">
              <w:rPr>
                <w:sz w:val="22"/>
                <w:szCs w:val="22"/>
              </w:rPr>
              <w:t>(с 31 августа  по 31 декабря)</w:t>
            </w:r>
          </w:p>
        </w:tc>
        <w:tc>
          <w:tcPr>
            <w:tcW w:w="1294" w:type="dxa"/>
            <w:shd w:val="clear" w:color="auto" w:fill="auto"/>
            <w:tcMar>
              <w:top w:w="0" w:type="dxa"/>
              <w:left w:w="149" w:type="dxa"/>
              <w:bottom w:w="0" w:type="dxa"/>
              <w:right w:w="149" w:type="dxa"/>
            </w:tcMar>
            <w:vAlign w:val="center"/>
            <w:hideMark/>
          </w:tcPr>
          <w:p w14:paraId="26BFBEA8" w14:textId="77777777" w:rsidR="00EA1062" w:rsidRPr="00554604" w:rsidRDefault="00EA1062" w:rsidP="00182568">
            <w:pPr>
              <w:pStyle w:val="formattext0"/>
              <w:spacing w:before="0" w:beforeAutospacing="0" w:after="0" w:afterAutospacing="0"/>
              <w:ind w:firstLine="0"/>
              <w:jc w:val="center"/>
              <w:textAlignment w:val="baseline"/>
              <w:rPr>
                <w:sz w:val="22"/>
                <w:szCs w:val="22"/>
              </w:rPr>
            </w:pPr>
            <w:r w:rsidRPr="00554604">
              <w:rPr>
                <w:sz w:val="22"/>
                <w:szCs w:val="22"/>
              </w:rPr>
              <w:t>Вода</w:t>
            </w:r>
          </w:p>
        </w:tc>
      </w:tr>
      <w:tr w:rsidR="009E4337" w:rsidRPr="00554604" w14:paraId="46CED98A" w14:textId="77777777" w:rsidTr="00554604">
        <w:tc>
          <w:tcPr>
            <w:tcW w:w="622" w:type="dxa"/>
            <w:vMerge w:val="restart"/>
            <w:shd w:val="clear" w:color="auto" w:fill="auto"/>
            <w:tcMar>
              <w:top w:w="0" w:type="dxa"/>
              <w:left w:w="149" w:type="dxa"/>
              <w:bottom w:w="0" w:type="dxa"/>
              <w:right w:w="149" w:type="dxa"/>
            </w:tcMar>
            <w:vAlign w:val="center"/>
            <w:hideMark/>
          </w:tcPr>
          <w:p w14:paraId="567049D4" w14:textId="77777777" w:rsidR="00A25BF3" w:rsidRPr="00554604" w:rsidRDefault="00A25BF3" w:rsidP="00C11DFD">
            <w:pPr>
              <w:pStyle w:val="formattext0"/>
              <w:spacing w:before="0" w:beforeAutospacing="0" w:after="0" w:afterAutospacing="0"/>
              <w:ind w:firstLine="0"/>
              <w:jc w:val="center"/>
              <w:textAlignment w:val="baseline"/>
              <w:rPr>
                <w:sz w:val="22"/>
                <w:szCs w:val="22"/>
              </w:rPr>
            </w:pPr>
            <w:r w:rsidRPr="00554604">
              <w:rPr>
                <w:sz w:val="22"/>
                <w:szCs w:val="22"/>
              </w:rPr>
              <w:t>1.</w:t>
            </w:r>
          </w:p>
        </w:tc>
        <w:tc>
          <w:tcPr>
            <w:tcW w:w="2528" w:type="dxa"/>
            <w:vMerge w:val="restart"/>
            <w:shd w:val="clear" w:color="auto" w:fill="auto"/>
            <w:tcMar>
              <w:top w:w="0" w:type="dxa"/>
              <w:left w:w="149" w:type="dxa"/>
              <w:bottom w:w="0" w:type="dxa"/>
              <w:right w:w="149" w:type="dxa"/>
            </w:tcMar>
            <w:vAlign w:val="center"/>
          </w:tcPr>
          <w:p w14:paraId="2CCD1C83" w14:textId="660E7694" w:rsidR="00A25BF3" w:rsidRPr="00554604" w:rsidRDefault="00554604" w:rsidP="00C11DFD">
            <w:pPr>
              <w:pStyle w:val="formattext0"/>
              <w:spacing w:before="0" w:beforeAutospacing="0" w:after="0" w:afterAutospacing="0"/>
              <w:ind w:firstLine="0"/>
              <w:jc w:val="center"/>
              <w:textAlignment w:val="baseline"/>
              <w:rPr>
                <w:sz w:val="22"/>
                <w:szCs w:val="22"/>
              </w:rPr>
            </w:pPr>
            <w:r>
              <w:t xml:space="preserve">Сельское поселение "Дунаевское" (теплоснабжающая организация  - </w:t>
            </w:r>
            <w:r w:rsidRPr="00554604">
              <w:t xml:space="preserve">ООО </w:t>
            </w:r>
            <w:r>
              <w:t>«</w:t>
            </w:r>
            <w:r w:rsidRPr="00554604">
              <w:t>Благоустройство+</w:t>
            </w:r>
            <w:r>
              <w:t>»)</w:t>
            </w:r>
          </w:p>
        </w:tc>
        <w:tc>
          <w:tcPr>
            <w:tcW w:w="6684" w:type="dxa"/>
            <w:gridSpan w:val="3"/>
            <w:shd w:val="clear" w:color="auto" w:fill="auto"/>
            <w:tcMar>
              <w:top w:w="0" w:type="dxa"/>
              <w:left w:w="149" w:type="dxa"/>
              <w:bottom w:w="0" w:type="dxa"/>
              <w:right w:w="149" w:type="dxa"/>
            </w:tcMar>
            <w:vAlign w:val="center"/>
            <w:hideMark/>
          </w:tcPr>
          <w:p w14:paraId="53CBA6E7" w14:textId="77777777" w:rsidR="00A25BF3" w:rsidRPr="00554604" w:rsidRDefault="00A25BF3" w:rsidP="00C11DFD">
            <w:pPr>
              <w:pStyle w:val="formattext0"/>
              <w:spacing w:before="0" w:beforeAutospacing="0" w:after="0" w:afterAutospacing="0"/>
              <w:ind w:firstLine="0"/>
              <w:jc w:val="center"/>
              <w:textAlignment w:val="baseline"/>
              <w:rPr>
                <w:sz w:val="22"/>
                <w:szCs w:val="22"/>
              </w:rPr>
            </w:pPr>
            <w:r w:rsidRPr="00554604">
              <w:rPr>
                <w:sz w:val="22"/>
                <w:szCs w:val="22"/>
              </w:rPr>
              <w:t>Для потребителей, в случае отсутствия дифференциации тарифов по схеме подключения</w:t>
            </w:r>
          </w:p>
        </w:tc>
      </w:tr>
      <w:tr w:rsidR="00554604" w:rsidRPr="00554604" w14:paraId="53179805" w14:textId="77777777" w:rsidTr="00554604">
        <w:tc>
          <w:tcPr>
            <w:tcW w:w="622" w:type="dxa"/>
            <w:vMerge/>
            <w:shd w:val="clear" w:color="auto" w:fill="auto"/>
            <w:tcMar>
              <w:top w:w="0" w:type="dxa"/>
              <w:left w:w="149" w:type="dxa"/>
              <w:bottom w:w="0" w:type="dxa"/>
              <w:right w:w="149" w:type="dxa"/>
            </w:tcMar>
            <w:vAlign w:val="center"/>
            <w:hideMark/>
          </w:tcPr>
          <w:p w14:paraId="087C5303" w14:textId="77777777" w:rsidR="00554604" w:rsidRPr="00554604" w:rsidRDefault="00554604" w:rsidP="00554604">
            <w:pPr>
              <w:rPr>
                <w:sz w:val="22"/>
                <w:szCs w:val="22"/>
              </w:rPr>
            </w:pPr>
          </w:p>
        </w:tc>
        <w:tc>
          <w:tcPr>
            <w:tcW w:w="2528" w:type="dxa"/>
            <w:vMerge/>
            <w:shd w:val="clear" w:color="auto" w:fill="auto"/>
            <w:tcMar>
              <w:top w:w="0" w:type="dxa"/>
              <w:left w:w="149" w:type="dxa"/>
              <w:bottom w:w="0" w:type="dxa"/>
              <w:right w:w="149" w:type="dxa"/>
            </w:tcMar>
            <w:vAlign w:val="center"/>
            <w:hideMark/>
          </w:tcPr>
          <w:p w14:paraId="24893F55" w14:textId="77777777" w:rsidR="00554604" w:rsidRPr="00554604" w:rsidRDefault="00554604" w:rsidP="00554604">
            <w:pPr>
              <w:rPr>
                <w:sz w:val="22"/>
                <w:szCs w:val="22"/>
              </w:rPr>
            </w:pPr>
          </w:p>
        </w:tc>
        <w:tc>
          <w:tcPr>
            <w:tcW w:w="1879" w:type="dxa"/>
            <w:shd w:val="clear" w:color="auto" w:fill="auto"/>
            <w:tcMar>
              <w:top w:w="0" w:type="dxa"/>
              <w:left w:w="149" w:type="dxa"/>
              <w:bottom w:w="0" w:type="dxa"/>
              <w:right w:w="149" w:type="dxa"/>
            </w:tcMar>
            <w:vAlign w:val="center"/>
            <w:hideMark/>
          </w:tcPr>
          <w:p w14:paraId="404F5DEB" w14:textId="77777777" w:rsidR="00554604" w:rsidRPr="00554604" w:rsidRDefault="00554604" w:rsidP="00554604">
            <w:pPr>
              <w:pStyle w:val="formattext0"/>
              <w:spacing w:before="0" w:beforeAutospacing="0" w:after="0" w:afterAutospacing="0"/>
              <w:ind w:firstLine="0"/>
              <w:jc w:val="center"/>
              <w:textAlignment w:val="baseline"/>
              <w:rPr>
                <w:sz w:val="22"/>
                <w:szCs w:val="22"/>
              </w:rPr>
            </w:pPr>
            <w:r w:rsidRPr="00554604">
              <w:rPr>
                <w:sz w:val="22"/>
                <w:szCs w:val="22"/>
              </w:rPr>
              <w:t>одноставочный</w:t>
            </w:r>
          </w:p>
          <w:p w14:paraId="3FD2E97F" w14:textId="77777777" w:rsidR="00554604" w:rsidRPr="00554604" w:rsidRDefault="00554604" w:rsidP="00554604">
            <w:pPr>
              <w:pStyle w:val="formattext0"/>
              <w:spacing w:before="0" w:beforeAutospacing="0" w:after="0" w:afterAutospacing="0"/>
              <w:ind w:firstLine="0"/>
              <w:jc w:val="center"/>
              <w:textAlignment w:val="baseline"/>
              <w:rPr>
                <w:sz w:val="22"/>
                <w:szCs w:val="22"/>
              </w:rPr>
            </w:pPr>
            <w:r w:rsidRPr="00554604">
              <w:rPr>
                <w:sz w:val="22"/>
                <w:szCs w:val="22"/>
              </w:rPr>
              <w:t>руб./Гкал</w:t>
            </w:r>
          </w:p>
        </w:tc>
        <w:tc>
          <w:tcPr>
            <w:tcW w:w="3511" w:type="dxa"/>
            <w:shd w:val="clear" w:color="auto" w:fill="auto"/>
            <w:tcMar>
              <w:top w:w="0" w:type="dxa"/>
              <w:left w:w="149" w:type="dxa"/>
              <w:bottom w:w="0" w:type="dxa"/>
              <w:right w:w="149" w:type="dxa"/>
            </w:tcMar>
            <w:vAlign w:val="center"/>
          </w:tcPr>
          <w:p w14:paraId="195480E9" w14:textId="492EF10D" w:rsidR="00554604" w:rsidRPr="00554604" w:rsidRDefault="00554604" w:rsidP="00554604">
            <w:pPr>
              <w:pStyle w:val="formattext0"/>
              <w:spacing w:before="0" w:beforeAutospacing="0" w:after="0" w:afterAutospacing="0"/>
              <w:ind w:firstLine="0"/>
              <w:jc w:val="center"/>
              <w:textAlignment w:val="baseline"/>
              <w:rPr>
                <w:sz w:val="22"/>
                <w:szCs w:val="22"/>
              </w:rPr>
            </w:pPr>
            <w:r w:rsidRPr="00554604">
              <w:rPr>
                <w:sz w:val="22"/>
                <w:szCs w:val="22"/>
              </w:rPr>
              <w:t xml:space="preserve">2021 </w:t>
            </w:r>
          </w:p>
        </w:tc>
        <w:tc>
          <w:tcPr>
            <w:tcW w:w="1294" w:type="dxa"/>
            <w:shd w:val="clear" w:color="auto" w:fill="auto"/>
            <w:tcMar>
              <w:top w:w="0" w:type="dxa"/>
              <w:left w:w="149" w:type="dxa"/>
              <w:bottom w:w="0" w:type="dxa"/>
              <w:right w:w="149" w:type="dxa"/>
            </w:tcMar>
            <w:vAlign w:val="center"/>
          </w:tcPr>
          <w:p w14:paraId="59E220F7" w14:textId="28E24F99" w:rsidR="00554604" w:rsidRPr="00554604" w:rsidRDefault="00554604" w:rsidP="00554604">
            <w:pPr>
              <w:pStyle w:val="formattext0"/>
              <w:spacing w:before="0" w:beforeAutospacing="0" w:after="0" w:afterAutospacing="0"/>
              <w:ind w:firstLine="0"/>
              <w:jc w:val="center"/>
              <w:textAlignment w:val="baseline"/>
              <w:rPr>
                <w:sz w:val="22"/>
                <w:szCs w:val="22"/>
              </w:rPr>
            </w:pPr>
            <w:r w:rsidRPr="00554604">
              <w:rPr>
                <w:sz w:val="22"/>
                <w:szCs w:val="22"/>
              </w:rPr>
              <w:t xml:space="preserve">3 670,81 </w:t>
            </w:r>
          </w:p>
        </w:tc>
      </w:tr>
      <w:tr w:rsidR="00554604" w:rsidRPr="00554604" w14:paraId="289A9A55" w14:textId="77777777" w:rsidTr="00554604">
        <w:tc>
          <w:tcPr>
            <w:tcW w:w="622" w:type="dxa"/>
            <w:vMerge/>
            <w:shd w:val="clear" w:color="auto" w:fill="auto"/>
            <w:tcMar>
              <w:top w:w="0" w:type="dxa"/>
              <w:left w:w="149" w:type="dxa"/>
              <w:bottom w:w="0" w:type="dxa"/>
              <w:right w:w="149" w:type="dxa"/>
            </w:tcMar>
            <w:vAlign w:val="center"/>
          </w:tcPr>
          <w:p w14:paraId="3B9107CF" w14:textId="77777777" w:rsidR="00554604" w:rsidRPr="00554604" w:rsidRDefault="00554604" w:rsidP="00554604">
            <w:pPr>
              <w:jc w:val="left"/>
              <w:rPr>
                <w:sz w:val="22"/>
                <w:szCs w:val="22"/>
              </w:rPr>
            </w:pPr>
          </w:p>
        </w:tc>
        <w:tc>
          <w:tcPr>
            <w:tcW w:w="2528" w:type="dxa"/>
            <w:vMerge/>
            <w:shd w:val="clear" w:color="auto" w:fill="auto"/>
            <w:tcMar>
              <w:top w:w="0" w:type="dxa"/>
              <w:left w:w="149" w:type="dxa"/>
              <w:bottom w:w="0" w:type="dxa"/>
              <w:right w:w="149" w:type="dxa"/>
            </w:tcMar>
            <w:vAlign w:val="center"/>
          </w:tcPr>
          <w:p w14:paraId="45E576ED" w14:textId="77777777" w:rsidR="00554604" w:rsidRPr="00554604" w:rsidRDefault="00554604" w:rsidP="00554604">
            <w:pPr>
              <w:rPr>
                <w:sz w:val="22"/>
                <w:szCs w:val="22"/>
              </w:rPr>
            </w:pPr>
          </w:p>
        </w:tc>
        <w:tc>
          <w:tcPr>
            <w:tcW w:w="6684" w:type="dxa"/>
            <w:gridSpan w:val="3"/>
            <w:shd w:val="clear" w:color="auto" w:fill="auto"/>
            <w:tcMar>
              <w:top w:w="0" w:type="dxa"/>
              <w:left w:w="149" w:type="dxa"/>
              <w:bottom w:w="0" w:type="dxa"/>
              <w:right w:w="149" w:type="dxa"/>
            </w:tcMar>
            <w:vAlign w:val="center"/>
          </w:tcPr>
          <w:p w14:paraId="040400AD" w14:textId="4676CA36" w:rsidR="00554604" w:rsidRPr="00554604" w:rsidRDefault="00554604" w:rsidP="00554604">
            <w:pPr>
              <w:pStyle w:val="formattext0"/>
              <w:spacing w:before="0" w:beforeAutospacing="0" w:after="0" w:afterAutospacing="0"/>
              <w:ind w:firstLine="0"/>
              <w:jc w:val="center"/>
              <w:textAlignment w:val="baseline"/>
              <w:rPr>
                <w:sz w:val="22"/>
                <w:szCs w:val="22"/>
              </w:rPr>
            </w:pPr>
            <w:r w:rsidRPr="00554604">
              <w:rPr>
                <w:sz w:val="22"/>
                <w:szCs w:val="22"/>
              </w:rPr>
              <w:t xml:space="preserve">Население </w:t>
            </w:r>
          </w:p>
        </w:tc>
      </w:tr>
      <w:tr w:rsidR="00554604" w:rsidRPr="00554604" w14:paraId="4E70DCBE" w14:textId="77777777" w:rsidTr="00554604">
        <w:tc>
          <w:tcPr>
            <w:tcW w:w="622" w:type="dxa"/>
            <w:vMerge/>
            <w:shd w:val="clear" w:color="auto" w:fill="auto"/>
            <w:tcMar>
              <w:top w:w="0" w:type="dxa"/>
              <w:left w:w="149" w:type="dxa"/>
              <w:bottom w:w="0" w:type="dxa"/>
              <w:right w:w="149" w:type="dxa"/>
            </w:tcMar>
            <w:vAlign w:val="center"/>
          </w:tcPr>
          <w:p w14:paraId="6B17925D" w14:textId="77777777" w:rsidR="00554604" w:rsidRPr="00554604" w:rsidRDefault="00554604" w:rsidP="00554604">
            <w:pPr>
              <w:rPr>
                <w:sz w:val="22"/>
                <w:szCs w:val="22"/>
              </w:rPr>
            </w:pPr>
          </w:p>
        </w:tc>
        <w:tc>
          <w:tcPr>
            <w:tcW w:w="2528" w:type="dxa"/>
            <w:vMerge/>
            <w:shd w:val="clear" w:color="auto" w:fill="auto"/>
            <w:tcMar>
              <w:top w:w="0" w:type="dxa"/>
              <w:left w:w="149" w:type="dxa"/>
              <w:bottom w:w="0" w:type="dxa"/>
              <w:right w:w="149" w:type="dxa"/>
            </w:tcMar>
            <w:vAlign w:val="center"/>
          </w:tcPr>
          <w:p w14:paraId="0256EC5B" w14:textId="77777777" w:rsidR="00554604" w:rsidRPr="00554604" w:rsidRDefault="00554604" w:rsidP="00554604">
            <w:pPr>
              <w:rPr>
                <w:sz w:val="22"/>
                <w:szCs w:val="22"/>
              </w:rPr>
            </w:pPr>
          </w:p>
        </w:tc>
        <w:tc>
          <w:tcPr>
            <w:tcW w:w="1879" w:type="dxa"/>
            <w:shd w:val="clear" w:color="auto" w:fill="auto"/>
            <w:tcMar>
              <w:top w:w="0" w:type="dxa"/>
              <w:left w:w="149" w:type="dxa"/>
              <w:bottom w:w="0" w:type="dxa"/>
              <w:right w:w="149" w:type="dxa"/>
            </w:tcMar>
            <w:vAlign w:val="center"/>
          </w:tcPr>
          <w:p w14:paraId="5BB60831" w14:textId="4762CE0E" w:rsidR="00554604" w:rsidRPr="00554604" w:rsidRDefault="00554604" w:rsidP="00554604">
            <w:pPr>
              <w:spacing w:before="100" w:beforeAutospacing="1" w:after="100" w:afterAutospacing="1"/>
              <w:jc w:val="center"/>
              <w:rPr>
                <w:sz w:val="22"/>
                <w:szCs w:val="22"/>
              </w:rPr>
            </w:pPr>
            <w:r w:rsidRPr="00554604">
              <w:rPr>
                <w:sz w:val="22"/>
                <w:szCs w:val="22"/>
              </w:rPr>
              <w:t xml:space="preserve">одноставочный руб./Гкал </w:t>
            </w:r>
          </w:p>
        </w:tc>
        <w:tc>
          <w:tcPr>
            <w:tcW w:w="3511" w:type="dxa"/>
            <w:shd w:val="clear" w:color="auto" w:fill="auto"/>
            <w:tcMar>
              <w:top w:w="0" w:type="dxa"/>
              <w:left w:w="149" w:type="dxa"/>
              <w:bottom w:w="0" w:type="dxa"/>
              <w:right w:w="149" w:type="dxa"/>
            </w:tcMar>
            <w:vAlign w:val="center"/>
          </w:tcPr>
          <w:p w14:paraId="7165354A" w14:textId="0202145D" w:rsidR="00554604" w:rsidRPr="00554604" w:rsidRDefault="00554604" w:rsidP="00554604">
            <w:pPr>
              <w:pStyle w:val="formattext0"/>
              <w:spacing w:before="0" w:beforeAutospacing="0" w:after="0" w:afterAutospacing="0"/>
              <w:ind w:firstLine="0"/>
              <w:jc w:val="center"/>
              <w:textAlignment w:val="baseline"/>
              <w:rPr>
                <w:sz w:val="22"/>
                <w:szCs w:val="22"/>
              </w:rPr>
            </w:pPr>
            <w:r w:rsidRPr="00554604">
              <w:rPr>
                <w:sz w:val="22"/>
                <w:szCs w:val="22"/>
              </w:rPr>
              <w:t xml:space="preserve">2021 </w:t>
            </w:r>
          </w:p>
        </w:tc>
        <w:tc>
          <w:tcPr>
            <w:tcW w:w="1294" w:type="dxa"/>
            <w:shd w:val="clear" w:color="auto" w:fill="auto"/>
            <w:tcMar>
              <w:top w:w="0" w:type="dxa"/>
              <w:left w:w="149" w:type="dxa"/>
              <w:bottom w:w="0" w:type="dxa"/>
              <w:right w:w="149" w:type="dxa"/>
            </w:tcMar>
            <w:vAlign w:val="center"/>
          </w:tcPr>
          <w:p w14:paraId="52BA4188" w14:textId="71FC9442" w:rsidR="00554604" w:rsidRPr="00554604" w:rsidRDefault="00554604" w:rsidP="00554604">
            <w:pPr>
              <w:pStyle w:val="formattext0"/>
              <w:spacing w:before="0" w:beforeAutospacing="0" w:after="0" w:afterAutospacing="0"/>
              <w:ind w:firstLine="0"/>
              <w:jc w:val="center"/>
              <w:textAlignment w:val="baseline"/>
              <w:rPr>
                <w:sz w:val="22"/>
                <w:szCs w:val="22"/>
              </w:rPr>
            </w:pPr>
            <w:r w:rsidRPr="00554604">
              <w:rPr>
                <w:sz w:val="22"/>
                <w:szCs w:val="22"/>
              </w:rPr>
              <w:t xml:space="preserve">1 714,03 </w:t>
            </w:r>
          </w:p>
        </w:tc>
      </w:tr>
    </w:tbl>
    <w:p w14:paraId="2EBE7764" w14:textId="77777777" w:rsidR="00A25BF3" w:rsidRDefault="00A25BF3"/>
    <w:p w14:paraId="5323721E" w14:textId="5FB984D7" w:rsidR="00554604" w:rsidRPr="009E4337" w:rsidRDefault="00554604" w:rsidP="00554604">
      <w:pPr>
        <w:pStyle w:val="Affa"/>
        <w:ind w:firstLine="0"/>
      </w:pPr>
      <w:r w:rsidRPr="009E4337">
        <w:t xml:space="preserve">Таблица </w:t>
      </w:r>
      <w:r w:rsidRPr="009E4337">
        <w:fldChar w:fldCharType="begin"/>
      </w:r>
      <w:r w:rsidRPr="009E4337">
        <w:instrText xml:space="preserve"> SEQ Таблица \* ARABIC </w:instrText>
      </w:r>
      <w:r w:rsidRPr="009E4337">
        <w:fldChar w:fldCharType="separate"/>
      </w:r>
      <w:r w:rsidR="00421AC7">
        <w:rPr>
          <w:noProof/>
        </w:rPr>
        <w:t>31</w:t>
      </w:r>
      <w:r w:rsidRPr="009E4337">
        <w:rPr>
          <w:noProof/>
        </w:rPr>
        <w:fldChar w:fldCharType="end"/>
      </w:r>
      <w:r w:rsidRPr="009E4337">
        <w:t xml:space="preserve"> - </w:t>
      </w:r>
      <w:r>
        <w:t>Т</w:t>
      </w:r>
      <w:r w:rsidRPr="00554604">
        <w:t>арифы на тепловую энергию (мощность), поставляемую на территории муниципального района "</w:t>
      </w:r>
      <w:r>
        <w:t>С</w:t>
      </w:r>
      <w:r w:rsidRPr="00554604">
        <w:t xml:space="preserve">ретенский район" </w:t>
      </w:r>
      <w:r>
        <w:t>З</w:t>
      </w:r>
      <w:r w:rsidRPr="00554604">
        <w:t xml:space="preserve">абайкальского края, на </w:t>
      </w:r>
      <w:r>
        <w:t>2022-2023</w:t>
      </w:r>
      <w:r w:rsidRPr="00554604">
        <w:t xml:space="preserve"> год</w:t>
      </w:r>
      <w:r>
        <w:t xml:space="preserve">, утв. приказу Региональной службы по тарифам и ценообразованию Забайкальского края от </w:t>
      </w:r>
      <w:r w:rsidRPr="00554604">
        <w:t>13 декабря 2021 г. N 655-НПА</w:t>
      </w:r>
    </w:p>
    <w:tbl>
      <w:tblPr>
        <w:tblStyle w:val="af6"/>
        <w:tblW w:w="4973" w:type="pct"/>
        <w:tblLook w:val="04A0" w:firstRow="1" w:lastRow="0" w:firstColumn="1" w:lastColumn="0" w:noHBand="0" w:noVBand="1"/>
      </w:tblPr>
      <w:tblGrid>
        <w:gridCol w:w="571"/>
        <w:gridCol w:w="2400"/>
        <w:gridCol w:w="2833"/>
        <w:gridCol w:w="1059"/>
        <w:gridCol w:w="1998"/>
        <w:gridCol w:w="1222"/>
      </w:tblGrid>
      <w:tr w:rsidR="00554604" w:rsidRPr="00554604" w14:paraId="6761E0F3" w14:textId="77777777" w:rsidTr="00554604">
        <w:tc>
          <w:tcPr>
            <w:tcW w:w="283" w:type="pct"/>
            <w:vMerge w:val="restart"/>
          </w:tcPr>
          <w:p w14:paraId="0E798359" w14:textId="77777777" w:rsidR="00554604" w:rsidRPr="00554604" w:rsidRDefault="00554604" w:rsidP="00ED2432">
            <w:pPr>
              <w:pStyle w:val="Affa"/>
              <w:ind w:firstLine="0"/>
              <w:rPr>
                <w:sz w:val="22"/>
                <w:szCs w:val="22"/>
              </w:rPr>
            </w:pPr>
            <w:r w:rsidRPr="00554604">
              <w:rPr>
                <w:sz w:val="22"/>
                <w:szCs w:val="22"/>
              </w:rPr>
              <w:t xml:space="preserve">N п/п </w:t>
            </w:r>
          </w:p>
        </w:tc>
        <w:tc>
          <w:tcPr>
            <w:tcW w:w="1190" w:type="pct"/>
            <w:vMerge w:val="restart"/>
          </w:tcPr>
          <w:p w14:paraId="66B0AC92" w14:textId="77777777" w:rsidR="00554604" w:rsidRPr="00554604" w:rsidRDefault="00554604" w:rsidP="00ED2432">
            <w:pPr>
              <w:pStyle w:val="Affa"/>
              <w:ind w:firstLine="0"/>
              <w:rPr>
                <w:sz w:val="22"/>
                <w:szCs w:val="22"/>
              </w:rPr>
            </w:pPr>
            <w:r w:rsidRPr="00554604">
              <w:rPr>
                <w:sz w:val="22"/>
                <w:szCs w:val="22"/>
              </w:rPr>
              <w:t xml:space="preserve">Наименование регулируемой организации </w:t>
            </w:r>
          </w:p>
        </w:tc>
        <w:tc>
          <w:tcPr>
            <w:tcW w:w="1405" w:type="pct"/>
            <w:vMerge w:val="restart"/>
          </w:tcPr>
          <w:p w14:paraId="22D94292" w14:textId="77777777" w:rsidR="00554604" w:rsidRPr="00554604" w:rsidRDefault="00554604" w:rsidP="00ED2432">
            <w:pPr>
              <w:pStyle w:val="Affa"/>
              <w:ind w:firstLine="0"/>
              <w:rPr>
                <w:sz w:val="22"/>
                <w:szCs w:val="22"/>
              </w:rPr>
            </w:pPr>
            <w:r w:rsidRPr="00554604">
              <w:rPr>
                <w:sz w:val="22"/>
                <w:szCs w:val="22"/>
              </w:rPr>
              <w:t xml:space="preserve">Вид тарифа </w:t>
            </w:r>
          </w:p>
        </w:tc>
        <w:tc>
          <w:tcPr>
            <w:tcW w:w="525" w:type="pct"/>
            <w:vMerge w:val="restart"/>
          </w:tcPr>
          <w:p w14:paraId="03DB933D" w14:textId="77777777" w:rsidR="00554604" w:rsidRPr="00554604" w:rsidRDefault="00554604" w:rsidP="00ED2432">
            <w:pPr>
              <w:pStyle w:val="Affa"/>
              <w:ind w:firstLine="0"/>
              <w:rPr>
                <w:sz w:val="22"/>
                <w:szCs w:val="22"/>
              </w:rPr>
            </w:pPr>
            <w:r w:rsidRPr="00554604">
              <w:rPr>
                <w:sz w:val="22"/>
                <w:szCs w:val="22"/>
              </w:rPr>
              <w:t xml:space="preserve">Год </w:t>
            </w:r>
          </w:p>
        </w:tc>
        <w:tc>
          <w:tcPr>
            <w:tcW w:w="1597" w:type="pct"/>
            <w:gridSpan w:val="2"/>
            <w:tcBorders>
              <w:right w:val="single" w:sz="4" w:space="0" w:color="auto"/>
            </w:tcBorders>
          </w:tcPr>
          <w:p w14:paraId="19AC477B" w14:textId="77777777" w:rsidR="00554604" w:rsidRPr="00554604" w:rsidRDefault="00554604" w:rsidP="00ED2432">
            <w:pPr>
              <w:pStyle w:val="Affa"/>
              <w:ind w:firstLine="0"/>
              <w:rPr>
                <w:sz w:val="22"/>
                <w:szCs w:val="22"/>
              </w:rPr>
            </w:pPr>
            <w:r w:rsidRPr="00554604">
              <w:rPr>
                <w:sz w:val="22"/>
                <w:szCs w:val="22"/>
              </w:rPr>
              <w:t xml:space="preserve">Вид теплоносителя </w:t>
            </w:r>
          </w:p>
          <w:p w14:paraId="013EF5A1" w14:textId="77777777" w:rsidR="00554604" w:rsidRPr="00554604" w:rsidRDefault="00554604" w:rsidP="00ED2432">
            <w:pPr>
              <w:pStyle w:val="Affa"/>
              <w:ind w:firstLine="0"/>
              <w:rPr>
                <w:sz w:val="22"/>
                <w:szCs w:val="22"/>
              </w:rPr>
            </w:pPr>
            <w:r w:rsidRPr="00554604">
              <w:rPr>
                <w:sz w:val="22"/>
                <w:szCs w:val="22"/>
              </w:rPr>
              <w:t>Вода</w:t>
            </w:r>
          </w:p>
        </w:tc>
      </w:tr>
      <w:tr w:rsidR="00554604" w:rsidRPr="00554604" w14:paraId="3F18EF0D" w14:textId="77777777" w:rsidTr="00554604">
        <w:tc>
          <w:tcPr>
            <w:tcW w:w="283" w:type="pct"/>
            <w:vMerge/>
          </w:tcPr>
          <w:p w14:paraId="30FFC4B6" w14:textId="77777777" w:rsidR="00554604" w:rsidRPr="00554604" w:rsidRDefault="00554604" w:rsidP="00ED2432">
            <w:pPr>
              <w:pStyle w:val="Affa"/>
              <w:ind w:firstLine="0"/>
              <w:rPr>
                <w:sz w:val="22"/>
                <w:szCs w:val="22"/>
              </w:rPr>
            </w:pPr>
          </w:p>
        </w:tc>
        <w:tc>
          <w:tcPr>
            <w:tcW w:w="1190" w:type="pct"/>
            <w:vMerge/>
          </w:tcPr>
          <w:p w14:paraId="5F2A57C7" w14:textId="77777777" w:rsidR="00554604" w:rsidRPr="00554604" w:rsidRDefault="00554604" w:rsidP="00ED2432">
            <w:pPr>
              <w:pStyle w:val="Affa"/>
              <w:ind w:firstLine="0"/>
              <w:rPr>
                <w:sz w:val="22"/>
                <w:szCs w:val="22"/>
              </w:rPr>
            </w:pPr>
          </w:p>
        </w:tc>
        <w:tc>
          <w:tcPr>
            <w:tcW w:w="1405" w:type="pct"/>
            <w:vMerge/>
          </w:tcPr>
          <w:p w14:paraId="76764914" w14:textId="77777777" w:rsidR="00554604" w:rsidRPr="00554604" w:rsidRDefault="00554604" w:rsidP="00ED2432">
            <w:pPr>
              <w:pStyle w:val="Affa"/>
              <w:ind w:firstLine="0"/>
              <w:rPr>
                <w:sz w:val="22"/>
                <w:szCs w:val="22"/>
              </w:rPr>
            </w:pPr>
          </w:p>
        </w:tc>
        <w:tc>
          <w:tcPr>
            <w:tcW w:w="525" w:type="pct"/>
            <w:vMerge/>
          </w:tcPr>
          <w:p w14:paraId="32DE71A9" w14:textId="77777777" w:rsidR="00554604" w:rsidRPr="00554604" w:rsidRDefault="00554604" w:rsidP="00ED2432">
            <w:pPr>
              <w:pStyle w:val="Affa"/>
              <w:ind w:firstLine="0"/>
              <w:rPr>
                <w:sz w:val="22"/>
                <w:szCs w:val="22"/>
              </w:rPr>
            </w:pPr>
          </w:p>
        </w:tc>
        <w:tc>
          <w:tcPr>
            <w:tcW w:w="991" w:type="pct"/>
          </w:tcPr>
          <w:p w14:paraId="1ABB41BB" w14:textId="77777777" w:rsidR="00554604" w:rsidRPr="00554604" w:rsidRDefault="00554604" w:rsidP="00ED2432">
            <w:pPr>
              <w:pStyle w:val="Affa"/>
              <w:ind w:firstLine="0"/>
              <w:jc w:val="center"/>
              <w:rPr>
                <w:sz w:val="22"/>
                <w:szCs w:val="22"/>
              </w:rPr>
            </w:pPr>
            <w:r w:rsidRPr="00554604">
              <w:rPr>
                <w:sz w:val="22"/>
                <w:szCs w:val="22"/>
              </w:rPr>
              <w:t xml:space="preserve">1 января 30 июня </w:t>
            </w:r>
          </w:p>
        </w:tc>
        <w:tc>
          <w:tcPr>
            <w:tcW w:w="606" w:type="pct"/>
            <w:tcBorders>
              <w:right w:val="single" w:sz="4" w:space="0" w:color="auto"/>
            </w:tcBorders>
          </w:tcPr>
          <w:p w14:paraId="1CD5548A" w14:textId="77777777" w:rsidR="00554604" w:rsidRPr="00554604" w:rsidRDefault="00554604" w:rsidP="00ED2432">
            <w:pPr>
              <w:pStyle w:val="Affa"/>
              <w:ind w:firstLine="0"/>
              <w:jc w:val="center"/>
              <w:rPr>
                <w:sz w:val="22"/>
                <w:szCs w:val="22"/>
              </w:rPr>
            </w:pPr>
            <w:r w:rsidRPr="00554604">
              <w:rPr>
                <w:sz w:val="22"/>
                <w:szCs w:val="22"/>
              </w:rPr>
              <w:t xml:space="preserve">1 июля 31 декабря </w:t>
            </w:r>
          </w:p>
        </w:tc>
      </w:tr>
      <w:tr w:rsidR="00554604" w:rsidRPr="00554604" w14:paraId="5A90C6C3" w14:textId="77777777" w:rsidTr="00554604">
        <w:tc>
          <w:tcPr>
            <w:tcW w:w="283" w:type="pct"/>
            <w:vMerge w:val="restart"/>
          </w:tcPr>
          <w:p w14:paraId="5363E60F" w14:textId="77777777" w:rsidR="00554604" w:rsidRPr="00554604" w:rsidRDefault="00554604" w:rsidP="00ED2432">
            <w:pPr>
              <w:pStyle w:val="Affa"/>
              <w:ind w:firstLine="0"/>
              <w:rPr>
                <w:sz w:val="22"/>
                <w:szCs w:val="22"/>
              </w:rPr>
            </w:pPr>
            <w:r w:rsidRPr="00554604">
              <w:rPr>
                <w:sz w:val="22"/>
                <w:szCs w:val="22"/>
              </w:rPr>
              <w:t>1.</w:t>
            </w:r>
          </w:p>
        </w:tc>
        <w:tc>
          <w:tcPr>
            <w:tcW w:w="1190" w:type="pct"/>
            <w:vMerge w:val="restart"/>
          </w:tcPr>
          <w:p w14:paraId="3A7DB5D3" w14:textId="62E32770" w:rsidR="00554604" w:rsidRPr="00554604" w:rsidRDefault="00554604" w:rsidP="00ED2432">
            <w:pPr>
              <w:pStyle w:val="Affa"/>
              <w:ind w:firstLine="0"/>
              <w:rPr>
                <w:sz w:val="22"/>
                <w:szCs w:val="22"/>
              </w:rPr>
            </w:pPr>
            <w:r w:rsidRPr="00554604">
              <w:rPr>
                <w:sz w:val="22"/>
                <w:szCs w:val="22"/>
              </w:rPr>
              <w:t>Сельское поселение "Дунаевское" (теплоснабжающая организация  - ООО «Благоустройство+»)</w:t>
            </w:r>
          </w:p>
        </w:tc>
        <w:tc>
          <w:tcPr>
            <w:tcW w:w="3527" w:type="pct"/>
            <w:gridSpan w:val="4"/>
          </w:tcPr>
          <w:p w14:paraId="03B53A78" w14:textId="77777777" w:rsidR="00554604" w:rsidRPr="00554604" w:rsidRDefault="00554604" w:rsidP="00ED2432">
            <w:pPr>
              <w:pStyle w:val="formattext0"/>
              <w:spacing w:before="0" w:beforeAutospacing="0" w:after="0" w:afterAutospacing="0"/>
              <w:ind w:firstLine="0"/>
              <w:jc w:val="center"/>
              <w:rPr>
                <w:sz w:val="22"/>
                <w:szCs w:val="22"/>
              </w:rPr>
            </w:pPr>
            <w:r w:rsidRPr="00554604">
              <w:rPr>
                <w:sz w:val="22"/>
                <w:szCs w:val="22"/>
              </w:rPr>
              <w:t xml:space="preserve">Для потребителей, в случае отсутствия дифференциации тарифов по схеме подключения </w:t>
            </w:r>
          </w:p>
        </w:tc>
      </w:tr>
      <w:tr w:rsidR="00554604" w:rsidRPr="00554604" w14:paraId="30F90F9C" w14:textId="77777777" w:rsidTr="00554604">
        <w:tc>
          <w:tcPr>
            <w:tcW w:w="283" w:type="pct"/>
            <w:vMerge/>
          </w:tcPr>
          <w:p w14:paraId="7F261761" w14:textId="77777777" w:rsidR="00554604" w:rsidRPr="00554604" w:rsidRDefault="00554604" w:rsidP="00554604">
            <w:pPr>
              <w:pStyle w:val="Affa"/>
              <w:ind w:firstLine="0"/>
              <w:rPr>
                <w:sz w:val="22"/>
                <w:szCs w:val="22"/>
              </w:rPr>
            </w:pPr>
          </w:p>
        </w:tc>
        <w:tc>
          <w:tcPr>
            <w:tcW w:w="1190" w:type="pct"/>
            <w:vMerge/>
          </w:tcPr>
          <w:p w14:paraId="735BDDB2" w14:textId="77777777" w:rsidR="00554604" w:rsidRPr="00554604" w:rsidRDefault="00554604" w:rsidP="00554604">
            <w:pPr>
              <w:pStyle w:val="Affa"/>
              <w:ind w:firstLine="0"/>
              <w:rPr>
                <w:sz w:val="22"/>
                <w:szCs w:val="22"/>
              </w:rPr>
            </w:pPr>
          </w:p>
        </w:tc>
        <w:tc>
          <w:tcPr>
            <w:tcW w:w="1405" w:type="pct"/>
            <w:vMerge w:val="restart"/>
          </w:tcPr>
          <w:p w14:paraId="2654E070" w14:textId="77777777" w:rsidR="00554604" w:rsidRPr="00554604" w:rsidRDefault="00554604" w:rsidP="00554604">
            <w:pPr>
              <w:pStyle w:val="Affa"/>
              <w:ind w:firstLine="0"/>
              <w:rPr>
                <w:sz w:val="22"/>
                <w:szCs w:val="22"/>
              </w:rPr>
            </w:pPr>
            <w:r w:rsidRPr="00554604">
              <w:rPr>
                <w:sz w:val="22"/>
                <w:szCs w:val="22"/>
              </w:rPr>
              <w:t xml:space="preserve">одноставочный, руб./Гкал </w:t>
            </w:r>
          </w:p>
        </w:tc>
        <w:tc>
          <w:tcPr>
            <w:tcW w:w="525" w:type="pct"/>
          </w:tcPr>
          <w:p w14:paraId="2132FC62" w14:textId="59892E59" w:rsidR="00554604" w:rsidRPr="00554604" w:rsidRDefault="00554604" w:rsidP="00554604">
            <w:pPr>
              <w:pStyle w:val="Affa"/>
              <w:ind w:firstLine="0"/>
              <w:rPr>
                <w:sz w:val="22"/>
                <w:szCs w:val="22"/>
              </w:rPr>
            </w:pPr>
            <w:r w:rsidRPr="00554604">
              <w:rPr>
                <w:sz w:val="22"/>
                <w:szCs w:val="22"/>
              </w:rPr>
              <w:t xml:space="preserve">2022 </w:t>
            </w:r>
          </w:p>
        </w:tc>
        <w:tc>
          <w:tcPr>
            <w:tcW w:w="991" w:type="pct"/>
          </w:tcPr>
          <w:p w14:paraId="3C091152" w14:textId="40334BB0" w:rsidR="00554604" w:rsidRPr="00554604" w:rsidRDefault="00554604" w:rsidP="00554604">
            <w:pPr>
              <w:pStyle w:val="formattext0"/>
              <w:spacing w:before="0" w:beforeAutospacing="0" w:after="0" w:afterAutospacing="0"/>
              <w:ind w:firstLine="0"/>
              <w:jc w:val="center"/>
              <w:rPr>
                <w:sz w:val="22"/>
                <w:szCs w:val="22"/>
              </w:rPr>
            </w:pPr>
            <w:r w:rsidRPr="00554604">
              <w:rPr>
                <w:sz w:val="22"/>
                <w:szCs w:val="22"/>
              </w:rPr>
              <w:t xml:space="preserve">3 670,81 </w:t>
            </w:r>
          </w:p>
        </w:tc>
        <w:tc>
          <w:tcPr>
            <w:tcW w:w="606" w:type="pct"/>
          </w:tcPr>
          <w:p w14:paraId="42EA48D6" w14:textId="03775F25" w:rsidR="00554604" w:rsidRPr="00554604" w:rsidRDefault="00554604" w:rsidP="00554604">
            <w:pPr>
              <w:pStyle w:val="formattext0"/>
              <w:spacing w:before="0" w:beforeAutospacing="0" w:after="0" w:afterAutospacing="0"/>
              <w:ind w:firstLine="0"/>
              <w:jc w:val="center"/>
              <w:rPr>
                <w:sz w:val="22"/>
                <w:szCs w:val="22"/>
              </w:rPr>
            </w:pPr>
            <w:r w:rsidRPr="00554604">
              <w:rPr>
                <w:sz w:val="22"/>
                <w:szCs w:val="22"/>
              </w:rPr>
              <w:t xml:space="preserve">4 221,43 </w:t>
            </w:r>
          </w:p>
        </w:tc>
      </w:tr>
      <w:tr w:rsidR="00554604" w:rsidRPr="00554604" w14:paraId="79487BE3" w14:textId="77777777" w:rsidTr="00554604">
        <w:tc>
          <w:tcPr>
            <w:tcW w:w="283" w:type="pct"/>
            <w:vMerge/>
          </w:tcPr>
          <w:p w14:paraId="6EADDBC3" w14:textId="77777777" w:rsidR="00554604" w:rsidRPr="00554604" w:rsidRDefault="00554604" w:rsidP="00554604">
            <w:pPr>
              <w:pStyle w:val="Affa"/>
              <w:ind w:firstLine="0"/>
              <w:rPr>
                <w:sz w:val="22"/>
                <w:szCs w:val="22"/>
              </w:rPr>
            </w:pPr>
          </w:p>
        </w:tc>
        <w:tc>
          <w:tcPr>
            <w:tcW w:w="1190" w:type="pct"/>
            <w:vMerge/>
          </w:tcPr>
          <w:p w14:paraId="1ED4B6F6" w14:textId="77777777" w:rsidR="00554604" w:rsidRPr="00554604" w:rsidRDefault="00554604" w:rsidP="00554604">
            <w:pPr>
              <w:pStyle w:val="Affa"/>
              <w:ind w:firstLine="0"/>
              <w:rPr>
                <w:sz w:val="22"/>
                <w:szCs w:val="22"/>
              </w:rPr>
            </w:pPr>
          </w:p>
        </w:tc>
        <w:tc>
          <w:tcPr>
            <w:tcW w:w="1405" w:type="pct"/>
            <w:vMerge/>
          </w:tcPr>
          <w:p w14:paraId="617BBD3A" w14:textId="77777777" w:rsidR="00554604" w:rsidRPr="00554604" w:rsidRDefault="00554604" w:rsidP="00554604">
            <w:pPr>
              <w:pStyle w:val="Affa"/>
              <w:ind w:firstLine="0"/>
              <w:rPr>
                <w:sz w:val="22"/>
                <w:szCs w:val="22"/>
              </w:rPr>
            </w:pPr>
          </w:p>
        </w:tc>
        <w:tc>
          <w:tcPr>
            <w:tcW w:w="525" w:type="pct"/>
          </w:tcPr>
          <w:p w14:paraId="63174D4F" w14:textId="55491029" w:rsidR="00554604" w:rsidRPr="00554604" w:rsidRDefault="00554604" w:rsidP="00554604">
            <w:pPr>
              <w:pStyle w:val="Affa"/>
              <w:ind w:firstLine="0"/>
              <w:rPr>
                <w:sz w:val="22"/>
                <w:szCs w:val="22"/>
              </w:rPr>
            </w:pPr>
            <w:r w:rsidRPr="00554604">
              <w:rPr>
                <w:sz w:val="22"/>
                <w:szCs w:val="22"/>
              </w:rPr>
              <w:t xml:space="preserve">2023 </w:t>
            </w:r>
          </w:p>
        </w:tc>
        <w:tc>
          <w:tcPr>
            <w:tcW w:w="991" w:type="pct"/>
          </w:tcPr>
          <w:p w14:paraId="0FFDB77A" w14:textId="6EFDC6F0" w:rsidR="00554604" w:rsidRPr="00554604" w:rsidRDefault="00554604" w:rsidP="00554604">
            <w:pPr>
              <w:pStyle w:val="formattext0"/>
              <w:spacing w:before="0" w:beforeAutospacing="0" w:after="0" w:afterAutospacing="0"/>
              <w:ind w:firstLine="0"/>
              <w:jc w:val="center"/>
              <w:rPr>
                <w:sz w:val="22"/>
                <w:szCs w:val="22"/>
              </w:rPr>
            </w:pPr>
            <w:r w:rsidRPr="00554604">
              <w:rPr>
                <w:sz w:val="22"/>
                <w:szCs w:val="22"/>
              </w:rPr>
              <w:t xml:space="preserve">4 221,43 </w:t>
            </w:r>
          </w:p>
        </w:tc>
        <w:tc>
          <w:tcPr>
            <w:tcW w:w="606" w:type="pct"/>
          </w:tcPr>
          <w:p w14:paraId="13748CC1" w14:textId="18C5E16C" w:rsidR="00554604" w:rsidRPr="00554604" w:rsidRDefault="00554604" w:rsidP="00554604">
            <w:pPr>
              <w:pStyle w:val="formattext0"/>
              <w:spacing w:before="0" w:beforeAutospacing="0" w:after="0" w:afterAutospacing="0"/>
              <w:ind w:firstLine="0"/>
              <w:jc w:val="center"/>
              <w:rPr>
                <w:sz w:val="22"/>
                <w:szCs w:val="22"/>
              </w:rPr>
            </w:pPr>
            <w:r w:rsidRPr="00554604">
              <w:rPr>
                <w:sz w:val="22"/>
                <w:szCs w:val="22"/>
              </w:rPr>
              <w:t xml:space="preserve">4 854,65 </w:t>
            </w:r>
          </w:p>
        </w:tc>
      </w:tr>
      <w:tr w:rsidR="00554604" w:rsidRPr="00554604" w14:paraId="58AAF6B4" w14:textId="77777777" w:rsidTr="00554604">
        <w:tc>
          <w:tcPr>
            <w:tcW w:w="283" w:type="pct"/>
            <w:vMerge/>
          </w:tcPr>
          <w:p w14:paraId="5DD8B3A7" w14:textId="77777777" w:rsidR="00554604" w:rsidRPr="00554604" w:rsidRDefault="00554604" w:rsidP="00554604">
            <w:pPr>
              <w:jc w:val="left"/>
              <w:rPr>
                <w:sz w:val="22"/>
                <w:szCs w:val="22"/>
              </w:rPr>
            </w:pPr>
          </w:p>
        </w:tc>
        <w:tc>
          <w:tcPr>
            <w:tcW w:w="1190" w:type="pct"/>
            <w:vMerge/>
          </w:tcPr>
          <w:p w14:paraId="5D7101A8" w14:textId="77777777" w:rsidR="00554604" w:rsidRPr="00554604" w:rsidRDefault="00554604" w:rsidP="00554604">
            <w:pPr>
              <w:pStyle w:val="Affa"/>
              <w:ind w:firstLine="0"/>
              <w:rPr>
                <w:sz w:val="22"/>
                <w:szCs w:val="22"/>
              </w:rPr>
            </w:pPr>
          </w:p>
        </w:tc>
        <w:tc>
          <w:tcPr>
            <w:tcW w:w="1405" w:type="pct"/>
          </w:tcPr>
          <w:p w14:paraId="53596AC3" w14:textId="77777777" w:rsidR="00554604" w:rsidRPr="00554604" w:rsidRDefault="00554604" w:rsidP="00554604">
            <w:pPr>
              <w:pStyle w:val="Affa"/>
              <w:ind w:firstLine="0"/>
              <w:rPr>
                <w:sz w:val="22"/>
                <w:szCs w:val="22"/>
              </w:rPr>
            </w:pPr>
            <w:r w:rsidRPr="00554604">
              <w:rPr>
                <w:sz w:val="22"/>
                <w:szCs w:val="22"/>
              </w:rPr>
              <w:t xml:space="preserve">Население </w:t>
            </w:r>
          </w:p>
        </w:tc>
        <w:tc>
          <w:tcPr>
            <w:tcW w:w="525" w:type="pct"/>
          </w:tcPr>
          <w:p w14:paraId="2861A7CA" w14:textId="77777777" w:rsidR="00554604" w:rsidRPr="00554604" w:rsidRDefault="00554604" w:rsidP="00554604">
            <w:pPr>
              <w:pStyle w:val="Affa"/>
              <w:ind w:firstLine="0"/>
              <w:rPr>
                <w:sz w:val="22"/>
                <w:szCs w:val="22"/>
              </w:rPr>
            </w:pPr>
          </w:p>
        </w:tc>
        <w:tc>
          <w:tcPr>
            <w:tcW w:w="991" w:type="pct"/>
          </w:tcPr>
          <w:p w14:paraId="456EA7E8" w14:textId="77777777" w:rsidR="00554604" w:rsidRPr="00554604" w:rsidRDefault="00554604" w:rsidP="00554604">
            <w:pPr>
              <w:pStyle w:val="formattext0"/>
              <w:spacing w:before="0" w:beforeAutospacing="0" w:after="0" w:afterAutospacing="0"/>
              <w:ind w:firstLine="0"/>
              <w:jc w:val="center"/>
              <w:rPr>
                <w:sz w:val="22"/>
                <w:szCs w:val="22"/>
              </w:rPr>
            </w:pPr>
          </w:p>
        </w:tc>
        <w:tc>
          <w:tcPr>
            <w:tcW w:w="606" w:type="pct"/>
          </w:tcPr>
          <w:p w14:paraId="412C399C" w14:textId="77777777" w:rsidR="00554604" w:rsidRPr="00554604" w:rsidRDefault="00554604" w:rsidP="00554604">
            <w:pPr>
              <w:pStyle w:val="formattext0"/>
              <w:spacing w:before="0" w:beforeAutospacing="0" w:after="0" w:afterAutospacing="0"/>
              <w:ind w:firstLine="0"/>
              <w:jc w:val="center"/>
              <w:rPr>
                <w:sz w:val="22"/>
                <w:szCs w:val="22"/>
              </w:rPr>
            </w:pPr>
          </w:p>
        </w:tc>
      </w:tr>
      <w:tr w:rsidR="00554604" w:rsidRPr="00554604" w14:paraId="424018C5" w14:textId="77777777" w:rsidTr="00554604">
        <w:tc>
          <w:tcPr>
            <w:tcW w:w="283" w:type="pct"/>
            <w:vMerge/>
          </w:tcPr>
          <w:p w14:paraId="31C739D9" w14:textId="77777777" w:rsidR="00554604" w:rsidRPr="00554604" w:rsidRDefault="00554604" w:rsidP="00554604">
            <w:pPr>
              <w:pStyle w:val="Affa"/>
              <w:ind w:firstLine="0"/>
              <w:rPr>
                <w:sz w:val="22"/>
                <w:szCs w:val="22"/>
              </w:rPr>
            </w:pPr>
          </w:p>
        </w:tc>
        <w:tc>
          <w:tcPr>
            <w:tcW w:w="1190" w:type="pct"/>
            <w:vMerge/>
          </w:tcPr>
          <w:p w14:paraId="4303073C" w14:textId="77777777" w:rsidR="00554604" w:rsidRPr="00554604" w:rsidRDefault="00554604" w:rsidP="00554604">
            <w:pPr>
              <w:pStyle w:val="Affa"/>
              <w:ind w:firstLine="0"/>
              <w:rPr>
                <w:sz w:val="22"/>
                <w:szCs w:val="22"/>
              </w:rPr>
            </w:pPr>
          </w:p>
        </w:tc>
        <w:tc>
          <w:tcPr>
            <w:tcW w:w="1405" w:type="pct"/>
            <w:vMerge w:val="restart"/>
          </w:tcPr>
          <w:p w14:paraId="6639549F" w14:textId="77777777" w:rsidR="00554604" w:rsidRPr="00554604" w:rsidRDefault="00554604" w:rsidP="00554604">
            <w:pPr>
              <w:pStyle w:val="Affa"/>
              <w:ind w:firstLine="0"/>
              <w:rPr>
                <w:sz w:val="22"/>
                <w:szCs w:val="22"/>
              </w:rPr>
            </w:pPr>
            <w:r w:rsidRPr="00554604">
              <w:rPr>
                <w:sz w:val="22"/>
                <w:szCs w:val="22"/>
              </w:rPr>
              <w:t xml:space="preserve">одноставочный, руб./Гкал </w:t>
            </w:r>
          </w:p>
        </w:tc>
        <w:tc>
          <w:tcPr>
            <w:tcW w:w="525" w:type="pct"/>
          </w:tcPr>
          <w:p w14:paraId="40705112" w14:textId="0BA240B1" w:rsidR="00554604" w:rsidRPr="00554604" w:rsidRDefault="00554604" w:rsidP="00554604">
            <w:pPr>
              <w:pStyle w:val="Affa"/>
              <w:ind w:firstLine="0"/>
              <w:rPr>
                <w:sz w:val="22"/>
                <w:szCs w:val="22"/>
              </w:rPr>
            </w:pPr>
            <w:r w:rsidRPr="00554604">
              <w:rPr>
                <w:sz w:val="22"/>
                <w:szCs w:val="22"/>
              </w:rPr>
              <w:t xml:space="preserve">2022 </w:t>
            </w:r>
          </w:p>
        </w:tc>
        <w:tc>
          <w:tcPr>
            <w:tcW w:w="991" w:type="pct"/>
          </w:tcPr>
          <w:p w14:paraId="2FE2FC4D" w14:textId="75D820B9" w:rsidR="00554604" w:rsidRPr="00554604" w:rsidRDefault="00554604" w:rsidP="00554604">
            <w:pPr>
              <w:pStyle w:val="formattext0"/>
              <w:spacing w:before="0" w:beforeAutospacing="0" w:after="0" w:afterAutospacing="0"/>
              <w:ind w:firstLine="0"/>
              <w:jc w:val="center"/>
              <w:rPr>
                <w:sz w:val="22"/>
                <w:szCs w:val="22"/>
              </w:rPr>
            </w:pPr>
            <w:r w:rsidRPr="00554604">
              <w:rPr>
                <w:sz w:val="22"/>
                <w:szCs w:val="22"/>
              </w:rPr>
              <w:t xml:space="preserve">1 714,03 </w:t>
            </w:r>
          </w:p>
        </w:tc>
        <w:tc>
          <w:tcPr>
            <w:tcW w:w="606" w:type="pct"/>
          </w:tcPr>
          <w:p w14:paraId="31F5EADE" w14:textId="776D4865" w:rsidR="00554604" w:rsidRPr="00554604" w:rsidRDefault="00554604" w:rsidP="00554604">
            <w:pPr>
              <w:pStyle w:val="formattext0"/>
              <w:spacing w:before="0" w:beforeAutospacing="0" w:after="0" w:afterAutospacing="0"/>
              <w:ind w:firstLine="0"/>
              <w:jc w:val="center"/>
              <w:rPr>
                <w:sz w:val="22"/>
                <w:szCs w:val="22"/>
              </w:rPr>
            </w:pPr>
            <w:r w:rsidRPr="00554604">
              <w:rPr>
                <w:sz w:val="22"/>
                <w:szCs w:val="22"/>
              </w:rPr>
              <w:t xml:space="preserve">1 782,59 </w:t>
            </w:r>
          </w:p>
        </w:tc>
      </w:tr>
      <w:tr w:rsidR="00554604" w:rsidRPr="00554604" w14:paraId="43457650" w14:textId="77777777" w:rsidTr="00554604">
        <w:tc>
          <w:tcPr>
            <w:tcW w:w="283" w:type="pct"/>
            <w:vMerge/>
          </w:tcPr>
          <w:p w14:paraId="6C7E4ADE" w14:textId="77777777" w:rsidR="00554604" w:rsidRPr="00554604" w:rsidRDefault="00554604" w:rsidP="00554604">
            <w:pPr>
              <w:pStyle w:val="Affa"/>
              <w:ind w:firstLine="0"/>
              <w:rPr>
                <w:sz w:val="22"/>
                <w:szCs w:val="22"/>
              </w:rPr>
            </w:pPr>
          </w:p>
        </w:tc>
        <w:tc>
          <w:tcPr>
            <w:tcW w:w="1190" w:type="pct"/>
            <w:vMerge/>
          </w:tcPr>
          <w:p w14:paraId="440B182A" w14:textId="77777777" w:rsidR="00554604" w:rsidRPr="00554604" w:rsidRDefault="00554604" w:rsidP="00554604">
            <w:pPr>
              <w:pStyle w:val="Affa"/>
              <w:ind w:firstLine="0"/>
              <w:rPr>
                <w:sz w:val="22"/>
                <w:szCs w:val="22"/>
              </w:rPr>
            </w:pPr>
          </w:p>
        </w:tc>
        <w:tc>
          <w:tcPr>
            <w:tcW w:w="1405" w:type="pct"/>
            <w:vMerge/>
          </w:tcPr>
          <w:p w14:paraId="78AAE449" w14:textId="77777777" w:rsidR="00554604" w:rsidRPr="00554604" w:rsidRDefault="00554604" w:rsidP="00554604">
            <w:pPr>
              <w:pStyle w:val="Affa"/>
              <w:ind w:firstLine="0"/>
              <w:rPr>
                <w:sz w:val="22"/>
                <w:szCs w:val="22"/>
              </w:rPr>
            </w:pPr>
          </w:p>
        </w:tc>
        <w:tc>
          <w:tcPr>
            <w:tcW w:w="525" w:type="pct"/>
          </w:tcPr>
          <w:p w14:paraId="4F04CD57" w14:textId="46B8805C" w:rsidR="00554604" w:rsidRPr="00554604" w:rsidRDefault="00554604" w:rsidP="00554604">
            <w:pPr>
              <w:pStyle w:val="Affa"/>
              <w:ind w:firstLine="0"/>
              <w:rPr>
                <w:sz w:val="22"/>
                <w:szCs w:val="22"/>
              </w:rPr>
            </w:pPr>
            <w:r w:rsidRPr="00554604">
              <w:rPr>
                <w:sz w:val="22"/>
                <w:szCs w:val="22"/>
              </w:rPr>
              <w:t xml:space="preserve">2023 </w:t>
            </w:r>
          </w:p>
        </w:tc>
        <w:tc>
          <w:tcPr>
            <w:tcW w:w="991" w:type="pct"/>
          </w:tcPr>
          <w:p w14:paraId="06465029" w14:textId="2F213612" w:rsidR="00554604" w:rsidRPr="00554604" w:rsidRDefault="00554604" w:rsidP="00554604">
            <w:pPr>
              <w:pStyle w:val="formattext0"/>
              <w:spacing w:before="0" w:beforeAutospacing="0" w:after="0" w:afterAutospacing="0"/>
              <w:ind w:firstLine="0"/>
              <w:jc w:val="center"/>
              <w:rPr>
                <w:sz w:val="22"/>
                <w:szCs w:val="22"/>
              </w:rPr>
            </w:pPr>
            <w:r w:rsidRPr="00554604">
              <w:rPr>
                <w:sz w:val="22"/>
                <w:szCs w:val="22"/>
              </w:rPr>
              <w:t xml:space="preserve">1 782,59 </w:t>
            </w:r>
          </w:p>
        </w:tc>
        <w:tc>
          <w:tcPr>
            <w:tcW w:w="606" w:type="pct"/>
          </w:tcPr>
          <w:p w14:paraId="527DE84B" w14:textId="2824128D" w:rsidR="00554604" w:rsidRPr="00554604" w:rsidRDefault="00554604" w:rsidP="00554604">
            <w:pPr>
              <w:pStyle w:val="formattext0"/>
              <w:spacing w:before="0" w:beforeAutospacing="0" w:after="0" w:afterAutospacing="0"/>
              <w:ind w:firstLine="0"/>
              <w:jc w:val="center"/>
              <w:rPr>
                <w:sz w:val="22"/>
                <w:szCs w:val="22"/>
              </w:rPr>
            </w:pPr>
            <w:r w:rsidRPr="00554604">
              <w:rPr>
                <w:sz w:val="22"/>
                <w:szCs w:val="22"/>
              </w:rPr>
              <w:t xml:space="preserve">1 853,90 </w:t>
            </w:r>
          </w:p>
        </w:tc>
      </w:tr>
    </w:tbl>
    <w:p w14:paraId="043FEFD6" w14:textId="77777777" w:rsidR="00554604" w:rsidRDefault="00554604" w:rsidP="00554604"/>
    <w:p w14:paraId="4666A891" w14:textId="49A94DCA" w:rsidR="00554604" w:rsidRPr="009E4337" w:rsidRDefault="00554604" w:rsidP="00554604">
      <w:pPr>
        <w:pStyle w:val="Affa"/>
        <w:ind w:firstLine="0"/>
      </w:pPr>
      <w:r w:rsidRPr="009E4337">
        <w:t xml:space="preserve">Таблица </w:t>
      </w:r>
      <w:r w:rsidRPr="009E4337">
        <w:fldChar w:fldCharType="begin"/>
      </w:r>
      <w:r w:rsidRPr="009E4337">
        <w:instrText xml:space="preserve"> SEQ Таблица \* ARABIC </w:instrText>
      </w:r>
      <w:r w:rsidRPr="009E4337">
        <w:fldChar w:fldCharType="separate"/>
      </w:r>
      <w:r w:rsidR="00421AC7">
        <w:rPr>
          <w:noProof/>
        </w:rPr>
        <w:t>32</w:t>
      </w:r>
      <w:r w:rsidRPr="009E4337">
        <w:rPr>
          <w:noProof/>
        </w:rPr>
        <w:fldChar w:fldCharType="end"/>
      </w:r>
      <w:r w:rsidRPr="009E4337">
        <w:t xml:space="preserve"> - </w:t>
      </w:r>
      <w:r>
        <w:t>Т</w:t>
      </w:r>
      <w:r w:rsidRPr="00554604">
        <w:t>арифы на тепловую энергию (мощность), поставляемую на территории муниципального района "</w:t>
      </w:r>
      <w:r>
        <w:t>С</w:t>
      </w:r>
      <w:r w:rsidRPr="00554604">
        <w:t xml:space="preserve">ретенский район" </w:t>
      </w:r>
      <w:r>
        <w:t>З</w:t>
      </w:r>
      <w:r w:rsidRPr="00554604">
        <w:t>абайкальского края, на 20</w:t>
      </w:r>
      <w:r>
        <w:t>23</w:t>
      </w:r>
      <w:r w:rsidRPr="00554604">
        <w:t xml:space="preserve"> год</w:t>
      </w:r>
      <w:r>
        <w:t xml:space="preserve">, утв. приказу Региональной службы по тарифам и ценообразованию Забайкальского края от </w:t>
      </w:r>
      <w:r w:rsidRPr="00554604">
        <w:t>6 октября 2023 г. N 140-НПА</w:t>
      </w:r>
    </w:p>
    <w:tbl>
      <w:tblPr>
        <w:tblW w:w="0" w:type="auto"/>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14"/>
        <w:gridCol w:w="3506"/>
        <w:gridCol w:w="1840"/>
        <w:gridCol w:w="2915"/>
        <w:gridCol w:w="1196"/>
      </w:tblGrid>
      <w:tr w:rsidR="00554604" w:rsidRPr="00554604" w14:paraId="51138420" w14:textId="77777777" w:rsidTr="00ED2432">
        <w:tc>
          <w:tcPr>
            <w:tcW w:w="622" w:type="dxa"/>
            <w:shd w:val="clear" w:color="auto" w:fill="auto"/>
            <w:tcMar>
              <w:top w:w="0" w:type="dxa"/>
              <w:left w:w="149" w:type="dxa"/>
              <w:bottom w:w="0" w:type="dxa"/>
              <w:right w:w="149" w:type="dxa"/>
            </w:tcMar>
            <w:vAlign w:val="center"/>
            <w:hideMark/>
          </w:tcPr>
          <w:p w14:paraId="6B5DA2A8" w14:textId="77777777" w:rsidR="00554604" w:rsidRPr="00554604" w:rsidRDefault="00554604" w:rsidP="00ED2432">
            <w:pPr>
              <w:pStyle w:val="formattext0"/>
              <w:spacing w:before="0" w:beforeAutospacing="0" w:after="0" w:afterAutospacing="0"/>
              <w:ind w:firstLine="0"/>
              <w:jc w:val="center"/>
              <w:textAlignment w:val="baseline"/>
              <w:rPr>
                <w:sz w:val="22"/>
                <w:szCs w:val="22"/>
              </w:rPr>
            </w:pPr>
            <w:r w:rsidRPr="00554604">
              <w:rPr>
                <w:sz w:val="22"/>
                <w:szCs w:val="22"/>
              </w:rPr>
              <w:t>N п/п</w:t>
            </w:r>
          </w:p>
        </w:tc>
        <w:tc>
          <w:tcPr>
            <w:tcW w:w="2528" w:type="dxa"/>
            <w:shd w:val="clear" w:color="auto" w:fill="auto"/>
            <w:tcMar>
              <w:top w:w="0" w:type="dxa"/>
              <w:left w:w="149" w:type="dxa"/>
              <w:bottom w:w="0" w:type="dxa"/>
              <w:right w:w="149" w:type="dxa"/>
            </w:tcMar>
            <w:vAlign w:val="center"/>
            <w:hideMark/>
          </w:tcPr>
          <w:p w14:paraId="0235FB06" w14:textId="77777777" w:rsidR="00554604" w:rsidRPr="00554604" w:rsidRDefault="00554604" w:rsidP="00ED2432">
            <w:pPr>
              <w:pStyle w:val="formattext0"/>
              <w:spacing w:before="0" w:beforeAutospacing="0" w:after="0" w:afterAutospacing="0"/>
              <w:ind w:firstLine="0"/>
              <w:jc w:val="center"/>
              <w:textAlignment w:val="baseline"/>
              <w:rPr>
                <w:sz w:val="22"/>
                <w:szCs w:val="22"/>
              </w:rPr>
            </w:pPr>
            <w:r>
              <w:t>Наименование муниципального образования</w:t>
            </w:r>
          </w:p>
        </w:tc>
        <w:tc>
          <w:tcPr>
            <w:tcW w:w="1879" w:type="dxa"/>
            <w:shd w:val="clear" w:color="auto" w:fill="auto"/>
            <w:tcMar>
              <w:top w:w="0" w:type="dxa"/>
              <w:left w:w="149" w:type="dxa"/>
              <w:bottom w:w="0" w:type="dxa"/>
              <w:right w:w="149" w:type="dxa"/>
            </w:tcMar>
            <w:vAlign w:val="center"/>
            <w:hideMark/>
          </w:tcPr>
          <w:p w14:paraId="6BEBCF8C" w14:textId="77777777" w:rsidR="00554604" w:rsidRPr="00554604" w:rsidRDefault="00554604" w:rsidP="00ED2432">
            <w:pPr>
              <w:pStyle w:val="formattext0"/>
              <w:spacing w:before="0" w:beforeAutospacing="0" w:after="0" w:afterAutospacing="0"/>
              <w:ind w:firstLine="0"/>
              <w:jc w:val="center"/>
              <w:textAlignment w:val="baseline"/>
              <w:rPr>
                <w:sz w:val="22"/>
                <w:szCs w:val="22"/>
              </w:rPr>
            </w:pPr>
            <w:r w:rsidRPr="00554604">
              <w:rPr>
                <w:sz w:val="22"/>
                <w:szCs w:val="22"/>
              </w:rPr>
              <w:t>Вид тарифа</w:t>
            </w:r>
          </w:p>
        </w:tc>
        <w:tc>
          <w:tcPr>
            <w:tcW w:w="3511" w:type="dxa"/>
            <w:shd w:val="clear" w:color="auto" w:fill="auto"/>
            <w:tcMar>
              <w:top w:w="0" w:type="dxa"/>
              <w:left w:w="149" w:type="dxa"/>
              <w:bottom w:w="0" w:type="dxa"/>
              <w:right w:w="149" w:type="dxa"/>
            </w:tcMar>
            <w:vAlign w:val="center"/>
            <w:hideMark/>
          </w:tcPr>
          <w:p w14:paraId="50861ACF" w14:textId="77777777" w:rsidR="00554604" w:rsidRPr="00554604" w:rsidRDefault="00554604" w:rsidP="00ED2432">
            <w:pPr>
              <w:pStyle w:val="formattext0"/>
              <w:spacing w:before="0" w:beforeAutospacing="0" w:after="0" w:afterAutospacing="0"/>
              <w:ind w:firstLine="0"/>
              <w:jc w:val="center"/>
              <w:textAlignment w:val="baseline"/>
              <w:rPr>
                <w:sz w:val="22"/>
                <w:szCs w:val="22"/>
              </w:rPr>
            </w:pPr>
            <w:r w:rsidRPr="00554604">
              <w:rPr>
                <w:sz w:val="22"/>
                <w:szCs w:val="22"/>
              </w:rPr>
              <w:t xml:space="preserve">Год </w:t>
            </w:r>
          </w:p>
          <w:p w14:paraId="43BF45CD" w14:textId="2AF4AC15" w:rsidR="00554604" w:rsidRPr="00554604" w:rsidRDefault="00554604" w:rsidP="00ED2432">
            <w:pPr>
              <w:pStyle w:val="formattext0"/>
              <w:spacing w:before="0" w:beforeAutospacing="0" w:after="0" w:afterAutospacing="0"/>
              <w:ind w:firstLine="0"/>
              <w:jc w:val="center"/>
              <w:textAlignment w:val="baseline"/>
              <w:rPr>
                <w:sz w:val="22"/>
                <w:szCs w:val="22"/>
              </w:rPr>
            </w:pPr>
            <w:r w:rsidRPr="00554604">
              <w:rPr>
                <w:sz w:val="22"/>
                <w:szCs w:val="22"/>
              </w:rPr>
              <w:t>(01.04.2023  по 31.12.2023)</w:t>
            </w:r>
            <w:r w:rsidR="00B937C8">
              <w:rPr>
                <w:sz w:val="22"/>
                <w:szCs w:val="22"/>
              </w:rPr>
              <w:t>*</w:t>
            </w:r>
          </w:p>
        </w:tc>
        <w:tc>
          <w:tcPr>
            <w:tcW w:w="1294" w:type="dxa"/>
            <w:shd w:val="clear" w:color="auto" w:fill="auto"/>
            <w:tcMar>
              <w:top w:w="0" w:type="dxa"/>
              <w:left w:w="149" w:type="dxa"/>
              <w:bottom w:w="0" w:type="dxa"/>
              <w:right w:w="149" w:type="dxa"/>
            </w:tcMar>
            <w:vAlign w:val="center"/>
            <w:hideMark/>
          </w:tcPr>
          <w:p w14:paraId="1BE591B5" w14:textId="77777777" w:rsidR="00554604" w:rsidRPr="00554604" w:rsidRDefault="00554604" w:rsidP="00ED2432">
            <w:pPr>
              <w:pStyle w:val="formattext0"/>
              <w:spacing w:before="0" w:beforeAutospacing="0" w:after="0" w:afterAutospacing="0"/>
              <w:ind w:firstLine="0"/>
              <w:jc w:val="center"/>
              <w:textAlignment w:val="baseline"/>
              <w:rPr>
                <w:sz w:val="22"/>
                <w:szCs w:val="22"/>
              </w:rPr>
            </w:pPr>
            <w:r w:rsidRPr="00554604">
              <w:rPr>
                <w:sz w:val="22"/>
                <w:szCs w:val="22"/>
              </w:rPr>
              <w:t>Вода</w:t>
            </w:r>
          </w:p>
        </w:tc>
      </w:tr>
      <w:tr w:rsidR="00554604" w:rsidRPr="00554604" w14:paraId="2F665AED" w14:textId="77777777" w:rsidTr="00ED2432">
        <w:tc>
          <w:tcPr>
            <w:tcW w:w="622" w:type="dxa"/>
            <w:vMerge w:val="restart"/>
            <w:shd w:val="clear" w:color="auto" w:fill="auto"/>
            <w:tcMar>
              <w:top w:w="0" w:type="dxa"/>
              <w:left w:w="149" w:type="dxa"/>
              <w:bottom w:w="0" w:type="dxa"/>
              <w:right w:w="149" w:type="dxa"/>
            </w:tcMar>
            <w:vAlign w:val="center"/>
            <w:hideMark/>
          </w:tcPr>
          <w:p w14:paraId="74C0A261" w14:textId="77777777" w:rsidR="00554604" w:rsidRPr="00554604" w:rsidRDefault="00554604" w:rsidP="00ED2432">
            <w:pPr>
              <w:pStyle w:val="formattext0"/>
              <w:spacing w:before="0" w:beforeAutospacing="0" w:after="0" w:afterAutospacing="0"/>
              <w:ind w:firstLine="0"/>
              <w:jc w:val="center"/>
              <w:textAlignment w:val="baseline"/>
              <w:rPr>
                <w:sz w:val="22"/>
                <w:szCs w:val="22"/>
              </w:rPr>
            </w:pPr>
            <w:r w:rsidRPr="00554604">
              <w:rPr>
                <w:sz w:val="22"/>
                <w:szCs w:val="22"/>
              </w:rPr>
              <w:t>1.</w:t>
            </w:r>
          </w:p>
        </w:tc>
        <w:tc>
          <w:tcPr>
            <w:tcW w:w="2528" w:type="dxa"/>
            <w:vMerge w:val="restart"/>
            <w:shd w:val="clear" w:color="auto" w:fill="auto"/>
            <w:tcMar>
              <w:top w:w="0" w:type="dxa"/>
              <w:left w:w="149" w:type="dxa"/>
              <w:bottom w:w="0" w:type="dxa"/>
              <w:right w:w="149" w:type="dxa"/>
            </w:tcMar>
            <w:vAlign w:val="center"/>
          </w:tcPr>
          <w:p w14:paraId="1D224C84" w14:textId="3C6244C8" w:rsidR="00554604" w:rsidRPr="00554604" w:rsidRDefault="00554604" w:rsidP="00ED2432">
            <w:pPr>
              <w:pStyle w:val="formattext0"/>
              <w:spacing w:before="0" w:beforeAutospacing="0" w:after="0" w:afterAutospacing="0"/>
              <w:ind w:firstLine="0"/>
              <w:jc w:val="center"/>
              <w:textAlignment w:val="baseline"/>
              <w:rPr>
                <w:sz w:val="22"/>
                <w:szCs w:val="22"/>
              </w:rPr>
            </w:pPr>
            <w:r>
              <w:t xml:space="preserve">Сельское поселение "Дунаевское" (теплоснабжающая организация  - </w:t>
            </w:r>
            <w:r w:rsidRPr="00554604">
              <w:t xml:space="preserve">ООО </w:t>
            </w:r>
            <w:r>
              <w:t>«</w:t>
            </w:r>
            <w:r w:rsidRPr="00554604">
              <w:t>МЕТАЛЛСТРОЙМОНТАЖ</w:t>
            </w:r>
            <w:r>
              <w:t>»)</w:t>
            </w:r>
          </w:p>
        </w:tc>
        <w:tc>
          <w:tcPr>
            <w:tcW w:w="6684" w:type="dxa"/>
            <w:gridSpan w:val="3"/>
            <w:shd w:val="clear" w:color="auto" w:fill="auto"/>
            <w:tcMar>
              <w:top w:w="0" w:type="dxa"/>
              <w:left w:w="149" w:type="dxa"/>
              <w:bottom w:w="0" w:type="dxa"/>
              <w:right w:w="149" w:type="dxa"/>
            </w:tcMar>
            <w:vAlign w:val="center"/>
            <w:hideMark/>
          </w:tcPr>
          <w:p w14:paraId="47DE1F5F" w14:textId="77777777" w:rsidR="00554604" w:rsidRPr="00554604" w:rsidRDefault="00554604" w:rsidP="00ED2432">
            <w:pPr>
              <w:pStyle w:val="formattext0"/>
              <w:spacing w:before="0" w:beforeAutospacing="0" w:after="0" w:afterAutospacing="0"/>
              <w:ind w:firstLine="0"/>
              <w:jc w:val="center"/>
              <w:textAlignment w:val="baseline"/>
              <w:rPr>
                <w:sz w:val="22"/>
                <w:szCs w:val="22"/>
              </w:rPr>
            </w:pPr>
            <w:r w:rsidRPr="00554604">
              <w:rPr>
                <w:sz w:val="22"/>
                <w:szCs w:val="22"/>
              </w:rPr>
              <w:t>Для потребителей, в случае отсутствия дифференциации тарифов по схеме подключения</w:t>
            </w:r>
          </w:p>
        </w:tc>
      </w:tr>
      <w:tr w:rsidR="00554604" w:rsidRPr="00554604" w14:paraId="12317754" w14:textId="77777777" w:rsidTr="00ED2432">
        <w:tc>
          <w:tcPr>
            <w:tcW w:w="622" w:type="dxa"/>
            <w:vMerge/>
            <w:shd w:val="clear" w:color="auto" w:fill="auto"/>
            <w:tcMar>
              <w:top w:w="0" w:type="dxa"/>
              <w:left w:w="149" w:type="dxa"/>
              <w:bottom w:w="0" w:type="dxa"/>
              <w:right w:w="149" w:type="dxa"/>
            </w:tcMar>
            <w:vAlign w:val="center"/>
            <w:hideMark/>
          </w:tcPr>
          <w:p w14:paraId="04BB00A8" w14:textId="77777777" w:rsidR="00554604" w:rsidRPr="00554604" w:rsidRDefault="00554604" w:rsidP="00ED2432">
            <w:pPr>
              <w:rPr>
                <w:sz w:val="22"/>
                <w:szCs w:val="22"/>
              </w:rPr>
            </w:pPr>
          </w:p>
        </w:tc>
        <w:tc>
          <w:tcPr>
            <w:tcW w:w="2528" w:type="dxa"/>
            <w:vMerge/>
            <w:shd w:val="clear" w:color="auto" w:fill="auto"/>
            <w:tcMar>
              <w:top w:w="0" w:type="dxa"/>
              <w:left w:w="149" w:type="dxa"/>
              <w:bottom w:w="0" w:type="dxa"/>
              <w:right w:w="149" w:type="dxa"/>
            </w:tcMar>
            <w:vAlign w:val="center"/>
            <w:hideMark/>
          </w:tcPr>
          <w:p w14:paraId="1514D63F" w14:textId="77777777" w:rsidR="00554604" w:rsidRPr="00554604" w:rsidRDefault="00554604" w:rsidP="00ED2432">
            <w:pPr>
              <w:rPr>
                <w:sz w:val="22"/>
                <w:szCs w:val="22"/>
              </w:rPr>
            </w:pPr>
          </w:p>
        </w:tc>
        <w:tc>
          <w:tcPr>
            <w:tcW w:w="1879" w:type="dxa"/>
            <w:shd w:val="clear" w:color="auto" w:fill="auto"/>
            <w:tcMar>
              <w:top w:w="0" w:type="dxa"/>
              <w:left w:w="149" w:type="dxa"/>
              <w:bottom w:w="0" w:type="dxa"/>
              <w:right w:w="149" w:type="dxa"/>
            </w:tcMar>
            <w:vAlign w:val="center"/>
            <w:hideMark/>
          </w:tcPr>
          <w:p w14:paraId="5B6BDE9D" w14:textId="77777777" w:rsidR="00554604" w:rsidRPr="00554604" w:rsidRDefault="00554604" w:rsidP="00ED2432">
            <w:pPr>
              <w:pStyle w:val="formattext0"/>
              <w:spacing w:before="0" w:beforeAutospacing="0" w:after="0" w:afterAutospacing="0"/>
              <w:ind w:firstLine="0"/>
              <w:jc w:val="center"/>
              <w:textAlignment w:val="baseline"/>
              <w:rPr>
                <w:sz w:val="22"/>
                <w:szCs w:val="22"/>
              </w:rPr>
            </w:pPr>
            <w:r w:rsidRPr="00554604">
              <w:rPr>
                <w:sz w:val="22"/>
                <w:szCs w:val="22"/>
              </w:rPr>
              <w:t>одноставочный</w:t>
            </w:r>
          </w:p>
          <w:p w14:paraId="544821EC" w14:textId="77777777" w:rsidR="00554604" w:rsidRPr="00554604" w:rsidRDefault="00554604" w:rsidP="00ED2432">
            <w:pPr>
              <w:pStyle w:val="formattext0"/>
              <w:spacing w:before="0" w:beforeAutospacing="0" w:after="0" w:afterAutospacing="0"/>
              <w:ind w:firstLine="0"/>
              <w:jc w:val="center"/>
              <w:textAlignment w:val="baseline"/>
              <w:rPr>
                <w:sz w:val="22"/>
                <w:szCs w:val="22"/>
              </w:rPr>
            </w:pPr>
            <w:r w:rsidRPr="00554604">
              <w:rPr>
                <w:sz w:val="22"/>
                <w:szCs w:val="22"/>
              </w:rPr>
              <w:t>руб./Гкал</w:t>
            </w:r>
          </w:p>
        </w:tc>
        <w:tc>
          <w:tcPr>
            <w:tcW w:w="3511" w:type="dxa"/>
            <w:shd w:val="clear" w:color="auto" w:fill="auto"/>
            <w:tcMar>
              <w:top w:w="0" w:type="dxa"/>
              <w:left w:w="149" w:type="dxa"/>
              <w:bottom w:w="0" w:type="dxa"/>
              <w:right w:w="149" w:type="dxa"/>
            </w:tcMar>
            <w:vAlign w:val="center"/>
          </w:tcPr>
          <w:p w14:paraId="6E4A425C" w14:textId="15CC7C3E" w:rsidR="00554604" w:rsidRPr="00554604" w:rsidRDefault="00554604" w:rsidP="00ED2432">
            <w:pPr>
              <w:pStyle w:val="formattext0"/>
              <w:spacing w:before="0" w:beforeAutospacing="0" w:after="0" w:afterAutospacing="0"/>
              <w:ind w:firstLine="0"/>
              <w:jc w:val="center"/>
              <w:textAlignment w:val="baseline"/>
              <w:rPr>
                <w:sz w:val="22"/>
                <w:szCs w:val="22"/>
              </w:rPr>
            </w:pPr>
            <w:r w:rsidRPr="00554604">
              <w:rPr>
                <w:sz w:val="22"/>
                <w:szCs w:val="22"/>
              </w:rPr>
              <w:t>202</w:t>
            </w:r>
            <w:r>
              <w:rPr>
                <w:sz w:val="22"/>
                <w:szCs w:val="22"/>
              </w:rPr>
              <w:t>3</w:t>
            </w:r>
          </w:p>
        </w:tc>
        <w:tc>
          <w:tcPr>
            <w:tcW w:w="1294" w:type="dxa"/>
            <w:shd w:val="clear" w:color="auto" w:fill="auto"/>
            <w:tcMar>
              <w:top w:w="0" w:type="dxa"/>
              <w:left w:w="149" w:type="dxa"/>
              <w:bottom w:w="0" w:type="dxa"/>
              <w:right w:w="149" w:type="dxa"/>
            </w:tcMar>
            <w:vAlign w:val="center"/>
          </w:tcPr>
          <w:p w14:paraId="31E0A548" w14:textId="6D7E478B" w:rsidR="00554604" w:rsidRPr="00554604" w:rsidRDefault="00554604" w:rsidP="00ED2432">
            <w:pPr>
              <w:pStyle w:val="formattext0"/>
              <w:spacing w:before="0" w:beforeAutospacing="0" w:after="0" w:afterAutospacing="0"/>
              <w:ind w:firstLine="0"/>
              <w:jc w:val="center"/>
              <w:textAlignment w:val="baseline"/>
              <w:rPr>
                <w:sz w:val="22"/>
                <w:szCs w:val="22"/>
              </w:rPr>
            </w:pPr>
            <w:r>
              <w:t>5 521,63</w:t>
            </w:r>
          </w:p>
        </w:tc>
      </w:tr>
      <w:tr w:rsidR="00554604" w:rsidRPr="00554604" w14:paraId="345465C3" w14:textId="77777777" w:rsidTr="00ED2432">
        <w:tc>
          <w:tcPr>
            <w:tcW w:w="622" w:type="dxa"/>
            <w:vMerge/>
            <w:shd w:val="clear" w:color="auto" w:fill="auto"/>
            <w:tcMar>
              <w:top w:w="0" w:type="dxa"/>
              <w:left w:w="149" w:type="dxa"/>
              <w:bottom w:w="0" w:type="dxa"/>
              <w:right w:w="149" w:type="dxa"/>
            </w:tcMar>
            <w:vAlign w:val="center"/>
          </w:tcPr>
          <w:p w14:paraId="0EBB7F86" w14:textId="77777777" w:rsidR="00554604" w:rsidRPr="00554604" w:rsidRDefault="00554604" w:rsidP="00ED2432">
            <w:pPr>
              <w:jc w:val="left"/>
              <w:rPr>
                <w:sz w:val="22"/>
                <w:szCs w:val="22"/>
              </w:rPr>
            </w:pPr>
          </w:p>
        </w:tc>
        <w:tc>
          <w:tcPr>
            <w:tcW w:w="2528" w:type="dxa"/>
            <w:vMerge/>
            <w:shd w:val="clear" w:color="auto" w:fill="auto"/>
            <w:tcMar>
              <w:top w:w="0" w:type="dxa"/>
              <w:left w:w="149" w:type="dxa"/>
              <w:bottom w:w="0" w:type="dxa"/>
              <w:right w:w="149" w:type="dxa"/>
            </w:tcMar>
            <w:vAlign w:val="center"/>
          </w:tcPr>
          <w:p w14:paraId="4A17FF63" w14:textId="77777777" w:rsidR="00554604" w:rsidRPr="00554604" w:rsidRDefault="00554604" w:rsidP="00ED2432">
            <w:pPr>
              <w:rPr>
                <w:sz w:val="22"/>
                <w:szCs w:val="22"/>
              </w:rPr>
            </w:pPr>
          </w:p>
        </w:tc>
        <w:tc>
          <w:tcPr>
            <w:tcW w:w="6684" w:type="dxa"/>
            <w:gridSpan w:val="3"/>
            <w:shd w:val="clear" w:color="auto" w:fill="auto"/>
            <w:tcMar>
              <w:top w:w="0" w:type="dxa"/>
              <w:left w:w="149" w:type="dxa"/>
              <w:bottom w:w="0" w:type="dxa"/>
              <w:right w:w="149" w:type="dxa"/>
            </w:tcMar>
            <w:vAlign w:val="center"/>
          </w:tcPr>
          <w:p w14:paraId="15AD4C4A" w14:textId="1DF4769B" w:rsidR="00554604" w:rsidRPr="00554604" w:rsidRDefault="00554604" w:rsidP="00ED2432">
            <w:pPr>
              <w:pStyle w:val="formattext0"/>
              <w:spacing w:before="0" w:beforeAutospacing="0" w:after="0" w:afterAutospacing="0"/>
              <w:ind w:firstLine="0"/>
              <w:jc w:val="center"/>
              <w:textAlignment w:val="baseline"/>
              <w:rPr>
                <w:sz w:val="22"/>
                <w:szCs w:val="22"/>
              </w:rPr>
            </w:pPr>
            <w:r w:rsidRPr="00554604">
              <w:rPr>
                <w:sz w:val="22"/>
                <w:szCs w:val="22"/>
              </w:rPr>
              <w:t xml:space="preserve">Население </w:t>
            </w:r>
          </w:p>
        </w:tc>
      </w:tr>
      <w:tr w:rsidR="00554604" w:rsidRPr="00554604" w14:paraId="0061C600" w14:textId="77777777" w:rsidTr="00ED2432">
        <w:tc>
          <w:tcPr>
            <w:tcW w:w="622" w:type="dxa"/>
            <w:vMerge/>
            <w:shd w:val="clear" w:color="auto" w:fill="auto"/>
            <w:tcMar>
              <w:top w:w="0" w:type="dxa"/>
              <w:left w:w="149" w:type="dxa"/>
              <w:bottom w:w="0" w:type="dxa"/>
              <w:right w:w="149" w:type="dxa"/>
            </w:tcMar>
            <w:vAlign w:val="center"/>
          </w:tcPr>
          <w:p w14:paraId="24D0AA21" w14:textId="77777777" w:rsidR="00554604" w:rsidRPr="00554604" w:rsidRDefault="00554604" w:rsidP="00ED2432">
            <w:pPr>
              <w:rPr>
                <w:sz w:val="22"/>
                <w:szCs w:val="22"/>
              </w:rPr>
            </w:pPr>
          </w:p>
        </w:tc>
        <w:tc>
          <w:tcPr>
            <w:tcW w:w="2528" w:type="dxa"/>
            <w:vMerge/>
            <w:shd w:val="clear" w:color="auto" w:fill="auto"/>
            <w:tcMar>
              <w:top w:w="0" w:type="dxa"/>
              <w:left w:w="149" w:type="dxa"/>
              <w:bottom w:w="0" w:type="dxa"/>
              <w:right w:w="149" w:type="dxa"/>
            </w:tcMar>
            <w:vAlign w:val="center"/>
          </w:tcPr>
          <w:p w14:paraId="741B87FB" w14:textId="77777777" w:rsidR="00554604" w:rsidRPr="00554604" w:rsidRDefault="00554604" w:rsidP="00ED2432">
            <w:pPr>
              <w:rPr>
                <w:sz w:val="22"/>
                <w:szCs w:val="22"/>
              </w:rPr>
            </w:pPr>
          </w:p>
        </w:tc>
        <w:tc>
          <w:tcPr>
            <w:tcW w:w="1879" w:type="dxa"/>
            <w:shd w:val="clear" w:color="auto" w:fill="auto"/>
            <w:tcMar>
              <w:top w:w="0" w:type="dxa"/>
              <w:left w:w="149" w:type="dxa"/>
              <w:bottom w:w="0" w:type="dxa"/>
              <w:right w:w="149" w:type="dxa"/>
            </w:tcMar>
            <w:vAlign w:val="center"/>
          </w:tcPr>
          <w:p w14:paraId="5F3C99C6" w14:textId="77777777" w:rsidR="00554604" w:rsidRPr="00554604" w:rsidRDefault="00554604" w:rsidP="00ED2432">
            <w:pPr>
              <w:spacing w:before="100" w:beforeAutospacing="1" w:after="100" w:afterAutospacing="1"/>
              <w:jc w:val="center"/>
              <w:rPr>
                <w:sz w:val="22"/>
                <w:szCs w:val="22"/>
              </w:rPr>
            </w:pPr>
            <w:r w:rsidRPr="00554604">
              <w:rPr>
                <w:sz w:val="22"/>
                <w:szCs w:val="22"/>
              </w:rPr>
              <w:t xml:space="preserve">одноставочный руб./Гкал </w:t>
            </w:r>
          </w:p>
        </w:tc>
        <w:tc>
          <w:tcPr>
            <w:tcW w:w="3511" w:type="dxa"/>
            <w:shd w:val="clear" w:color="auto" w:fill="auto"/>
            <w:tcMar>
              <w:top w:w="0" w:type="dxa"/>
              <w:left w:w="149" w:type="dxa"/>
              <w:bottom w:w="0" w:type="dxa"/>
              <w:right w:w="149" w:type="dxa"/>
            </w:tcMar>
            <w:vAlign w:val="center"/>
          </w:tcPr>
          <w:p w14:paraId="32E428DB" w14:textId="1EE0E335" w:rsidR="00554604" w:rsidRPr="00554604" w:rsidRDefault="00554604" w:rsidP="00ED2432">
            <w:pPr>
              <w:pStyle w:val="formattext0"/>
              <w:spacing w:before="0" w:beforeAutospacing="0" w:after="0" w:afterAutospacing="0"/>
              <w:ind w:firstLine="0"/>
              <w:jc w:val="center"/>
              <w:textAlignment w:val="baseline"/>
              <w:rPr>
                <w:sz w:val="22"/>
                <w:szCs w:val="22"/>
              </w:rPr>
            </w:pPr>
            <w:r w:rsidRPr="00554604">
              <w:rPr>
                <w:sz w:val="22"/>
                <w:szCs w:val="22"/>
              </w:rPr>
              <w:t>202</w:t>
            </w:r>
            <w:r>
              <w:rPr>
                <w:sz w:val="22"/>
                <w:szCs w:val="22"/>
              </w:rPr>
              <w:t>3</w:t>
            </w:r>
          </w:p>
        </w:tc>
        <w:tc>
          <w:tcPr>
            <w:tcW w:w="1294" w:type="dxa"/>
            <w:shd w:val="clear" w:color="auto" w:fill="auto"/>
            <w:tcMar>
              <w:top w:w="0" w:type="dxa"/>
              <w:left w:w="149" w:type="dxa"/>
              <w:bottom w:w="0" w:type="dxa"/>
              <w:right w:w="149" w:type="dxa"/>
            </w:tcMar>
            <w:vAlign w:val="center"/>
          </w:tcPr>
          <w:p w14:paraId="760030EC" w14:textId="50CB2FC5" w:rsidR="00554604" w:rsidRPr="00554604" w:rsidRDefault="00554604" w:rsidP="00ED2432">
            <w:pPr>
              <w:pStyle w:val="formattext0"/>
              <w:spacing w:before="0" w:beforeAutospacing="0" w:after="0" w:afterAutospacing="0"/>
              <w:ind w:firstLine="0"/>
              <w:jc w:val="center"/>
              <w:textAlignment w:val="baseline"/>
              <w:rPr>
                <w:sz w:val="22"/>
                <w:szCs w:val="22"/>
              </w:rPr>
            </w:pPr>
            <w:r>
              <w:t>1 943,03</w:t>
            </w:r>
          </w:p>
        </w:tc>
      </w:tr>
    </w:tbl>
    <w:p w14:paraId="1D542BD1" w14:textId="40E000A1" w:rsidR="004F0A01" w:rsidRDefault="004F0A01" w:rsidP="00B937C8">
      <w:pPr>
        <w:pStyle w:val="Affa"/>
        <w:ind w:firstLine="0"/>
      </w:pPr>
      <w:r>
        <w:lastRenderedPageBreak/>
        <w:t>* С момента начала осуществления деятельности ООО "МЕТАЛЛСТРОЙМОНТАЖ" в соответствии с договором аренды муниципального имущества от 1 апреля 2023 года N 12.</w:t>
      </w:r>
    </w:p>
    <w:p w14:paraId="4A805D95" w14:textId="77777777" w:rsidR="004F0A01" w:rsidRDefault="004F0A01"/>
    <w:p w14:paraId="5CCCA96F" w14:textId="4A913491" w:rsidR="00B937C8" w:rsidRPr="009E4337" w:rsidRDefault="00B937C8" w:rsidP="00B937C8">
      <w:pPr>
        <w:pStyle w:val="Affa"/>
        <w:ind w:firstLine="0"/>
      </w:pPr>
      <w:r w:rsidRPr="009E4337">
        <w:t xml:space="preserve">Таблица </w:t>
      </w:r>
      <w:r w:rsidRPr="009E4337">
        <w:fldChar w:fldCharType="begin"/>
      </w:r>
      <w:r w:rsidRPr="009E4337">
        <w:instrText xml:space="preserve"> SEQ Таблица \* ARABIC </w:instrText>
      </w:r>
      <w:r w:rsidRPr="009E4337">
        <w:fldChar w:fldCharType="separate"/>
      </w:r>
      <w:r w:rsidR="00421AC7">
        <w:rPr>
          <w:noProof/>
        </w:rPr>
        <w:t>33</w:t>
      </w:r>
      <w:r w:rsidRPr="009E4337">
        <w:rPr>
          <w:noProof/>
        </w:rPr>
        <w:fldChar w:fldCharType="end"/>
      </w:r>
      <w:r w:rsidRPr="009E4337">
        <w:t xml:space="preserve"> - </w:t>
      </w:r>
      <w:r>
        <w:t>Т</w:t>
      </w:r>
      <w:r w:rsidRPr="00554604">
        <w:t>арифы на тепловую энергию (мощность), поставляемую на территории муниципального района "</w:t>
      </w:r>
      <w:r>
        <w:t>С</w:t>
      </w:r>
      <w:r w:rsidRPr="00554604">
        <w:t xml:space="preserve">ретенский район" </w:t>
      </w:r>
      <w:r>
        <w:t>З</w:t>
      </w:r>
      <w:r w:rsidRPr="00554604">
        <w:t xml:space="preserve">абайкальского края, на </w:t>
      </w:r>
      <w:r>
        <w:t>2024</w:t>
      </w:r>
      <w:r w:rsidRPr="00554604">
        <w:t xml:space="preserve"> год</w:t>
      </w:r>
      <w:r>
        <w:t xml:space="preserve">, утв. приказу Региональной службы по тарифам и ценообразованию Забайкальского края от </w:t>
      </w:r>
      <w:r w:rsidRPr="00B937C8">
        <w:t>19 декабря 2023 г. N 612-НПА</w:t>
      </w:r>
    </w:p>
    <w:tbl>
      <w:tblPr>
        <w:tblStyle w:val="af6"/>
        <w:tblW w:w="4973" w:type="pct"/>
        <w:tblLook w:val="04A0" w:firstRow="1" w:lastRow="0" w:firstColumn="1" w:lastColumn="0" w:noHBand="0" w:noVBand="1"/>
      </w:tblPr>
      <w:tblGrid>
        <w:gridCol w:w="571"/>
        <w:gridCol w:w="2400"/>
        <w:gridCol w:w="2833"/>
        <w:gridCol w:w="1059"/>
        <w:gridCol w:w="1998"/>
        <w:gridCol w:w="1222"/>
      </w:tblGrid>
      <w:tr w:rsidR="00B937C8" w:rsidRPr="00554604" w14:paraId="5D8BB990" w14:textId="77777777" w:rsidTr="00ED2432">
        <w:tc>
          <w:tcPr>
            <w:tcW w:w="283" w:type="pct"/>
            <w:vMerge w:val="restart"/>
          </w:tcPr>
          <w:p w14:paraId="328CECC8" w14:textId="77777777" w:rsidR="00B937C8" w:rsidRPr="00554604" w:rsidRDefault="00B937C8" w:rsidP="00ED2432">
            <w:pPr>
              <w:pStyle w:val="Affa"/>
              <w:ind w:firstLine="0"/>
              <w:rPr>
                <w:sz w:val="22"/>
                <w:szCs w:val="22"/>
              </w:rPr>
            </w:pPr>
            <w:r w:rsidRPr="00554604">
              <w:rPr>
                <w:sz w:val="22"/>
                <w:szCs w:val="22"/>
              </w:rPr>
              <w:t xml:space="preserve">N п/п </w:t>
            </w:r>
          </w:p>
        </w:tc>
        <w:tc>
          <w:tcPr>
            <w:tcW w:w="1190" w:type="pct"/>
            <w:vMerge w:val="restart"/>
          </w:tcPr>
          <w:p w14:paraId="63647CE3" w14:textId="77777777" w:rsidR="00B937C8" w:rsidRPr="00554604" w:rsidRDefault="00B937C8" w:rsidP="00ED2432">
            <w:pPr>
              <w:pStyle w:val="Affa"/>
              <w:ind w:firstLine="0"/>
              <w:rPr>
                <w:sz w:val="22"/>
                <w:szCs w:val="22"/>
              </w:rPr>
            </w:pPr>
            <w:r w:rsidRPr="00554604">
              <w:rPr>
                <w:sz w:val="22"/>
                <w:szCs w:val="22"/>
              </w:rPr>
              <w:t xml:space="preserve">Наименование регулируемой организации </w:t>
            </w:r>
          </w:p>
        </w:tc>
        <w:tc>
          <w:tcPr>
            <w:tcW w:w="1405" w:type="pct"/>
            <w:vMerge w:val="restart"/>
          </w:tcPr>
          <w:p w14:paraId="2117EE34" w14:textId="77777777" w:rsidR="00B937C8" w:rsidRPr="00554604" w:rsidRDefault="00B937C8" w:rsidP="00ED2432">
            <w:pPr>
              <w:pStyle w:val="Affa"/>
              <w:ind w:firstLine="0"/>
              <w:rPr>
                <w:sz w:val="22"/>
                <w:szCs w:val="22"/>
              </w:rPr>
            </w:pPr>
            <w:r w:rsidRPr="00554604">
              <w:rPr>
                <w:sz w:val="22"/>
                <w:szCs w:val="22"/>
              </w:rPr>
              <w:t xml:space="preserve">Вид тарифа </w:t>
            </w:r>
          </w:p>
        </w:tc>
        <w:tc>
          <w:tcPr>
            <w:tcW w:w="525" w:type="pct"/>
            <w:vMerge w:val="restart"/>
          </w:tcPr>
          <w:p w14:paraId="2E19FD49" w14:textId="77777777" w:rsidR="00B937C8" w:rsidRPr="00554604" w:rsidRDefault="00B937C8" w:rsidP="00ED2432">
            <w:pPr>
              <w:pStyle w:val="Affa"/>
              <w:ind w:firstLine="0"/>
              <w:rPr>
                <w:sz w:val="22"/>
                <w:szCs w:val="22"/>
              </w:rPr>
            </w:pPr>
            <w:r w:rsidRPr="00554604">
              <w:rPr>
                <w:sz w:val="22"/>
                <w:szCs w:val="22"/>
              </w:rPr>
              <w:t xml:space="preserve">Год </w:t>
            </w:r>
          </w:p>
        </w:tc>
        <w:tc>
          <w:tcPr>
            <w:tcW w:w="1597" w:type="pct"/>
            <w:gridSpan w:val="2"/>
            <w:tcBorders>
              <w:right w:val="single" w:sz="4" w:space="0" w:color="auto"/>
            </w:tcBorders>
          </w:tcPr>
          <w:p w14:paraId="36169C6E" w14:textId="77777777" w:rsidR="00B937C8" w:rsidRPr="00554604" w:rsidRDefault="00B937C8" w:rsidP="00ED2432">
            <w:pPr>
              <w:pStyle w:val="Affa"/>
              <w:ind w:firstLine="0"/>
              <w:rPr>
                <w:sz w:val="22"/>
                <w:szCs w:val="22"/>
              </w:rPr>
            </w:pPr>
            <w:r w:rsidRPr="00554604">
              <w:rPr>
                <w:sz w:val="22"/>
                <w:szCs w:val="22"/>
              </w:rPr>
              <w:t xml:space="preserve">Вид теплоносителя </w:t>
            </w:r>
          </w:p>
          <w:p w14:paraId="1C7C09AC" w14:textId="77777777" w:rsidR="00B937C8" w:rsidRPr="00554604" w:rsidRDefault="00B937C8" w:rsidP="00ED2432">
            <w:pPr>
              <w:pStyle w:val="Affa"/>
              <w:ind w:firstLine="0"/>
              <w:rPr>
                <w:sz w:val="22"/>
                <w:szCs w:val="22"/>
              </w:rPr>
            </w:pPr>
            <w:r w:rsidRPr="00554604">
              <w:rPr>
                <w:sz w:val="22"/>
                <w:szCs w:val="22"/>
              </w:rPr>
              <w:t>Вода</w:t>
            </w:r>
          </w:p>
        </w:tc>
      </w:tr>
      <w:tr w:rsidR="00B937C8" w:rsidRPr="00554604" w14:paraId="6AEC1F32" w14:textId="77777777" w:rsidTr="00ED2432">
        <w:tc>
          <w:tcPr>
            <w:tcW w:w="283" w:type="pct"/>
            <w:vMerge/>
          </w:tcPr>
          <w:p w14:paraId="545ABE59" w14:textId="77777777" w:rsidR="00B937C8" w:rsidRPr="00554604" w:rsidRDefault="00B937C8" w:rsidP="00ED2432">
            <w:pPr>
              <w:pStyle w:val="Affa"/>
              <w:ind w:firstLine="0"/>
              <w:rPr>
                <w:sz w:val="22"/>
                <w:szCs w:val="22"/>
              </w:rPr>
            </w:pPr>
          </w:p>
        </w:tc>
        <w:tc>
          <w:tcPr>
            <w:tcW w:w="1190" w:type="pct"/>
            <w:vMerge/>
          </w:tcPr>
          <w:p w14:paraId="384551E5" w14:textId="77777777" w:rsidR="00B937C8" w:rsidRPr="00554604" w:rsidRDefault="00B937C8" w:rsidP="00ED2432">
            <w:pPr>
              <w:pStyle w:val="Affa"/>
              <w:ind w:firstLine="0"/>
              <w:rPr>
                <w:sz w:val="22"/>
                <w:szCs w:val="22"/>
              </w:rPr>
            </w:pPr>
          </w:p>
        </w:tc>
        <w:tc>
          <w:tcPr>
            <w:tcW w:w="1405" w:type="pct"/>
            <w:vMerge/>
          </w:tcPr>
          <w:p w14:paraId="566397CE" w14:textId="77777777" w:rsidR="00B937C8" w:rsidRPr="00554604" w:rsidRDefault="00B937C8" w:rsidP="00ED2432">
            <w:pPr>
              <w:pStyle w:val="Affa"/>
              <w:ind w:firstLine="0"/>
              <w:rPr>
                <w:sz w:val="22"/>
                <w:szCs w:val="22"/>
              </w:rPr>
            </w:pPr>
          </w:p>
        </w:tc>
        <w:tc>
          <w:tcPr>
            <w:tcW w:w="525" w:type="pct"/>
            <w:vMerge/>
          </w:tcPr>
          <w:p w14:paraId="45C39CF7" w14:textId="77777777" w:rsidR="00B937C8" w:rsidRPr="00554604" w:rsidRDefault="00B937C8" w:rsidP="00ED2432">
            <w:pPr>
              <w:pStyle w:val="Affa"/>
              <w:ind w:firstLine="0"/>
              <w:rPr>
                <w:sz w:val="22"/>
                <w:szCs w:val="22"/>
              </w:rPr>
            </w:pPr>
          </w:p>
        </w:tc>
        <w:tc>
          <w:tcPr>
            <w:tcW w:w="991" w:type="pct"/>
          </w:tcPr>
          <w:p w14:paraId="7C69957B" w14:textId="77777777" w:rsidR="00B937C8" w:rsidRPr="00554604" w:rsidRDefault="00B937C8" w:rsidP="00ED2432">
            <w:pPr>
              <w:pStyle w:val="Affa"/>
              <w:ind w:firstLine="0"/>
              <w:jc w:val="center"/>
              <w:rPr>
                <w:sz w:val="22"/>
                <w:szCs w:val="22"/>
              </w:rPr>
            </w:pPr>
            <w:r w:rsidRPr="00554604">
              <w:rPr>
                <w:sz w:val="22"/>
                <w:szCs w:val="22"/>
              </w:rPr>
              <w:t xml:space="preserve">1 января 30 июня </w:t>
            </w:r>
          </w:p>
        </w:tc>
        <w:tc>
          <w:tcPr>
            <w:tcW w:w="606" w:type="pct"/>
            <w:tcBorders>
              <w:right w:val="single" w:sz="4" w:space="0" w:color="auto"/>
            </w:tcBorders>
          </w:tcPr>
          <w:p w14:paraId="79988325" w14:textId="77777777" w:rsidR="00B937C8" w:rsidRPr="00554604" w:rsidRDefault="00B937C8" w:rsidP="00ED2432">
            <w:pPr>
              <w:pStyle w:val="Affa"/>
              <w:ind w:firstLine="0"/>
              <w:jc w:val="center"/>
              <w:rPr>
                <w:sz w:val="22"/>
                <w:szCs w:val="22"/>
              </w:rPr>
            </w:pPr>
            <w:r w:rsidRPr="00554604">
              <w:rPr>
                <w:sz w:val="22"/>
                <w:szCs w:val="22"/>
              </w:rPr>
              <w:t xml:space="preserve">1 июля 31 декабря </w:t>
            </w:r>
          </w:p>
        </w:tc>
      </w:tr>
      <w:tr w:rsidR="00B937C8" w:rsidRPr="00554604" w14:paraId="4CDBE165" w14:textId="77777777" w:rsidTr="00ED2432">
        <w:tc>
          <w:tcPr>
            <w:tcW w:w="283" w:type="pct"/>
            <w:vMerge w:val="restart"/>
          </w:tcPr>
          <w:p w14:paraId="7F75ABA2" w14:textId="77777777" w:rsidR="00B937C8" w:rsidRPr="00554604" w:rsidRDefault="00B937C8" w:rsidP="00ED2432">
            <w:pPr>
              <w:pStyle w:val="Affa"/>
              <w:ind w:firstLine="0"/>
              <w:rPr>
                <w:sz w:val="22"/>
                <w:szCs w:val="22"/>
              </w:rPr>
            </w:pPr>
            <w:r w:rsidRPr="00554604">
              <w:rPr>
                <w:sz w:val="22"/>
                <w:szCs w:val="22"/>
              </w:rPr>
              <w:t>1.</w:t>
            </w:r>
          </w:p>
        </w:tc>
        <w:tc>
          <w:tcPr>
            <w:tcW w:w="1190" w:type="pct"/>
            <w:vMerge w:val="restart"/>
          </w:tcPr>
          <w:p w14:paraId="60466A66" w14:textId="2CE56E8C" w:rsidR="00B937C8" w:rsidRPr="00554604" w:rsidRDefault="00B937C8" w:rsidP="00ED2432">
            <w:pPr>
              <w:pStyle w:val="Affa"/>
              <w:ind w:firstLine="0"/>
              <w:rPr>
                <w:sz w:val="22"/>
                <w:szCs w:val="22"/>
              </w:rPr>
            </w:pPr>
            <w:r w:rsidRPr="00554604">
              <w:rPr>
                <w:sz w:val="22"/>
                <w:szCs w:val="22"/>
              </w:rPr>
              <w:t xml:space="preserve">Сельское поселение "Дунаевское" (теплоснабжающая организация  - </w:t>
            </w:r>
            <w:r w:rsidRPr="00B937C8">
              <w:rPr>
                <w:sz w:val="22"/>
                <w:szCs w:val="22"/>
              </w:rPr>
              <w:t>ООО «МЕТАЛЛСТРОЙ-МОНТАЖ»</w:t>
            </w:r>
            <w:r w:rsidRPr="00554604">
              <w:rPr>
                <w:sz w:val="22"/>
                <w:szCs w:val="22"/>
              </w:rPr>
              <w:t>)</w:t>
            </w:r>
          </w:p>
        </w:tc>
        <w:tc>
          <w:tcPr>
            <w:tcW w:w="3527" w:type="pct"/>
            <w:gridSpan w:val="4"/>
          </w:tcPr>
          <w:p w14:paraId="086CB156" w14:textId="77777777" w:rsidR="00B937C8" w:rsidRPr="00554604" w:rsidRDefault="00B937C8" w:rsidP="00ED2432">
            <w:pPr>
              <w:pStyle w:val="formattext0"/>
              <w:spacing w:before="0" w:beforeAutospacing="0" w:after="0" w:afterAutospacing="0"/>
              <w:ind w:firstLine="0"/>
              <w:jc w:val="center"/>
              <w:rPr>
                <w:sz w:val="22"/>
                <w:szCs w:val="22"/>
              </w:rPr>
            </w:pPr>
            <w:r w:rsidRPr="00554604">
              <w:rPr>
                <w:sz w:val="22"/>
                <w:szCs w:val="22"/>
              </w:rPr>
              <w:t xml:space="preserve">Для потребителей, в случае отсутствия дифференциации тарифов по схеме подключения </w:t>
            </w:r>
          </w:p>
        </w:tc>
      </w:tr>
      <w:tr w:rsidR="00B937C8" w:rsidRPr="00554604" w14:paraId="4059B2E2" w14:textId="77777777" w:rsidTr="00ED2432">
        <w:tc>
          <w:tcPr>
            <w:tcW w:w="283" w:type="pct"/>
            <w:vMerge/>
          </w:tcPr>
          <w:p w14:paraId="2A62BF87" w14:textId="77777777" w:rsidR="00B937C8" w:rsidRPr="00554604" w:rsidRDefault="00B937C8" w:rsidP="00B937C8">
            <w:pPr>
              <w:pStyle w:val="Affa"/>
              <w:ind w:firstLine="0"/>
              <w:rPr>
                <w:sz w:val="22"/>
                <w:szCs w:val="22"/>
              </w:rPr>
            </w:pPr>
          </w:p>
        </w:tc>
        <w:tc>
          <w:tcPr>
            <w:tcW w:w="1190" w:type="pct"/>
            <w:vMerge/>
          </w:tcPr>
          <w:p w14:paraId="295A5DBC" w14:textId="77777777" w:rsidR="00B937C8" w:rsidRPr="00554604" w:rsidRDefault="00B937C8" w:rsidP="00B937C8">
            <w:pPr>
              <w:pStyle w:val="Affa"/>
              <w:ind w:firstLine="0"/>
              <w:rPr>
                <w:sz w:val="22"/>
                <w:szCs w:val="22"/>
              </w:rPr>
            </w:pPr>
          </w:p>
        </w:tc>
        <w:tc>
          <w:tcPr>
            <w:tcW w:w="1405" w:type="pct"/>
          </w:tcPr>
          <w:p w14:paraId="0ACAB7E9" w14:textId="77777777" w:rsidR="00B937C8" w:rsidRPr="00554604" w:rsidRDefault="00B937C8" w:rsidP="00B937C8">
            <w:pPr>
              <w:pStyle w:val="Affa"/>
              <w:ind w:firstLine="0"/>
              <w:rPr>
                <w:sz w:val="22"/>
                <w:szCs w:val="22"/>
              </w:rPr>
            </w:pPr>
            <w:r w:rsidRPr="00554604">
              <w:rPr>
                <w:sz w:val="22"/>
                <w:szCs w:val="22"/>
              </w:rPr>
              <w:t xml:space="preserve">одноставочный, руб./Гкал </w:t>
            </w:r>
          </w:p>
        </w:tc>
        <w:tc>
          <w:tcPr>
            <w:tcW w:w="525" w:type="pct"/>
          </w:tcPr>
          <w:p w14:paraId="1DFE2B7B" w14:textId="4F6BEFA3" w:rsidR="00B937C8" w:rsidRPr="00554604" w:rsidRDefault="00B937C8" w:rsidP="00B937C8">
            <w:pPr>
              <w:pStyle w:val="Affa"/>
              <w:ind w:firstLine="0"/>
              <w:rPr>
                <w:sz w:val="22"/>
                <w:szCs w:val="22"/>
              </w:rPr>
            </w:pPr>
            <w:r w:rsidRPr="00554604">
              <w:rPr>
                <w:sz w:val="22"/>
                <w:szCs w:val="22"/>
              </w:rPr>
              <w:t>202</w:t>
            </w:r>
            <w:r>
              <w:rPr>
                <w:sz w:val="22"/>
                <w:szCs w:val="22"/>
              </w:rPr>
              <w:t>4</w:t>
            </w:r>
          </w:p>
        </w:tc>
        <w:tc>
          <w:tcPr>
            <w:tcW w:w="991" w:type="pct"/>
          </w:tcPr>
          <w:p w14:paraId="3AD6CC40" w14:textId="638BF3A1" w:rsidR="00B937C8" w:rsidRPr="00554604" w:rsidRDefault="00B937C8" w:rsidP="00B937C8">
            <w:pPr>
              <w:pStyle w:val="formattext0"/>
              <w:spacing w:before="0" w:beforeAutospacing="0" w:after="0" w:afterAutospacing="0"/>
              <w:ind w:firstLine="0"/>
              <w:jc w:val="center"/>
              <w:rPr>
                <w:sz w:val="22"/>
                <w:szCs w:val="22"/>
              </w:rPr>
            </w:pPr>
            <w:r>
              <w:t xml:space="preserve">5 521,63 </w:t>
            </w:r>
          </w:p>
        </w:tc>
        <w:tc>
          <w:tcPr>
            <w:tcW w:w="606" w:type="pct"/>
          </w:tcPr>
          <w:p w14:paraId="5D66806D" w14:textId="40EC5726" w:rsidR="00B937C8" w:rsidRPr="00554604" w:rsidRDefault="00B937C8" w:rsidP="00B937C8">
            <w:pPr>
              <w:pStyle w:val="formattext0"/>
              <w:spacing w:before="0" w:beforeAutospacing="0" w:after="0" w:afterAutospacing="0"/>
              <w:ind w:firstLine="0"/>
              <w:jc w:val="center"/>
              <w:rPr>
                <w:sz w:val="22"/>
                <w:szCs w:val="22"/>
              </w:rPr>
            </w:pPr>
            <w:r>
              <w:t xml:space="preserve">7 142,69 </w:t>
            </w:r>
          </w:p>
        </w:tc>
      </w:tr>
      <w:tr w:rsidR="00B937C8" w:rsidRPr="00554604" w14:paraId="6551906F" w14:textId="77777777" w:rsidTr="00ED2432">
        <w:tc>
          <w:tcPr>
            <w:tcW w:w="283" w:type="pct"/>
            <w:vMerge/>
          </w:tcPr>
          <w:p w14:paraId="0E5E732D" w14:textId="77777777" w:rsidR="00B937C8" w:rsidRPr="00554604" w:rsidRDefault="00B937C8" w:rsidP="00B937C8">
            <w:pPr>
              <w:jc w:val="left"/>
              <w:rPr>
                <w:sz w:val="22"/>
                <w:szCs w:val="22"/>
              </w:rPr>
            </w:pPr>
          </w:p>
        </w:tc>
        <w:tc>
          <w:tcPr>
            <w:tcW w:w="1190" w:type="pct"/>
            <w:vMerge/>
          </w:tcPr>
          <w:p w14:paraId="58752BEF" w14:textId="77777777" w:rsidR="00B937C8" w:rsidRPr="00554604" w:rsidRDefault="00B937C8" w:rsidP="00B937C8">
            <w:pPr>
              <w:pStyle w:val="Affa"/>
              <w:ind w:firstLine="0"/>
              <w:rPr>
                <w:sz w:val="22"/>
                <w:szCs w:val="22"/>
              </w:rPr>
            </w:pPr>
          </w:p>
        </w:tc>
        <w:tc>
          <w:tcPr>
            <w:tcW w:w="1405" w:type="pct"/>
          </w:tcPr>
          <w:p w14:paraId="22235E92" w14:textId="77777777" w:rsidR="00B937C8" w:rsidRPr="00554604" w:rsidRDefault="00B937C8" w:rsidP="00B937C8">
            <w:pPr>
              <w:pStyle w:val="Affa"/>
              <w:ind w:firstLine="0"/>
              <w:rPr>
                <w:sz w:val="22"/>
                <w:szCs w:val="22"/>
              </w:rPr>
            </w:pPr>
            <w:r w:rsidRPr="00554604">
              <w:rPr>
                <w:sz w:val="22"/>
                <w:szCs w:val="22"/>
              </w:rPr>
              <w:t xml:space="preserve">Население </w:t>
            </w:r>
          </w:p>
        </w:tc>
        <w:tc>
          <w:tcPr>
            <w:tcW w:w="525" w:type="pct"/>
          </w:tcPr>
          <w:p w14:paraId="41EFCC59" w14:textId="77777777" w:rsidR="00B937C8" w:rsidRPr="00554604" w:rsidRDefault="00B937C8" w:rsidP="00B937C8">
            <w:pPr>
              <w:pStyle w:val="Affa"/>
              <w:ind w:firstLine="0"/>
              <w:rPr>
                <w:sz w:val="22"/>
                <w:szCs w:val="22"/>
              </w:rPr>
            </w:pPr>
          </w:p>
        </w:tc>
        <w:tc>
          <w:tcPr>
            <w:tcW w:w="991" w:type="pct"/>
          </w:tcPr>
          <w:p w14:paraId="277F4CD9" w14:textId="77777777" w:rsidR="00B937C8" w:rsidRPr="00554604" w:rsidRDefault="00B937C8" w:rsidP="00B937C8">
            <w:pPr>
              <w:pStyle w:val="formattext0"/>
              <w:spacing w:before="0" w:beforeAutospacing="0" w:after="0" w:afterAutospacing="0"/>
              <w:ind w:firstLine="0"/>
              <w:jc w:val="center"/>
              <w:rPr>
                <w:sz w:val="22"/>
                <w:szCs w:val="22"/>
              </w:rPr>
            </w:pPr>
          </w:p>
        </w:tc>
        <w:tc>
          <w:tcPr>
            <w:tcW w:w="606" w:type="pct"/>
          </w:tcPr>
          <w:p w14:paraId="59B3E47E" w14:textId="77777777" w:rsidR="00B937C8" w:rsidRPr="00554604" w:rsidRDefault="00B937C8" w:rsidP="00B937C8">
            <w:pPr>
              <w:pStyle w:val="formattext0"/>
              <w:spacing w:before="0" w:beforeAutospacing="0" w:after="0" w:afterAutospacing="0"/>
              <w:ind w:firstLine="0"/>
              <w:jc w:val="center"/>
              <w:rPr>
                <w:sz w:val="22"/>
                <w:szCs w:val="22"/>
              </w:rPr>
            </w:pPr>
          </w:p>
        </w:tc>
      </w:tr>
      <w:tr w:rsidR="00B937C8" w:rsidRPr="00554604" w14:paraId="0221B650" w14:textId="77777777" w:rsidTr="00ED2432">
        <w:tc>
          <w:tcPr>
            <w:tcW w:w="283" w:type="pct"/>
            <w:vMerge/>
          </w:tcPr>
          <w:p w14:paraId="051EEA4A" w14:textId="77777777" w:rsidR="00B937C8" w:rsidRPr="00554604" w:rsidRDefault="00B937C8" w:rsidP="00B937C8">
            <w:pPr>
              <w:pStyle w:val="Affa"/>
              <w:ind w:firstLine="0"/>
              <w:rPr>
                <w:sz w:val="22"/>
                <w:szCs w:val="22"/>
              </w:rPr>
            </w:pPr>
          </w:p>
        </w:tc>
        <w:tc>
          <w:tcPr>
            <w:tcW w:w="1190" w:type="pct"/>
            <w:vMerge/>
          </w:tcPr>
          <w:p w14:paraId="0E0EC4F2" w14:textId="77777777" w:rsidR="00B937C8" w:rsidRPr="00554604" w:rsidRDefault="00B937C8" w:rsidP="00B937C8">
            <w:pPr>
              <w:pStyle w:val="Affa"/>
              <w:ind w:firstLine="0"/>
              <w:rPr>
                <w:sz w:val="22"/>
                <w:szCs w:val="22"/>
              </w:rPr>
            </w:pPr>
          </w:p>
        </w:tc>
        <w:tc>
          <w:tcPr>
            <w:tcW w:w="1405" w:type="pct"/>
          </w:tcPr>
          <w:p w14:paraId="67A623E5" w14:textId="77777777" w:rsidR="00B937C8" w:rsidRPr="00554604" w:rsidRDefault="00B937C8" w:rsidP="00B937C8">
            <w:pPr>
              <w:pStyle w:val="Affa"/>
              <w:ind w:firstLine="0"/>
              <w:rPr>
                <w:sz w:val="22"/>
                <w:szCs w:val="22"/>
              </w:rPr>
            </w:pPr>
            <w:r w:rsidRPr="00554604">
              <w:rPr>
                <w:sz w:val="22"/>
                <w:szCs w:val="22"/>
              </w:rPr>
              <w:t xml:space="preserve">одноставочный, руб./Гкал </w:t>
            </w:r>
          </w:p>
        </w:tc>
        <w:tc>
          <w:tcPr>
            <w:tcW w:w="525" w:type="pct"/>
          </w:tcPr>
          <w:p w14:paraId="6BBBF9EE" w14:textId="5ECAE06F" w:rsidR="00B937C8" w:rsidRPr="00554604" w:rsidRDefault="00B937C8" w:rsidP="00B937C8">
            <w:pPr>
              <w:pStyle w:val="Affa"/>
              <w:ind w:firstLine="0"/>
              <w:rPr>
                <w:sz w:val="22"/>
                <w:szCs w:val="22"/>
              </w:rPr>
            </w:pPr>
            <w:r w:rsidRPr="00554604">
              <w:rPr>
                <w:sz w:val="22"/>
                <w:szCs w:val="22"/>
              </w:rPr>
              <w:t>202</w:t>
            </w:r>
            <w:r>
              <w:rPr>
                <w:sz w:val="22"/>
                <w:szCs w:val="22"/>
              </w:rPr>
              <w:t>4</w:t>
            </w:r>
            <w:r w:rsidRPr="00554604">
              <w:rPr>
                <w:sz w:val="22"/>
                <w:szCs w:val="22"/>
              </w:rPr>
              <w:t xml:space="preserve"> </w:t>
            </w:r>
          </w:p>
        </w:tc>
        <w:tc>
          <w:tcPr>
            <w:tcW w:w="991" w:type="pct"/>
          </w:tcPr>
          <w:p w14:paraId="25701553" w14:textId="0713B9BD" w:rsidR="00B937C8" w:rsidRPr="00554604" w:rsidRDefault="00B937C8" w:rsidP="00B937C8">
            <w:pPr>
              <w:pStyle w:val="formattext0"/>
              <w:spacing w:before="0" w:beforeAutospacing="0" w:after="0" w:afterAutospacing="0"/>
              <w:ind w:firstLine="0"/>
              <w:jc w:val="center"/>
              <w:rPr>
                <w:sz w:val="22"/>
                <w:szCs w:val="22"/>
              </w:rPr>
            </w:pPr>
            <w:r>
              <w:t xml:space="preserve">1 943,03 </w:t>
            </w:r>
          </w:p>
        </w:tc>
        <w:tc>
          <w:tcPr>
            <w:tcW w:w="606" w:type="pct"/>
          </w:tcPr>
          <w:p w14:paraId="57EEE05A" w14:textId="32FD35C3" w:rsidR="00B937C8" w:rsidRPr="00554604" w:rsidRDefault="00B937C8" w:rsidP="00B937C8">
            <w:pPr>
              <w:pStyle w:val="formattext0"/>
              <w:spacing w:before="0" w:beforeAutospacing="0" w:after="0" w:afterAutospacing="0"/>
              <w:ind w:firstLine="0"/>
              <w:jc w:val="center"/>
              <w:rPr>
                <w:sz w:val="22"/>
                <w:szCs w:val="22"/>
              </w:rPr>
            </w:pPr>
            <w:r>
              <w:t xml:space="preserve">2 331,63 </w:t>
            </w:r>
          </w:p>
        </w:tc>
      </w:tr>
    </w:tbl>
    <w:p w14:paraId="5170A935" w14:textId="77777777" w:rsidR="0032428B" w:rsidRPr="009E4337" w:rsidRDefault="0032428B" w:rsidP="001064AC">
      <w:pPr>
        <w:pStyle w:val="Affa"/>
        <w:ind w:firstLine="0"/>
      </w:pPr>
    </w:p>
    <w:p w14:paraId="0A75FD7A" w14:textId="6B356D21" w:rsidR="00044BE0" w:rsidRPr="009E4337" w:rsidRDefault="00FC0CD1" w:rsidP="0006129B">
      <w:pPr>
        <w:pStyle w:val="30"/>
        <w:spacing w:line="240" w:lineRule="auto"/>
      </w:pPr>
      <w:bookmarkStart w:id="253" w:name="_Toc158278689"/>
      <w:bookmarkStart w:id="254" w:name="_Toc183331796"/>
      <w:r w:rsidRPr="009E4337">
        <w:t>11.2</w:t>
      </w:r>
      <w:r w:rsidR="00044BE0" w:rsidRPr="009E4337">
        <w:t xml:space="preserve"> </w:t>
      </w:r>
      <w:r w:rsidRPr="009E4337">
        <w:t>О</w:t>
      </w:r>
      <w:r w:rsidR="00274C31" w:rsidRPr="009E4337">
        <w:t>писание структуры цен (тарифов), установленных на момент разработки схемы теплоснабжения</w:t>
      </w:r>
      <w:bookmarkEnd w:id="253"/>
      <w:bookmarkEnd w:id="254"/>
    </w:p>
    <w:p w14:paraId="0E845AC5" w14:textId="77777777" w:rsidR="008E6AB8" w:rsidRPr="009E4337" w:rsidRDefault="008E6AB8" w:rsidP="008E6AB8">
      <w:pPr>
        <w:tabs>
          <w:tab w:val="left" w:pos="0"/>
        </w:tabs>
        <w:ind w:firstLine="567"/>
      </w:pPr>
      <w:r w:rsidRPr="009E4337">
        <w:t xml:space="preserve">Регулирование тарифов (цен) основывается на принципе обязательности раздельного учета организациями, осуществляющими регулируемую деятельность, объемов продукции (услуг), доходов и расходов по производству, передаче и сбыту энергии в соответствии с законодательством Российской Федерации. </w:t>
      </w:r>
    </w:p>
    <w:p w14:paraId="069AF72F" w14:textId="77777777" w:rsidR="008E6AB8" w:rsidRPr="009E4337" w:rsidRDefault="008E6AB8" w:rsidP="008E6AB8">
      <w:pPr>
        <w:tabs>
          <w:tab w:val="left" w:pos="0"/>
        </w:tabs>
        <w:ind w:firstLine="567"/>
      </w:pPr>
      <w:r w:rsidRPr="009E4337">
        <w:t xml:space="preserve">Расходы, связанные с производством и реализацией продукции (услуг) по регулируемым видам деятельности, включают следующие группы расходов: </w:t>
      </w:r>
    </w:p>
    <w:p w14:paraId="020981B9" w14:textId="77777777" w:rsidR="008E6AB8" w:rsidRPr="009E4337" w:rsidRDefault="008E6AB8" w:rsidP="008E6AB8">
      <w:pPr>
        <w:tabs>
          <w:tab w:val="left" w:pos="0"/>
        </w:tabs>
        <w:ind w:firstLine="567"/>
      </w:pPr>
      <w:r w:rsidRPr="009E4337">
        <w:t xml:space="preserve">1) на топливо; </w:t>
      </w:r>
    </w:p>
    <w:p w14:paraId="41C239CC" w14:textId="77777777" w:rsidR="008E6AB8" w:rsidRPr="009E4337" w:rsidRDefault="008E6AB8" w:rsidP="008E6AB8">
      <w:pPr>
        <w:tabs>
          <w:tab w:val="left" w:pos="0"/>
        </w:tabs>
        <w:ind w:firstLine="567"/>
      </w:pPr>
      <w:r w:rsidRPr="009E4337">
        <w:t xml:space="preserve">2) на покупаемую электрическую и тепловую энергию; </w:t>
      </w:r>
    </w:p>
    <w:p w14:paraId="53302BAA" w14:textId="77777777" w:rsidR="008E6AB8" w:rsidRPr="009E4337" w:rsidRDefault="008E6AB8" w:rsidP="008E6AB8">
      <w:pPr>
        <w:tabs>
          <w:tab w:val="left" w:pos="0"/>
        </w:tabs>
        <w:ind w:firstLine="567"/>
      </w:pPr>
      <w:r w:rsidRPr="009E4337">
        <w:t xml:space="preserve">3) на оплату услуг, оказываемых организациями, осуществляющими регулируемую деятельность; </w:t>
      </w:r>
    </w:p>
    <w:p w14:paraId="7A080075" w14:textId="77777777" w:rsidR="008E6AB8" w:rsidRPr="009E4337" w:rsidRDefault="008E6AB8" w:rsidP="008E6AB8">
      <w:pPr>
        <w:tabs>
          <w:tab w:val="left" w:pos="0"/>
        </w:tabs>
        <w:ind w:firstLine="567"/>
      </w:pPr>
      <w:r w:rsidRPr="009E4337">
        <w:t xml:space="preserve">4) на сырье и материалы; </w:t>
      </w:r>
    </w:p>
    <w:p w14:paraId="20067155" w14:textId="77777777" w:rsidR="008E6AB8" w:rsidRPr="009E4337" w:rsidRDefault="008E6AB8" w:rsidP="008E6AB8">
      <w:pPr>
        <w:tabs>
          <w:tab w:val="left" w:pos="0"/>
        </w:tabs>
        <w:ind w:firstLine="567"/>
      </w:pPr>
      <w:r w:rsidRPr="009E4337">
        <w:t xml:space="preserve">5) на ремонт основных средств; </w:t>
      </w:r>
    </w:p>
    <w:p w14:paraId="323681DA" w14:textId="77777777" w:rsidR="008E6AB8" w:rsidRPr="009E4337" w:rsidRDefault="008E6AB8" w:rsidP="008E6AB8">
      <w:pPr>
        <w:tabs>
          <w:tab w:val="left" w:pos="0"/>
        </w:tabs>
        <w:ind w:firstLine="567"/>
      </w:pPr>
      <w:r w:rsidRPr="009E4337">
        <w:t xml:space="preserve">6) на оплату труда и отчисления на социальные нужды; </w:t>
      </w:r>
    </w:p>
    <w:p w14:paraId="702055F8" w14:textId="77777777" w:rsidR="008E6AB8" w:rsidRPr="009E4337" w:rsidRDefault="008E6AB8" w:rsidP="008E6AB8">
      <w:pPr>
        <w:tabs>
          <w:tab w:val="left" w:pos="0"/>
        </w:tabs>
        <w:ind w:firstLine="567"/>
      </w:pPr>
      <w:r w:rsidRPr="009E4337">
        <w:t xml:space="preserve">7) на амортизацию основных средств и нематериальных активов; </w:t>
      </w:r>
    </w:p>
    <w:p w14:paraId="238EF9C4" w14:textId="77777777" w:rsidR="008E6AB8" w:rsidRPr="009E4337" w:rsidRDefault="008E6AB8" w:rsidP="008E6AB8">
      <w:pPr>
        <w:tabs>
          <w:tab w:val="left" w:pos="0"/>
        </w:tabs>
        <w:ind w:firstLine="567"/>
      </w:pPr>
      <w:r w:rsidRPr="009E4337">
        <w:t>8) прочие расходы.</w:t>
      </w:r>
    </w:p>
    <w:p w14:paraId="3F10929E" w14:textId="77777777" w:rsidR="008E6AB8" w:rsidRPr="009E4337" w:rsidRDefault="008E6AB8" w:rsidP="0006129B">
      <w:pPr>
        <w:tabs>
          <w:tab w:val="left" w:pos="0"/>
        </w:tabs>
        <w:ind w:firstLine="567"/>
        <w:rPr>
          <w:b/>
        </w:rPr>
      </w:pPr>
    </w:p>
    <w:p w14:paraId="08F8429F" w14:textId="77777777" w:rsidR="002E4853" w:rsidRPr="009E4337" w:rsidRDefault="002E4853" w:rsidP="002E4853">
      <w:pPr>
        <w:pStyle w:val="30"/>
        <w:spacing w:line="240" w:lineRule="auto"/>
      </w:pPr>
      <w:bookmarkStart w:id="255" w:name="_Toc158278690"/>
      <w:bookmarkStart w:id="256" w:name="_Toc183331797"/>
      <w:r w:rsidRPr="009E4337">
        <w:t>11.3 Описание платы за подключение к системе теплоснабжения</w:t>
      </w:r>
      <w:bookmarkEnd w:id="255"/>
      <w:bookmarkEnd w:id="256"/>
    </w:p>
    <w:p w14:paraId="372095D8" w14:textId="15D032D6" w:rsidR="002E4853" w:rsidRPr="009E4337" w:rsidRDefault="002E4853" w:rsidP="002E4853">
      <w:pPr>
        <w:pStyle w:val="Affa"/>
      </w:pPr>
      <w:r w:rsidRPr="009E4337">
        <w:t xml:space="preserve">Порядок установления платы за подключение был установлен Федеральным законом от 27.07.2010 №190-ФЗ </w:t>
      </w:r>
      <w:r w:rsidR="0098168B" w:rsidRPr="009E4337">
        <w:t>«</w:t>
      </w:r>
      <w:r w:rsidRPr="009E4337">
        <w:t>О теплоснабжении</w:t>
      </w:r>
      <w:r w:rsidR="0098168B" w:rsidRPr="009E4337">
        <w:t>»</w:t>
      </w:r>
      <w:r w:rsidRPr="009E4337">
        <w:t xml:space="preserve">. </w:t>
      </w:r>
    </w:p>
    <w:p w14:paraId="78214F44" w14:textId="77777777" w:rsidR="002E4853" w:rsidRPr="009E4337" w:rsidRDefault="002E4853" w:rsidP="002E4853">
      <w:pPr>
        <w:pStyle w:val="Affa"/>
      </w:pPr>
      <w:r w:rsidRPr="009E4337">
        <w:t xml:space="preserve">Законом определены некоторые понятия: </w:t>
      </w:r>
    </w:p>
    <w:p w14:paraId="30EACEB4" w14:textId="77777777" w:rsidR="002E4853" w:rsidRPr="009E4337" w:rsidRDefault="002E4853" w:rsidP="002E4853">
      <w:pPr>
        <w:pStyle w:val="Affa"/>
      </w:pPr>
      <w:r w:rsidRPr="009E4337">
        <w:t xml:space="preserve">1) плата за подключение к системе теплоснабжения – плата, которую вносят лица, осуществляющие строительство здания, строения, сооружения, подключаемые к системе теплоснабжения, а также плата, которую вносят лица, осуществляющие реконструкцию здания, строения, сооружения в случае, если данная реконструкция влечет за собой увеличение тепловой нагрузки реконструируемых зданий, строения, сооружения; </w:t>
      </w:r>
    </w:p>
    <w:p w14:paraId="3B08918E" w14:textId="77777777" w:rsidR="002E4853" w:rsidRPr="009E4337" w:rsidRDefault="002E4853" w:rsidP="002E4853">
      <w:pPr>
        <w:pStyle w:val="Affa"/>
      </w:pPr>
      <w:r w:rsidRPr="009E4337">
        <w:t xml:space="preserve">2) резервная тепловая мощность – тепловая мощность источников тепловой энергии и тепловых сетей, необходимая для обеспечения тепловой нагрузки теплопотребляющих установок, входящих в систему теплоснабжения, но не потребляющих тепловой энергии, теплоносителя. </w:t>
      </w:r>
    </w:p>
    <w:p w14:paraId="52C4B6F9" w14:textId="77777777" w:rsidR="002E4853" w:rsidRPr="009E4337" w:rsidRDefault="002E4853" w:rsidP="002E4853">
      <w:pPr>
        <w:pStyle w:val="Affa"/>
      </w:pPr>
      <w:r w:rsidRPr="009E4337">
        <w:t xml:space="preserve">Полномочия по регулированию платы за подключение к системе теплоснабжения переданы органам исполнительной власти субъектов Российской Федерации в области государственного регулирования цен (тарифов). </w:t>
      </w:r>
    </w:p>
    <w:p w14:paraId="5FAC45BF" w14:textId="77777777" w:rsidR="002E4853" w:rsidRPr="009E4337" w:rsidRDefault="002E4853" w:rsidP="002E4853">
      <w:pPr>
        <w:pStyle w:val="Affa"/>
      </w:pPr>
      <w:r w:rsidRPr="009E4337">
        <w:lastRenderedPageBreak/>
        <w:t xml:space="preserve">Законом также определено, что плата за подключение к системе теплоснабжения устанавливается органом регулирования в расчете на единицу мощности подключаемой тепловой нагрузки и может быть дифференцирована в зависимости от параметров данного подключения, определенных основами ценообразования в сфере теплоснабжения и правилами регулирования цен (тарифов) в сфере теплоснабжения, утвержденными Правительством Российской Федерации. </w:t>
      </w:r>
    </w:p>
    <w:p w14:paraId="231E3A39" w14:textId="77777777" w:rsidR="002E4853" w:rsidRPr="009E4337" w:rsidRDefault="002E4853" w:rsidP="002E4853">
      <w:pPr>
        <w:tabs>
          <w:tab w:val="left" w:pos="0"/>
        </w:tabs>
        <w:ind w:firstLine="567"/>
      </w:pPr>
      <w:r w:rsidRPr="009E4337">
        <w:t>Плата за подключение к системе теплоснабжения в случае отсутствия технической возможности подключения для каждого потребителя, в том числе застройщика, устанавливается в индивидуальном порядке.</w:t>
      </w:r>
    </w:p>
    <w:p w14:paraId="59AC5281" w14:textId="77777777" w:rsidR="002E4853" w:rsidRPr="009E4337" w:rsidRDefault="002E4853" w:rsidP="002E4853">
      <w:pPr>
        <w:tabs>
          <w:tab w:val="left" w:pos="0"/>
        </w:tabs>
        <w:ind w:firstLine="567"/>
        <w:rPr>
          <w:sz w:val="20"/>
          <w:szCs w:val="20"/>
        </w:rPr>
      </w:pPr>
    </w:p>
    <w:p w14:paraId="414E8775" w14:textId="77777777" w:rsidR="00AB0258" w:rsidRPr="009E4337" w:rsidRDefault="00880C53" w:rsidP="002E4853">
      <w:pPr>
        <w:pStyle w:val="30"/>
        <w:rPr>
          <w:rStyle w:val="ed"/>
        </w:rPr>
      </w:pPr>
      <w:bookmarkStart w:id="257" w:name="_Toc183331798"/>
      <w:r w:rsidRPr="009E4337">
        <w:rPr>
          <w:rStyle w:val="ed"/>
        </w:rPr>
        <w:t>11.4</w:t>
      </w:r>
      <w:r w:rsidR="00A14618" w:rsidRPr="009E4337">
        <w:rPr>
          <w:rStyle w:val="ed"/>
        </w:rPr>
        <w:t xml:space="preserve"> </w:t>
      </w:r>
      <w:r w:rsidRPr="009E4337">
        <w:rPr>
          <w:rStyle w:val="ed"/>
        </w:rPr>
        <w:t>О</w:t>
      </w:r>
      <w:r w:rsidR="00A14618" w:rsidRPr="009E4337">
        <w:rPr>
          <w:rStyle w:val="ed"/>
        </w:rPr>
        <w:t>писание</w:t>
      </w:r>
      <w:r w:rsidR="00AB0258" w:rsidRPr="009E4337">
        <w:rPr>
          <w:rStyle w:val="ed"/>
        </w:rPr>
        <w:t xml:space="preserve"> платы за услуги по поддержанию резервной тепловой мощности, в том числе для социально </w:t>
      </w:r>
      <w:r w:rsidR="00274C31" w:rsidRPr="009E4337">
        <w:rPr>
          <w:rStyle w:val="ed"/>
        </w:rPr>
        <w:t>значимых категорий потребителей</w:t>
      </w:r>
      <w:bookmarkEnd w:id="257"/>
    </w:p>
    <w:p w14:paraId="7CAF6DDD" w14:textId="60B09707" w:rsidR="00AB0258" w:rsidRPr="009E4337" w:rsidRDefault="00343B5C" w:rsidP="0006129B">
      <w:pPr>
        <w:ind w:firstLine="567"/>
      </w:pPr>
      <w:r w:rsidRPr="009E4337">
        <w:t>Согласно Постановления Правительства от 22</w:t>
      </w:r>
      <w:r w:rsidR="00F649CA" w:rsidRPr="009E4337">
        <w:t>.10.</w:t>
      </w:r>
      <w:r w:rsidRPr="009E4337">
        <w:t xml:space="preserve">2012 №1075 </w:t>
      </w:r>
      <w:r w:rsidR="0098168B" w:rsidRPr="009E4337">
        <w:t>«</w:t>
      </w:r>
      <w:r w:rsidR="003965AF" w:rsidRPr="009E4337">
        <w:t>О ценообразовании в сфере теплоснабжения</w:t>
      </w:r>
      <w:r w:rsidR="0098168B" w:rsidRPr="009E4337">
        <w:t>»</w:t>
      </w:r>
      <w:r w:rsidRPr="009E4337">
        <w:t>, плата за услуги по поддержанию резервной тепловой мощности устанавливается органами регулирования для категорий (групп) социально значимых потребителей, если указанные потребители не потребляют тепловую энергию, но не осуществили отсоединение принадлежащих им теплопотребляющих установок от тепловой сети в целях сохранения возможности возобновить потребление тепловой энергии при возникновении такой необходимости.</w:t>
      </w:r>
    </w:p>
    <w:p w14:paraId="7116B9BC" w14:textId="77777777" w:rsidR="00343B5C" w:rsidRPr="009E4337" w:rsidRDefault="00343B5C" w:rsidP="0006129B">
      <w:pPr>
        <w:ind w:firstLine="567"/>
      </w:pPr>
      <w:r w:rsidRPr="009E4337">
        <w:t xml:space="preserve">Плата за услуги по поддержанию резервной тепловой мощности устанавливается органами регулирования за услуги, оказываемые: </w:t>
      </w:r>
    </w:p>
    <w:p w14:paraId="0FE04448" w14:textId="77777777" w:rsidR="00343B5C" w:rsidRPr="009E4337" w:rsidRDefault="00880C53" w:rsidP="0006129B">
      <w:pPr>
        <w:ind w:firstLine="567"/>
      </w:pPr>
      <w:r w:rsidRPr="009E4337">
        <w:t>1</w:t>
      </w:r>
      <w:r w:rsidR="00343B5C" w:rsidRPr="009E4337">
        <w:t>) регулируемыми организациями, мощность тепловых источников и (или) тепловых сетей которых используется для поддержания резервной мощности в соответствии со схемой тепло</w:t>
      </w:r>
      <w:r w:rsidR="00F649CA" w:rsidRPr="009E4337">
        <w:t>снабжения</w:t>
      </w:r>
      <w:r w:rsidR="00343B5C" w:rsidRPr="009E4337">
        <w:t xml:space="preserve"> - для оказания указанных услуг единой теплоснабжающей организации; </w:t>
      </w:r>
    </w:p>
    <w:p w14:paraId="29A82FAF" w14:textId="77777777" w:rsidR="00343B5C" w:rsidRPr="009E4337" w:rsidRDefault="00880C53" w:rsidP="0006129B">
      <w:pPr>
        <w:ind w:firstLine="567"/>
      </w:pPr>
      <w:r w:rsidRPr="009E4337">
        <w:t>2</w:t>
      </w:r>
      <w:r w:rsidR="00343B5C" w:rsidRPr="009E4337">
        <w:t xml:space="preserve">) единой теплоснабжающей организацией в зоне ее деятельности категориям (группам) социально значимых потребителей, находящимся в зоне деятельности единой теплоснабжающей организации. </w:t>
      </w:r>
    </w:p>
    <w:p w14:paraId="343A28E3" w14:textId="77777777" w:rsidR="00343B5C" w:rsidRPr="009E4337" w:rsidRDefault="00343B5C" w:rsidP="0006129B">
      <w:pPr>
        <w:ind w:firstLine="567"/>
      </w:pPr>
      <w:r w:rsidRPr="009E4337">
        <w:t xml:space="preserve">Плата за услуги по поддержанию резервной тепловой мощности единой теплоснабжающей организации устанавливается равной ставке за мощность единого тарифа на тепловую энергию (мощность) в зоне ее деятельности или, если в зоне ее деятельности установлен одноставочный единый тариф на тепловую энергию (мощность), равной ставке за мощность двухставочного единого тарифа на тепловую энергию (мощность). </w:t>
      </w:r>
    </w:p>
    <w:p w14:paraId="363F5DEA" w14:textId="77777777" w:rsidR="00343B5C" w:rsidRPr="009E4337" w:rsidRDefault="00343B5C" w:rsidP="0006129B">
      <w:pPr>
        <w:ind w:firstLine="567"/>
      </w:pPr>
      <w:r w:rsidRPr="009E4337">
        <w:t xml:space="preserve">К социально значимым потребителям, для которых устанавливается плата за услуги по поддержанию резервной тепловой мощности, относятся следующие категории (группы) потребителей: </w:t>
      </w:r>
    </w:p>
    <w:p w14:paraId="38029E7E" w14:textId="77777777" w:rsidR="00343B5C" w:rsidRPr="009E4337" w:rsidRDefault="00880C53" w:rsidP="0006129B">
      <w:pPr>
        <w:ind w:firstLine="567"/>
      </w:pPr>
      <w:r w:rsidRPr="009E4337">
        <w:t>1</w:t>
      </w:r>
      <w:r w:rsidR="00343B5C" w:rsidRPr="009E4337">
        <w:t xml:space="preserve">) физические лица, приобретающие тепловую энергию в целях потребления в населенных пунктах и жилых зонах при воинских частях; </w:t>
      </w:r>
    </w:p>
    <w:p w14:paraId="5787225C" w14:textId="77777777" w:rsidR="00343B5C" w:rsidRPr="009E4337" w:rsidRDefault="00880C53" w:rsidP="0006129B">
      <w:pPr>
        <w:ind w:firstLine="567"/>
      </w:pPr>
      <w:r w:rsidRPr="009E4337">
        <w:t>2</w:t>
      </w:r>
      <w:r w:rsidR="00343B5C" w:rsidRPr="009E4337">
        <w:t xml:space="preserve">) исполнители коммунальных услуг, приобретающие тепловую энергию в целях обеспечения предоставления собственникам и пользователям помещений в многоквартирных домах или жилых домах коммунальной услуги теплоснабжения и (или) горячего водоснабжения с использованием открытых систем теплоснабжения (горячего водоснабжения) в объемах их фактического потребления и объемах тепловой энергии, израсходованной на места общего пользования; </w:t>
      </w:r>
    </w:p>
    <w:p w14:paraId="763E1469" w14:textId="77777777" w:rsidR="00343B5C" w:rsidRPr="009E4337" w:rsidRDefault="00880C53" w:rsidP="0006129B">
      <w:pPr>
        <w:ind w:firstLine="567"/>
      </w:pPr>
      <w:r w:rsidRPr="009E4337">
        <w:t>3</w:t>
      </w:r>
      <w:r w:rsidR="00343B5C" w:rsidRPr="009E4337">
        <w:t xml:space="preserve">) теплоснабжающие организации, приобретающие тепловую энергию в целях дальнейшей продажи физическим лицам и (или) исполнителям коммунальной услуги теплоснабжения, в объемах фактического потребления физических лиц и объемах тепловой энергии, израсходованной на места общего пользования; </w:t>
      </w:r>
    </w:p>
    <w:p w14:paraId="46A1FD0D" w14:textId="77777777" w:rsidR="00343B5C" w:rsidRPr="009E4337" w:rsidRDefault="00880C53" w:rsidP="0006129B">
      <w:pPr>
        <w:ind w:firstLine="567"/>
      </w:pPr>
      <w:r w:rsidRPr="009E4337">
        <w:t>4</w:t>
      </w:r>
      <w:r w:rsidR="00343B5C" w:rsidRPr="009E4337">
        <w:t xml:space="preserve">) религиозные организации; </w:t>
      </w:r>
    </w:p>
    <w:p w14:paraId="4F75ADC5" w14:textId="77777777" w:rsidR="00343B5C" w:rsidRPr="009E4337" w:rsidRDefault="00880C53" w:rsidP="0006129B">
      <w:pPr>
        <w:ind w:firstLine="567"/>
      </w:pPr>
      <w:r w:rsidRPr="009E4337">
        <w:t>5</w:t>
      </w:r>
      <w:r w:rsidR="00343B5C" w:rsidRPr="009E4337">
        <w:t>) бюджетные и казенные учреждения, осуществляющие</w:t>
      </w:r>
      <w:r w:rsidR="008E4EBE" w:rsidRPr="009E4337">
        <w:t>,</w:t>
      </w:r>
      <w:r w:rsidR="00343B5C" w:rsidRPr="009E4337">
        <w:t xml:space="preserve"> в том числе</w:t>
      </w:r>
      <w:r w:rsidR="008E4EBE" w:rsidRPr="009E4337">
        <w:t>,</w:t>
      </w:r>
      <w:r w:rsidR="00343B5C" w:rsidRPr="009E4337">
        <w:t xml:space="preserve"> деятельность в сфере науки, образования, здравоохранения, культуры, социальной защиты, занятости населения, физической культуры и спорта; </w:t>
      </w:r>
    </w:p>
    <w:p w14:paraId="7098346E" w14:textId="77777777" w:rsidR="00343B5C" w:rsidRPr="009E4337" w:rsidRDefault="00880C53" w:rsidP="0006129B">
      <w:pPr>
        <w:ind w:firstLine="567"/>
      </w:pPr>
      <w:r w:rsidRPr="009E4337">
        <w:lastRenderedPageBreak/>
        <w:t>6</w:t>
      </w:r>
      <w:r w:rsidR="00343B5C" w:rsidRPr="009E4337">
        <w:t xml:space="preserve">) воинские части Министерства обороны 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 и Федеральной службы охраны Российской Федерации; </w:t>
      </w:r>
    </w:p>
    <w:p w14:paraId="1A20664F" w14:textId="77777777" w:rsidR="00343B5C" w:rsidRPr="009E4337" w:rsidRDefault="00880C53" w:rsidP="0006129B">
      <w:pPr>
        <w:ind w:firstLine="567"/>
      </w:pPr>
      <w:r w:rsidRPr="009E4337">
        <w:t>7</w:t>
      </w:r>
      <w:r w:rsidR="00343B5C" w:rsidRPr="009E4337">
        <w:t xml:space="preserve">) исправительно-трудовые учреждения, следственные изоляторы, тюрьмы. </w:t>
      </w:r>
    </w:p>
    <w:p w14:paraId="6801B266" w14:textId="3BD553DC" w:rsidR="00343B5C" w:rsidRPr="009E4337" w:rsidRDefault="00343B5C" w:rsidP="0006129B">
      <w:pPr>
        <w:ind w:firstLine="567"/>
      </w:pPr>
      <w:r w:rsidRPr="009E4337">
        <w:t xml:space="preserve">Плата за услуги по поддержанию резервной тепловой мощности </w:t>
      </w:r>
      <w:r w:rsidR="00070E4F" w:rsidRPr="009E4337">
        <w:t>на территории поселения</w:t>
      </w:r>
      <w:r w:rsidR="00B95373" w:rsidRPr="009E4337">
        <w:t xml:space="preserve"> </w:t>
      </w:r>
      <w:r w:rsidRPr="009E4337">
        <w:t>регулирующими органами не устанавливалась.</w:t>
      </w:r>
    </w:p>
    <w:p w14:paraId="2425DAC2" w14:textId="77777777" w:rsidR="00343B5C" w:rsidRPr="009E4337" w:rsidRDefault="00343B5C" w:rsidP="0006129B">
      <w:pPr>
        <w:ind w:firstLine="567"/>
      </w:pPr>
    </w:p>
    <w:p w14:paraId="5B4606F0" w14:textId="29EE179C" w:rsidR="00A14618" w:rsidRPr="009E4337" w:rsidRDefault="00880C53" w:rsidP="005F49AE">
      <w:pPr>
        <w:pStyle w:val="30"/>
        <w:rPr>
          <w:rStyle w:val="ed"/>
        </w:rPr>
      </w:pPr>
      <w:bookmarkStart w:id="258" w:name="_Toc183331799"/>
      <w:r w:rsidRPr="009E4337">
        <w:rPr>
          <w:rStyle w:val="ed"/>
        </w:rPr>
        <w:t>11.</w:t>
      </w:r>
      <w:r w:rsidR="002E4853" w:rsidRPr="009E4337">
        <w:rPr>
          <w:rStyle w:val="ed"/>
        </w:rPr>
        <w:t>5</w:t>
      </w:r>
      <w:r w:rsidRPr="009E4337">
        <w:rPr>
          <w:rStyle w:val="ed"/>
        </w:rPr>
        <w:t xml:space="preserve"> О</w:t>
      </w:r>
      <w:r w:rsidR="00274C31" w:rsidRPr="009E4337">
        <w:rPr>
          <w:rStyle w:val="ed"/>
        </w:rPr>
        <w:t>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bookmarkEnd w:id="258"/>
    </w:p>
    <w:p w14:paraId="28850373" w14:textId="4C28C4E9" w:rsidR="00FD6194" w:rsidRPr="009E4337" w:rsidRDefault="00C6704F" w:rsidP="0006129B">
      <w:pPr>
        <w:ind w:firstLine="567"/>
      </w:pPr>
      <w:r w:rsidRPr="009E4337">
        <w:t xml:space="preserve">В соответствии с п.1 ст. </w:t>
      </w:r>
      <w:r w:rsidR="00FD6194" w:rsidRPr="009E4337">
        <w:t xml:space="preserve">23.3 </w:t>
      </w:r>
      <w:r w:rsidR="003965AF" w:rsidRPr="009E4337">
        <w:t xml:space="preserve">Федерального закона от 27.07.2010 №190-ФЗ </w:t>
      </w:r>
      <w:r w:rsidR="0098168B" w:rsidRPr="009E4337">
        <w:t>«</w:t>
      </w:r>
      <w:r w:rsidR="003965AF" w:rsidRPr="009E4337">
        <w:t>О теплоснабжении</w:t>
      </w:r>
      <w:r w:rsidR="0098168B" w:rsidRPr="009E4337">
        <w:t>»</w:t>
      </w:r>
      <w:r w:rsidR="00880C53" w:rsidRPr="009E4337">
        <w:t xml:space="preserve"> к</w:t>
      </w:r>
      <w:r w:rsidR="00FD6194" w:rsidRPr="009E4337">
        <w:rPr>
          <w:rStyle w:val="blk"/>
        </w:rPr>
        <w:t xml:space="preserve"> ценовым зонам теплоснабжения могут быть отнесены поселение, городской округ, соответствующие следующим критериям:</w:t>
      </w:r>
    </w:p>
    <w:p w14:paraId="11E21996" w14:textId="77777777" w:rsidR="00FD6194" w:rsidRPr="009E4337" w:rsidRDefault="00FD6194" w:rsidP="0006129B">
      <w:pPr>
        <w:ind w:firstLine="567"/>
      </w:pPr>
      <w:bookmarkStart w:id="259" w:name="dst100631"/>
      <w:bookmarkEnd w:id="259"/>
      <w:r w:rsidRPr="009E4337">
        <w:rPr>
          <w:rStyle w:val="blk"/>
        </w:rPr>
        <w:t>1) наличие утвержденной схемы теплоснабжения поселения, городского округа;</w:t>
      </w:r>
    </w:p>
    <w:p w14:paraId="29FC5BEC" w14:textId="77777777" w:rsidR="00FD6194" w:rsidRPr="009E4337" w:rsidRDefault="00FD6194" w:rsidP="0006129B">
      <w:pPr>
        <w:ind w:firstLine="567"/>
      </w:pPr>
      <w:bookmarkStart w:id="260" w:name="dst100632"/>
      <w:bookmarkEnd w:id="260"/>
      <w:r w:rsidRPr="009E4337">
        <w:rPr>
          <w:rStyle w:val="blk"/>
        </w:rPr>
        <w:t>2) пятьдесят и более процентов суммарной установленной мощности источников тепловой энергии, указанных в схеме теплоснабжения, составляют источники тепловой энергии, функционирующие в режиме комбинированной выработки электрической и тепловой энергии;</w:t>
      </w:r>
    </w:p>
    <w:p w14:paraId="515F2AB3" w14:textId="77777777" w:rsidR="00FD6194" w:rsidRPr="009E4337" w:rsidRDefault="00FD6194" w:rsidP="0006129B">
      <w:pPr>
        <w:ind w:firstLine="567"/>
      </w:pPr>
      <w:bookmarkStart w:id="261" w:name="dst100633"/>
      <w:bookmarkEnd w:id="261"/>
      <w:r w:rsidRPr="009E4337">
        <w:rPr>
          <w:rStyle w:val="blk"/>
        </w:rPr>
        <w:t>3) наличие совместного обращения в Правительство Российской Федерации об отнесении поселения, городского округа к ценовой зоне теплоснабжения от исполнительно-распорядительного органа муниципального образования и единой теплоснабжающей организации (нескольких единых теплоснабжающих организаций), в зоне деятельности которой находятся источники тепловой энергии, суммарная установленная мощность которых составляет пятьдесят и более процентов суммарной установленной мощности источников тепловой энергии, указанных в схеме теплоснабжения поселения, городского округа. Совместное обращение об отнесении поселения, городского округа к ценовой зоне теплоснабжения включает в себя</w:t>
      </w:r>
      <w:r w:rsidR="008E4EBE" w:rsidRPr="009E4337">
        <w:rPr>
          <w:rStyle w:val="blk"/>
        </w:rPr>
        <w:t>,</w:t>
      </w:r>
      <w:r w:rsidRPr="009E4337">
        <w:rPr>
          <w:rStyle w:val="blk"/>
        </w:rPr>
        <w:t xml:space="preserve"> в том числе</w:t>
      </w:r>
      <w:r w:rsidR="008E4EBE" w:rsidRPr="009E4337">
        <w:rPr>
          <w:rStyle w:val="blk"/>
        </w:rPr>
        <w:t>,</w:t>
      </w:r>
      <w:r w:rsidRPr="009E4337">
        <w:rPr>
          <w:rStyle w:val="blk"/>
        </w:rPr>
        <w:t xml:space="preserve"> обязательства единой теплоснабжающей организации и исполнительно-распорядительного органа муниципального образования по исполнению соответствующих обязательств, установленных для них</w:t>
      </w:r>
      <w:r w:rsidR="007A50DE" w:rsidRPr="009E4337">
        <w:rPr>
          <w:rStyle w:val="blk"/>
        </w:rPr>
        <w:t xml:space="preserve"> </w:t>
      </w:r>
      <w:hyperlink r:id="rId14" w:anchor="dst100760" w:history="1">
        <w:r w:rsidRPr="009E4337">
          <w:rPr>
            <w:rStyle w:val="aff0"/>
            <w:color w:val="auto"/>
          </w:rPr>
          <w:t>частями 14</w:t>
        </w:r>
      </w:hyperlink>
      <w:r w:rsidR="007A50DE" w:rsidRPr="009E4337">
        <w:t xml:space="preserve"> </w:t>
      </w:r>
      <w:r w:rsidRPr="009E4337">
        <w:rPr>
          <w:rStyle w:val="blk"/>
        </w:rPr>
        <w:t>-</w:t>
      </w:r>
      <w:r w:rsidR="007A50DE" w:rsidRPr="009E4337">
        <w:rPr>
          <w:rStyle w:val="blk"/>
        </w:rPr>
        <w:t xml:space="preserve"> </w:t>
      </w:r>
      <w:hyperlink r:id="rId15" w:anchor="dst100773" w:history="1">
        <w:r w:rsidRPr="009E4337">
          <w:rPr>
            <w:rStyle w:val="aff0"/>
            <w:color w:val="auto"/>
          </w:rPr>
          <w:t>18 статьи 23.13</w:t>
        </w:r>
      </w:hyperlink>
      <w:r w:rsidR="007A50DE" w:rsidRPr="009E4337">
        <w:t xml:space="preserve"> </w:t>
      </w:r>
      <w:r w:rsidRPr="009E4337">
        <w:rPr>
          <w:rStyle w:val="blk"/>
        </w:rPr>
        <w:t>настоящего Федерального закона;</w:t>
      </w:r>
    </w:p>
    <w:p w14:paraId="4AF5F72F" w14:textId="77777777" w:rsidR="00FD6194" w:rsidRPr="009E4337" w:rsidRDefault="00FD6194" w:rsidP="0006129B">
      <w:pPr>
        <w:ind w:firstLine="567"/>
        <w:rPr>
          <w:rStyle w:val="blk"/>
        </w:rPr>
      </w:pPr>
      <w:bookmarkStart w:id="262" w:name="dst100634"/>
      <w:bookmarkEnd w:id="262"/>
      <w:r w:rsidRPr="009E4337">
        <w:rPr>
          <w:rStyle w:val="blk"/>
        </w:rPr>
        <w:t>4) наличие согласия высшего исполнительного органа государственной власти субъекта Российской Федерации на отнесение поселения, городского округа, находящихся на территории субъекта Российской Федерации, к ценовой зоне теплоснабжения.</w:t>
      </w:r>
    </w:p>
    <w:p w14:paraId="59189DF7" w14:textId="01CAAFC5" w:rsidR="00F8701D" w:rsidRPr="009E4337" w:rsidRDefault="00F84461" w:rsidP="00F8701D">
      <w:pPr>
        <w:ind w:firstLine="709"/>
      </w:pPr>
      <w:r w:rsidRPr="009E4337">
        <w:t>Территория</w:t>
      </w:r>
      <w:r w:rsidR="00335D61" w:rsidRPr="009E4337">
        <w:t xml:space="preserve"> </w:t>
      </w:r>
      <w:r w:rsidR="002F681F" w:rsidRPr="009E4337">
        <w:t>поселения</w:t>
      </w:r>
      <w:r w:rsidR="007536BC" w:rsidRPr="009E4337">
        <w:t xml:space="preserve"> </w:t>
      </w:r>
      <w:r w:rsidR="00F56C26" w:rsidRPr="009E4337">
        <w:t>не относиться к ценовой зоне теплоснабжения.</w:t>
      </w:r>
      <w:r w:rsidR="00B95373" w:rsidRPr="009E4337">
        <w:t xml:space="preserve"> </w:t>
      </w:r>
    </w:p>
    <w:p w14:paraId="0D179367" w14:textId="77777777" w:rsidR="006E7F4A" w:rsidRPr="009E4337" w:rsidRDefault="006E7F4A" w:rsidP="00F8701D">
      <w:pPr>
        <w:ind w:firstLine="709"/>
      </w:pPr>
    </w:p>
    <w:p w14:paraId="43382CCD" w14:textId="50865E84" w:rsidR="00A14618" w:rsidRPr="009E4337" w:rsidRDefault="000F34E7" w:rsidP="0006129B">
      <w:pPr>
        <w:pStyle w:val="30"/>
        <w:spacing w:line="240" w:lineRule="auto"/>
      </w:pPr>
      <w:bookmarkStart w:id="263" w:name="_Toc158278691"/>
      <w:bookmarkStart w:id="264" w:name="_Toc183331800"/>
      <w:r w:rsidRPr="009E4337">
        <w:rPr>
          <w:rStyle w:val="ed"/>
        </w:rPr>
        <w:t>11</w:t>
      </w:r>
      <w:r w:rsidR="005F49AE" w:rsidRPr="009E4337">
        <w:rPr>
          <w:rStyle w:val="ed"/>
        </w:rPr>
        <w:t>.6</w:t>
      </w:r>
      <w:r w:rsidR="00A14FFE" w:rsidRPr="009E4337">
        <w:rPr>
          <w:rStyle w:val="ed"/>
        </w:rPr>
        <w:t xml:space="preserve"> </w:t>
      </w:r>
      <w:r w:rsidRPr="009E4337">
        <w:rPr>
          <w:rStyle w:val="ed"/>
        </w:rPr>
        <w:t>О</w:t>
      </w:r>
      <w:r w:rsidR="00274C31" w:rsidRPr="009E4337">
        <w:rPr>
          <w:rStyle w:val="ed"/>
        </w:rPr>
        <w:t>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bookmarkEnd w:id="263"/>
      <w:bookmarkEnd w:id="264"/>
    </w:p>
    <w:p w14:paraId="5D1B9162" w14:textId="00755DF2" w:rsidR="00E14386" w:rsidRPr="009E4337" w:rsidRDefault="00E14386" w:rsidP="0006129B">
      <w:pPr>
        <w:ind w:firstLine="709"/>
      </w:pPr>
      <w:r w:rsidRPr="009E4337">
        <w:t xml:space="preserve">Изменение величины </w:t>
      </w:r>
      <w:r w:rsidR="00500E99" w:rsidRPr="009E4337">
        <w:t>средневзвешенного</w:t>
      </w:r>
      <w:r w:rsidRPr="009E4337">
        <w:t xml:space="preserve"> тарифа на тепловую энергию приведено в таблице </w:t>
      </w:r>
      <w:r w:rsidR="009E4337">
        <w:t>3</w:t>
      </w:r>
      <w:r w:rsidR="00421AC7">
        <w:t>4</w:t>
      </w:r>
      <w:r w:rsidRPr="009E4337">
        <w:t>.</w:t>
      </w:r>
      <w:r w:rsidR="00D71A70" w:rsidRPr="009E4337">
        <w:t xml:space="preserve"> </w:t>
      </w:r>
    </w:p>
    <w:p w14:paraId="05A53F70" w14:textId="77777777" w:rsidR="00E14386" w:rsidRPr="009E4337" w:rsidRDefault="00E14386" w:rsidP="0006129B"/>
    <w:p w14:paraId="2F7F4F34" w14:textId="03EE0250" w:rsidR="00D71A70" w:rsidRPr="009E4337" w:rsidRDefault="00D71A70" w:rsidP="0006129B">
      <w:pPr>
        <w:pStyle w:val="aff8"/>
        <w:spacing w:line="240" w:lineRule="auto"/>
      </w:pPr>
      <w:r w:rsidRPr="009E4337">
        <w:t xml:space="preserve">Таблица </w:t>
      </w:r>
      <w:r w:rsidR="008A3CE6" w:rsidRPr="009E4337">
        <w:fldChar w:fldCharType="begin"/>
      </w:r>
      <w:r w:rsidR="006972A4" w:rsidRPr="009E4337">
        <w:instrText xml:space="preserve"> SEQ Таблица \* ARABIC </w:instrText>
      </w:r>
      <w:r w:rsidR="008A3CE6" w:rsidRPr="009E4337">
        <w:fldChar w:fldCharType="separate"/>
      </w:r>
      <w:r w:rsidR="00421AC7">
        <w:rPr>
          <w:noProof/>
        </w:rPr>
        <w:t>34</w:t>
      </w:r>
      <w:r w:rsidR="008A3CE6" w:rsidRPr="009E4337">
        <w:rPr>
          <w:noProof/>
        </w:rPr>
        <w:fldChar w:fldCharType="end"/>
      </w:r>
      <w:r w:rsidRPr="009E4337">
        <w:t xml:space="preserve"> - Динамика средневзвешенного тарифа н</w:t>
      </w:r>
      <w:r w:rsidR="00D406F3" w:rsidRPr="009E4337">
        <w:t xml:space="preserve">а отпущенную тепловую энергию </w:t>
      </w:r>
      <w:r w:rsidR="00CD3663" w:rsidRPr="009E4337">
        <w:t xml:space="preserve">за </w:t>
      </w:r>
      <w:r w:rsidR="009C38E7" w:rsidRPr="009E4337">
        <w:t xml:space="preserve">период </w:t>
      </w:r>
      <w:r w:rsidR="00CD3663" w:rsidRPr="009E4337">
        <w:t>с 20</w:t>
      </w:r>
      <w:r w:rsidR="00E54DAB" w:rsidRPr="009E4337">
        <w:t>2</w:t>
      </w:r>
      <w:r w:rsidR="00B937C8">
        <w:t>1</w:t>
      </w:r>
      <w:r w:rsidRPr="009E4337">
        <w:t xml:space="preserve"> по 202</w:t>
      </w:r>
      <w:r w:rsidR="00B937C8">
        <w:t>4</w:t>
      </w:r>
      <w:r w:rsidR="00CD3663" w:rsidRPr="009E4337">
        <w:t xml:space="preserve"> </w:t>
      </w:r>
      <w:r w:rsidRPr="009E4337">
        <w:t xml:space="preserve">гг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2893"/>
        <w:gridCol w:w="1381"/>
        <w:gridCol w:w="1259"/>
        <w:gridCol w:w="1249"/>
        <w:gridCol w:w="1249"/>
        <w:gridCol w:w="1245"/>
      </w:tblGrid>
      <w:tr w:rsidR="00B937C8" w:rsidRPr="009E4337" w14:paraId="4542E529" w14:textId="1C0DCCC9" w:rsidTr="00B937C8">
        <w:tc>
          <w:tcPr>
            <w:tcW w:w="425" w:type="pct"/>
          </w:tcPr>
          <w:p w14:paraId="420E5B7A" w14:textId="77777777" w:rsidR="00B937C8" w:rsidRPr="009E4337" w:rsidRDefault="00B937C8" w:rsidP="0006129B">
            <w:pPr>
              <w:jc w:val="center"/>
              <w:rPr>
                <w:sz w:val="22"/>
                <w:szCs w:val="22"/>
              </w:rPr>
            </w:pPr>
            <w:r w:rsidRPr="009E4337">
              <w:rPr>
                <w:sz w:val="22"/>
                <w:szCs w:val="22"/>
              </w:rPr>
              <w:t>№ п/п</w:t>
            </w:r>
          </w:p>
        </w:tc>
        <w:tc>
          <w:tcPr>
            <w:tcW w:w="1427" w:type="pct"/>
            <w:shd w:val="clear" w:color="auto" w:fill="auto"/>
            <w:vAlign w:val="center"/>
          </w:tcPr>
          <w:p w14:paraId="3BD82C24" w14:textId="77777777" w:rsidR="00B937C8" w:rsidRPr="009E4337" w:rsidRDefault="00B937C8" w:rsidP="0006129B">
            <w:pPr>
              <w:jc w:val="center"/>
              <w:rPr>
                <w:sz w:val="22"/>
                <w:szCs w:val="22"/>
              </w:rPr>
            </w:pPr>
            <w:r w:rsidRPr="009E4337">
              <w:rPr>
                <w:sz w:val="22"/>
                <w:szCs w:val="22"/>
              </w:rPr>
              <w:t>Наименование муниципального образования</w:t>
            </w:r>
          </w:p>
        </w:tc>
        <w:tc>
          <w:tcPr>
            <w:tcW w:w="681" w:type="pct"/>
            <w:shd w:val="clear" w:color="auto" w:fill="auto"/>
            <w:vAlign w:val="center"/>
          </w:tcPr>
          <w:p w14:paraId="6F222C3B" w14:textId="77777777" w:rsidR="00B937C8" w:rsidRPr="009E4337" w:rsidRDefault="00B937C8" w:rsidP="0006129B">
            <w:pPr>
              <w:jc w:val="center"/>
              <w:rPr>
                <w:sz w:val="22"/>
                <w:szCs w:val="22"/>
              </w:rPr>
            </w:pPr>
            <w:r w:rsidRPr="009E4337">
              <w:rPr>
                <w:sz w:val="22"/>
                <w:szCs w:val="22"/>
              </w:rPr>
              <w:t>Ед. изм.</w:t>
            </w:r>
          </w:p>
        </w:tc>
        <w:tc>
          <w:tcPr>
            <w:tcW w:w="621" w:type="pct"/>
            <w:tcBorders>
              <w:bottom w:val="single" w:sz="4" w:space="0" w:color="auto"/>
            </w:tcBorders>
            <w:shd w:val="clear" w:color="auto" w:fill="auto"/>
            <w:vAlign w:val="center"/>
          </w:tcPr>
          <w:p w14:paraId="7BA03BF6" w14:textId="77777777" w:rsidR="00B937C8" w:rsidRPr="009E4337" w:rsidRDefault="00B937C8" w:rsidP="0006129B">
            <w:pPr>
              <w:jc w:val="center"/>
              <w:rPr>
                <w:sz w:val="22"/>
                <w:szCs w:val="22"/>
              </w:rPr>
            </w:pPr>
            <w:r w:rsidRPr="009E4337">
              <w:rPr>
                <w:sz w:val="22"/>
                <w:szCs w:val="22"/>
              </w:rPr>
              <w:t>2021 год</w:t>
            </w:r>
          </w:p>
        </w:tc>
        <w:tc>
          <w:tcPr>
            <w:tcW w:w="616" w:type="pct"/>
            <w:tcBorders>
              <w:bottom w:val="single" w:sz="4" w:space="0" w:color="auto"/>
            </w:tcBorders>
            <w:vAlign w:val="center"/>
          </w:tcPr>
          <w:p w14:paraId="4D295230" w14:textId="77777777" w:rsidR="00B937C8" w:rsidRPr="009E4337" w:rsidRDefault="00B937C8" w:rsidP="0006129B">
            <w:pPr>
              <w:jc w:val="center"/>
              <w:rPr>
                <w:sz w:val="22"/>
                <w:szCs w:val="22"/>
              </w:rPr>
            </w:pPr>
            <w:r w:rsidRPr="009E4337">
              <w:rPr>
                <w:sz w:val="22"/>
                <w:szCs w:val="22"/>
              </w:rPr>
              <w:t>2022 год</w:t>
            </w:r>
          </w:p>
        </w:tc>
        <w:tc>
          <w:tcPr>
            <w:tcW w:w="616" w:type="pct"/>
            <w:tcBorders>
              <w:bottom w:val="single" w:sz="4" w:space="0" w:color="auto"/>
            </w:tcBorders>
            <w:vAlign w:val="center"/>
          </w:tcPr>
          <w:p w14:paraId="6D8FF1CA" w14:textId="06DE8D1B" w:rsidR="00B937C8" w:rsidRPr="009E4337" w:rsidRDefault="00B937C8" w:rsidP="0006129B">
            <w:pPr>
              <w:jc w:val="center"/>
              <w:rPr>
                <w:sz w:val="22"/>
                <w:szCs w:val="22"/>
              </w:rPr>
            </w:pPr>
            <w:r w:rsidRPr="009E4337">
              <w:rPr>
                <w:sz w:val="22"/>
                <w:szCs w:val="22"/>
              </w:rPr>
              <w:t>2023 год</w:t>
            </w:r>
          </w:p>
        </w:tc>
        <w:tc>
          <w:tcPr>
            <w:tcW w:w="614" w:type="pct"/>
            <w:tcBorders>
              <w:bottom w:val="single" w:sz="4" w:space="0" w:color="auto"/>
            </w:tcBorders>
            <w:vAlign w:val="center"/>
          </w:tcPr>
          <w:p w14:paraId="5875F52A" w14:textId="3791205F" w:rsidR="00B937C8" w:rsidRPr="009E4337" w:rsidRDefault="00B937C8" w:rsidP="0006129B">
            <w:pPr>
              <w:jc w:val="center"/>
              <w:rPr>
                <w:sz w:val="22"/>
                <w:szCs w:val="22"/>
              </w:rPr>
            </w:pPr>
            <w:r w:rsidRPr="009E4337">
              <w:rPr>
                <w:sz w:val="22"/>
                <w:szCs w:val="22"/>
              </w:rPr>
              <w:t>2024 год</w:t>
            </w:r>
          </w:p>
        </w:tc>
      </w:tr>
      <w:tr w:rsidR="00B937C8" w:rsidRPr="009E4337" w14:paraId="53B7D46D" w14:textId="404B244D" w:rsidTr="00B937C8">
        <w:trPr>
          <w:trHeight w:val="359"/>
        </w:trPr>
        <w:tc>
          <w:tcPr>
            <w:tcW w:w="425" w:type="pct"/>
          </w:tcPr>
          <w:p w14:paraId="325E3B0D" w14:textId="77777777" w:rsidR="00B937C8" w:rsidRPr="009E4337" w:rsidRDefault="00B937C8" w:rsidP="00B937C8">
            <w:pPr>
              <w:jc w:val="center"/>
              <w:rPr>
                <w:sz w:val="22"/>
                <w:szCs w:val="22"/>
              </w:rPr>
            </w:pPr>
            <w:r w:rsidRPr="009E4337">
              <w:rPr>
                <w:sz w:val="22"/>
                <w:szCs w:val="22"/>
              </w:rPr>
              <w:t>1</w:t>
            </w:r>
          </w:p>
        </w:tc>
        <w:tc>
          <w:tcPr>
            <w:tcW w:w="1427" w:type="pct"/>
            <w:shd w:val="clear" w:color="auto" w:fill="auto"/>
            <w:vAlign w:val="center"/>
          </w:tcPr>
          <w:p w14:paraId="640C1D70" w14:textId="77777777" w:rsidR="00B937C8" w:rsidRPr="009E4337" w:rsidRDefault="00B937C8" w:rsidP="00B937C8">
            <w:pPr>
              <w:jc w:val="center"/>
              <w:rPr>
                <w:sz w:val="22"/>
                <w:szCs w:val="22"/>
              </w:rPr>
            </w:pPr>
            <w:r w:rsidRPr="009E4337">
              <w:rPr>
                <w:sz w:val="22"/>
                <w:szCs w:val="22"/>
              </w:rPr>
              <w:t>Тариф на тепло (без НДС)</w:t>
            </w:r>
          </w:p>
        </w:tc>
        <w:tc>
          <w:tcPr>
            <w:tcW w:w="681" w:type="pct"/>
            <w:shd w:val="clear" w:color="auto" w:fill="auto"/>
            <w:vAlign w:val="center"/>
          </w:tcPr>
          <w:p w14:paraId="3FD248F9" w14:textId="77777777" w:rsidR="00B937C8" w:rsidRPr="009E4337" w:rsidRDefault="00B937C8" w:rsidP="00B937C8">
            <w:pPr>
              <w:jc w:val="center"/>
              <w:rPr>
                <w:sz w:val="22"/>
                <w:szCs w:val="22"/>
              </w:rPr>
            </w:pPr>
            <w:r w:rsidRPr="009E4337">
              <w:rPr>
                <w:sz w:val="22"/>
                <w:szCs w:val="22"/>
              </w:rPr>
              <w:t>руб/Гкал</w:t>
            </w:r>
          </w:p>
        </w:tc>
        <w:tc>
          <w:tcPr>
            <w:tcW w:w="621" w:type="pct"/>
            <w:tcBorders>
              <w:top w:val="single" w:sz="4" w:space="0" w:color="auto"/>
              <w:left w:val="single" w:sz="4" w:space="0" w:color="auto"/>
              <w:bottom w:val="single" w:sz="4" w:space="0" w:color="auto"/>
              <w:right w:val="single" w:sz="4" w:space="0" w:color="auto"/>
            </w:tcBorders>
            <w:shd w:val="clear" w:color="auto" w:fill="auto"/>
            <w:vAlign w:val="center"/>
          </w:tcPr>
          <w:p w14:paraId="02CCF3E8" w14:textId="23767D3C" w:rsidR="00B937C8" w:rsidRPr="009E4337" w:rsidRDefault="00B937C8" w:rsidP="00B937C8">
            <w:pPr>
              <w:jc w:val="center"/>
              <w:rPr>
                <w:sz w:val="22"/>
                <w:szCs w:val="22"/>
              </w:rPr>
            </w:pPr>
            <w:r w:rsidRPr="00B937C8">
              <w:rPr>
                <w:color w:val="000000"/>
                <w:sz w:val="20"/>
                <w:szCs w:val="20"/>
              </w:rPr>
              <w:t xml:space="preserve">3 670,81 </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0BB5ACEE" w14:textId="13AF2058" w:rsidR="00B937C8" w:rsidRPr="009E4337" w:rsidRDefault="00B937C8" w:rsidP="00B937C8">
            <w:pPr>
              <w:jc w:val="center"/>
              <w:rPr>
                <w:sz w:val="22"/>
                <w:szCs w:val="22"/>
              </w:rPr>
            </w:pPr>
            <w:r w:rsidRPr="00B937C8">
              <w:rPr>
                <w:color w:val="000000"/>
                <w:sz w:val="20"/>
                <w:szCs w:val="20"/>
              </w:rPr>
              <w:t xml:space="preserve">4 221,43 </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7D9DB22B" w14:textId="407896A0" w:rsidR="00B937C8" w:rsidRPr="00B937C8" w:rsidRDefault="00B937C8" w:rsidP="00B937C8">
            <w:pPr>
              <w:jc w:val="center"/>
              <w:rPr>
                <w:sz w:val="22"/>
                <w:szCs w:val="22"/>
              </w:rPr>
            </w:pPr>
            <w:r w:rsidRPr="00B937C8">
              <w:rPr>
                <w:sz w:val="20"/>
                <w:szCs w:val="20"/>
              </w:rPr>
              <w:t xml:space="preserve">5 521,63 </w:t>
            </w:r>
          </w:p>
        </w:tc>
        <w:tc>
          <w:tcPr>
            <w:tcW w:w="614" w:type="pct"/>
            <w:tcBorders>
              <w:top w:val="single" w:sz="4" w:space="0" w:color="auto"/>
              <w:left w:val="single" w:sz="4" w:space="0" w:color="auto"/>
              <w:bottom w:val="single" w:sz="4" w:space="0" w:color="auto"/>
              <w:right w:val="single" w:sz="4" w:space="0" w:color="auto"/>
            </w:tcBorders>
            <w:vAlign w:val="center"/>
          </w:tcPr>
          <w:p w14:paraId="1DBC61DC" w14:textId="6D375CFA" w:rsidR="00B937C8" w:rsidRPr="00B937C8" w:rsidRDefault="00B937C8" w:rsidP="00B937C8">
            <w:pPr>
              <w:jc w:val="center"/>
              <w:rPr>
                <w:sz w:val="20"/>
                <w:szCs w:val="20"/>
              </w:rPr>
            </w:pPr>
            <w:r w:rsidRPr="00B937C8">
              <w:rPr>
                <w:sz w:val="20"/>
                <w:szCs w:val="20"/>
              </w:rPr>
              <w:t xml:space="preserve">7 142,69 </w:t>
            </w:r>
          </w:p>
        </w:tc>
      </w:tr>
      <w:tr w:rsidR="00B937C8" w:rsidRPr="009E4337" w14:paraId="1BB9587C" w14:textId="5F02FE20" w:rsidTr="00B937C8">
        <w:tc>
          <w:tcPr>
            <w:tcW w:w="425" w:type="pct"/>
          </w:tcPr>
          <w:p w14:paraId="4E5D405F" w14:textId="77777777" w:rsidR="00B937C8" w:rsidRPr="009E4337" w:rsidRDefault="00B937C8" w:rsidP="00B937C8">
            <w:pPr>
              <w:jc w:val="center"/>
              <w:rPr>
                <w:sz w:val="22"/>
                <w:szCs w:val="22"/>
              </w:rPr>
            </w:pPr>
            <w:r w:rsidRPr="009E4337">
              <w:rPr>
                <w:sz w:val="22"/>
                <w:szCs w:val="22"/>
              </w:rPr>
              <w:t>2</w:t>
            </w:r>
          </w:p>
        </w:tc>
        <w:tc>
          <w:tcPr>
            <w:tcW w:w="1427" w:type="pct"/>
            <w:shd w:val="clear" w:color="auto" w:fill="auto"/>
            <w:vAlign w:val="center"/>
          </w:tcPr>
          <w:p w14:paraId="6A7B5706" w14:textId="77777777" w:rsidR="00B937C8" w:rsidRPr="009E4337" w:rsidRDefault="00B937C8" w:rsidP="00B937C8">
            <w:pPr>
              <w:jc w:val="center"/>
              <w:rPr>
                <w:sz w:val="22"/>
                <w:szCs w:val="22"/>
              </w:rPr>
            </w:pPr>
            <w:r w:rsidRPr="009E4337">
              <w:rPr>
                <w:sz w:val="22"/>
                <w:szCs w:val="22"/>
              </w:rPr>
              <w:t>Изменение</w:t>
            </w:r>
          </w:p>
        </w:tc>
        <w:tc>
          <w:tcPr>
            <w:tcW w:w="681" w:type="pct"/>
            <w:shd w:val="clear" w:color="auto" w:fill="auto"/>
            <w:vAlign w:val="center"/>
          </w:tcPr>
          <w:p w14:paraId="18C66B35" w14:textId="77777777" w:rsidR="00B937C8" w:rsidRPr="009E4337" w:rsidRDefault="00B937C8" w:rsidP="00B937C8">
            <w:pPr>
              <w:jc w:val="center"/>
              <w:rPr>
                <w:sz w:val="22"/>
                <w:szCs w:val="22"/>
              </w:rPr>
            </w:pPr>
            <w:r w:rsidRPr="009E4337">
              <w:rPr>
                <w:sz w:val="22"/>
                <w:szCs w:val="22"/>
              </w:rPr>
              <w:t>%</w:t>
            </w:r>
          </w:p>
        </w:tc>
        <w:tc>
          <w:tcPr>
            <w:tcW w:w="621" w:type="pct"/>
            <w:tcBorders>
              <w:top w:val="single" w:sz="4" w:space="0" w:color="auto"/>
              <w:left w:val="single" w:sz="4" w:space="0" w:color="auto"/>
              <w:bottom w:val="single" w:sz="4" w:space="0" w:color="auto"/>
              <w:right w:val="single" w:sz="4" w:space="0" w:color="auto"/>
            </w:tcBorders>
            <w:shd w:val="clear" w:color="auto" w:fill="auto"/>
            <w:vAlign w:val="center"/>
          </w:tcPr>
          <w:p w14:paraId="47E90D2F" w14:textId="262C4AC7" w:rsidR="00B937C8" w:rsidRPr="009E4337" w:rsidRDefault="00B937C8" w:rsidP="00B937C8">
            <w:pPr>
              <w:jc w:val="center"/>
              <w:rPr>
                <w:sz w:val="22"/>
                <w:szCs w:val="22"/>
              </w:rPr>
            </w:pPr>
            <w:r>
              <w:rPr>
                <w:sz w:val="22"/>
                <w:szCs w:val="22"/>
              </w:rPr>
              <w:t>-</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52AB967F" w14:textId="3948F382" w:rsidR="00B937C8" w:rsidRPr="009E4337" w:rsidRDefault="00B937C8" w:rsidP="00B937C8">
            <w:pPr>
              <w:jc w:val="center"/>
              <w:rPr>
                <w:sz w:val="22"/>
                <w:szCs w:val="22"/>
              </w:rPr>
            </w:pPr>
            <w:r w:rsidRPr="00B937C8">
              <w:rPr>
                <w:color w:val="000000"/>
                <w:sz w:val="20"/>
                <w:szCs w:val="20"/>
              </w:rPr>
              <w:t>15,00</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316246C6" w14:textId="65E620AA" w:rsidR="00B937C8" w:rsidRPr="00B937C8" w:rsidRDefault="00B937C8" w:rsidP="00B937C8">
            <w:pPr>
              <w:jc w:val="center"/>
              <w:rPr>
                <w:sz w:val="22"/>
                <w:szCs w:val="22"/>
              </w:rPr>
            </w:pPr>
            <w:r w:rsidRPr="00B937C8">
              <w:rPr>
                <w:sz w:val="20"/>
                <w:szCs w:val="20"/>
              </w:rPr>
              <w:t>30,80</w:t>
            </w:r>
          </w:p>
        </w:tc>
        <w:tc>
          <w:tcPr>
            <w:tcW w:w="614" w:type="pct"/>
            <w:tcBorders>
              <w:top w:val="single" w:sz="4" w:space="0" w:color="auto"/>
              <w:left w:val="single" w:sz="4" w:space="0" w:color="auto"/>
              <w:bottom w:val="single" w:sz="4" w:space="0" w:color="auto"/>
              <w:right w:val="single" w:sz="4" w:space="0" w:color="auto"/>
            </w:tcBorders>
            <w:vAlign w:val="center"/>
          </w:tcPr>
          <w:p w14:paraId="10DBFD3A" w14:textId="71C4CE53" w:rsidR="00B937C8" w:rsidRPr="00B937C8" w:rsidRDefault="00B937C8" w:rsidP="00B937C8">
            <w:pPr>
              <w:jc w:val="center"/>
              <w:rPr>
                <w:sz w:val="20"/>
                <w:szCs w:val="20"/>
              </w:rPr>
            </w:pPr>
            <w:r w:rsidRPr="00B937C8">
              <w:rPr>
                <w:sz w:val="20"/>
                <w:szCs w:val="20"/>
              </w:rPr>
              <w:t>29,36</w:t>
            </w:r>
          </w:p>
        </w:tc>
      </w:tr>
    </w:tbl>
    <w:p w14:paraId="793586D2" w14:textId="77777777" w:rsidR="00012FC7" w:rsidRPr="009E4337" w:rsidRDefault="00012FC7" w:rsidP="0006129B"/>
    <w:p w14:paraId="0D3A82F3" w14:textId="77777777" w:rsidR="0009051E" w:rsidRPr="009E4337" w:rsidRDefault="0009051E" w:rsidP="0006129B"/>
    <w:p w14:paraId="60411D18" w14:textId="5C8C8B85" w:rsidR="00EA0D24" w:rsidRPr="009E4337" w:rsidRDefault="000F34E7" w:rsidP="0006129B">
      <w:pPr>
        <w:pStyle w:val="30"/>
        <w:spacing w:line="240" w:lineRule="auto"/>
      </w:pPr>
      <w:bookmarkStart w:id="265" w:name="_Toc32481158"/>
      <w:bookmarkStart w:id="266" w:name="_Toc158278692"/>
      <w:bookmarkStart w:id="267" w:name="_Toc183331801"/>
      <w:r w:rsidRPr="009E4337">
        <w:lastRenderedPageBreak/>
        <w:t>11.</w:t>
      </w:r>
      <w:r w:rsidR="005F49AE" w:rsidRPr="009E4337">
        <w:t>7</w:t>
      </w:r>
      <w:r w:rsidRPr="009E4337">
        <w:t xml:space="preserve"> </w:t>
      </w:r>
      <w:r w:rsidR="00EA0D24" w:rsidRPr="009E4337">
        <w:t>Изменения в утвержденных ценах (тарифах)</w:t>
      </w:r>
      <w:r w:rsidR="00A14FFE" w:rsidRPr="009E4337">
        <w:t xml:space="preserve"> в сфере теплоснабжения</w:t>
      </w:r>
      <w:r w:rsidR="00EA0D24" w:rsidRPr="009E4337">
        <w:t xml:space="preserve">, устанавливаемых органами исполнительной власти субъекта Российской Федерации, зафиксированных за период, </w:t>
      </w:r>
      <w:r w:rsidR="00042A16" w:rsidRPr="009E4337">
        <w:t>предшествующий разработке (актуализации) схемы теплоснабжения</w:t>
      </w:r>
      <w:bookmarkEnd w:id="265"/>
      <w:bookmarkEnd w:id="266"/>
      <w:bookmarkEnd w:id="267"/>
    </w:p>
    <w:p w14:paraId="3D061735" w14:textId="270C4AAB" w:rsidR="005D6D1F" w:rsidRPr="009E4337" w:rsidRDefault="006E7F4A" w:rsidP="0006129B">
      <w:pPr>
        <w:widowControl w:val="0"/>
        <w:tabs>
          <w:tab w:val="left" w:pos="4245"/>
        </w:tabs>
        <w:adjustRightInd w:val="0"/>
        <w:ind w:firstLine="720"/>
        <w:textAlignment w:val="baseline"/>
        <w:rPr>
          <w:rFonts w:eastAsia="Microsoft YaHei"/>
        </w:rPr>
      </w:pPr>
      <w:bookmarkStart w:id="268" w:name="_Hlk165977995"/>
      <w:bookmarkStart w:id="269" w:name="_Toc422303792"/>
      <w:r w:rsidRPr="009E4337">
        <w:t>Р</w:t>
      </w:r>
      <w:r w:rsidR="00EB24B0" w:rsidRPr="009E4337">
        <w:t xml:space="preserve">аздел </w:t>
      </w:r>
      <w:r w:rsidRPr="009E4337">
        <w:t>раз</w:t>
      </w:r>
      <w:r w:rsidR="00EB24B0" w:rsidRPr="009E4337">
        <w:t xml:space="preserve">работан </w:t>
      </w:r>
      <w:r w:rsidR="005D6D1F" w:rsidRPr="009E4337">
        <w:t>с учетом требований методических указаний по разработке схем теплоснабжения.</w:t>
      </w:r>
      <w:r w:rsidR="00895273" w:rsidRPr="009E4337">
        <w:t xml:space="preserve"> Динамика изменения средневзвешенного тарифа на отпущенную тепловую энергию в 202</w:t>
      </w:r>
      <w:r w:rsidR="00B937C8">
        <w:t>1</w:t>
      </w:r>
      <w:r w:rsidR="00895273" w:rsidRPr="009E4337">
        <w:t>-20</w:t>
      </w:r>
      <w:r w:rsidR="00B937C8">
        <w:t>24</w:t>
      </w:r>
      <w:r w:rsidR="00895273" w:rsidRPr="009E4337">
        <w:t xml:space="preserve"> годах приведена в таблице </w:t>
      </w:r>
      <w:r w:rsidR="009E4337">
        <w:t>3</w:t>
      </w:r>
      <w:r w:rsidR="00421AC7">
        <w:t>4</w:t>
      </w:r>
      <w:r w:rsidR="00895273" w:rsidRPr="009E4337">
        <w:t>.</w:t>
      </w:r>
    </w:p>
    <w:bookmarkEnd w:id="268"/>
    <w:p w14:paraId="2DB51EE7" w14:textId="77777777" w:rsidR="005D6D1F" w:rsidRPr="009E4337" w:rsidRDefault="005D6D1F" w:rsidP="0006129B">
      <w:pPr>
        <w:pStyle w:val="21"/>
        <w:spacing w:line="240" w:lineRule="auto"/>
        <w:sectPr w:rsidR="005D6D1F" w:rsidRPr="009E4337" w:rsidSect="004C5CD6">
          <w:pgSz w:w="11906" w:h="16838"/>
          <w:pgMar w:top="1134" w:right="991" w:bottom="1134" w:left="993" w:header="708" w:footer="708" w:gutter="0"/>
          <w:cols w:space="708"/>
          <w:docGrid w:linePitch="360"/>
        </w:sectPr>
      </w:pPr>
    </w:p>
    <w:p w14:paraId="186F44CF" w14:textId="77777777" w:rsidR="003A5836" w:rsidRPr="009E4337" w:rsidRDefault="003A5836" w:rsidP="0006129B">
      <w:pPr>
        <w:pStyle w:val="21"/>
        <w:spacing w:line="240" w:lineRule="auto"/>
      </w:pPr>
      <w:bookmarkStart w:id="270" w:name="_Toc158278693"/>
      <w:bookmarkStart w:id="271" w:name="_Toc183331802"/>
      <w:r w:rsidRPr="009E4337">
        <w:lastRenderedPageBreak/>
        <w:t xml:space="preserve">Часть 12 </w:t>
      </w:r>
      <w:bookmarkEnd w:id="251"/>
      <w:bookmarkEnd w:id="269"/>
      <w:r w:rsidR="00274C31" w:rsidRPr="009E4337">
        <w:t xml:space="preserve">Описание существующих технических и технологических проблем в системах теплоснабжения </w:t>
      </w:r>
      <w:r w:rsidR="003F7AC4" w:rsidRPr="009E4337">
        <w:t>поселения</w:t>
      </w:r>
      <w:bookmarkEnd w:id="270"/>
      <w:bookmarkEnd w:id="271"/>
    </w:p>
    <w:p w14:paraId="7FAF7836" w14:textId="77777777" w:rsidR="00AB0258" w:rsidRPr="009E4337" w:rsidRDefault="000F34E7" w:rsidP="0006129B">
      <w:pPr>
        <w:pStyle w:val="30"/>
        <w:spacing w:line="240" w:lineRule="auto"/>
      </w:pPr>
      <w:bookmarkStart w:id="272" w:name="_Toc158278694"/>
      <w:bookmarkStart w:id="273" w:name="_Toc183331803"/>
      <w:r w:rsidRPr="009E4337">
        <w:t>12.1</w:t>
      </w:r>
      <w:r w:rsidR="00AB0258" w:rsidRPr="009E4337">
        <w:t xml:space="preserve"> </w:t>
      </w:r>
      <w:r w:rsidRPr="009E4337">
        <w:t>О</w:t>
      </w:r>
      <w:r w:rsidR="00274C31" w:rsidRPr="009E4337">
        <w:t>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bookmarkEnd w:id="272"/>
      <w:bookmarkEnd w:id="273"/>
    </w:p>
    <w:p w14:paraId="09A3A69B" w14:textId="5636ABDC" w:rsidR="00FF13D2" w:rsidRPr="009E4337" w:rsidRDefault="00FF13D2" w:rsidP="0006129B">
      <w:pPr>
        <w:pStyle w:val="Affa"/>
      </w:pPr>
      <w:r w:rsidRPr="009E4337">
        <w:t xml:space="preserve">Функционирование систем централизованного </w:t>
      </w:r>
      <w:r w:rsidR="006E64FD" w:rsidRPr="009E4337">
        <w:t>теплоснабжения поселения</w:t>
      </w:r>
      <w:r w:rsidR="00B95373" w:rsidRPr="009E4337">
        <w:t xml:space="preserve"> </w:t>
      </w:r>
      <w:r w:rsidRPr="009E4337">
        <w:t>оценивается как удовлетворительное. В ходе общего анализа систем выявлен ря</w:t>
      </w:r>
      <w:r w:rsidR="0087053F" w:rsidRPr="009E4337">
        <w:t>д</w:t>
      </w:r>
      <w:r w:rsidR="00787B99" w:rsidRPr="009E4337">
        <w:t xml:space="preserve"> </w:t>
      </w:r>
      <w:r w:rsidRPr="009E4337">
        <w:t>факторов, негативно влияющих на качественную, эффективную работу систем теплоснабжения:</w:t>
      </w:r>
    </w:p>
    <w:p w14:paraId="30ED499D" w14:textId="77777777" w:rsidR="00B937C8" w:rsidRPr="00E96D8C" w:rsidRDefault="00B937C8" w:rsidP="00B937C8">
      <w:pPr>
        <w:pStyle w:val="Affa"/>
        <w:tabs>
          <w:tab w:val="left" w:pos="993"/>
        </w:tabs>
      </w:pPr>
      <w:bookmarkStart w:id="274" w:name="_Hlk158652301"/>
      <w:r w:rsidRPr="00E96D8C">
        <w:t>1) постепенный износ оборудования котельных, сетей теплоснабжения и арматуры;</w:t>
      </w:r>
    </w:p>
    <w:bookmarkEnd w:id="274"/>
    <w:p w14:paraId="1A2DCFC6" w14:textId="77777777" w:rsidR="00B937C8" w:rsidRPr="00E96D8C" w:rsidRDefault="00B937C8" w:rsidP="00B937C8">
      <w:pPr>
        <w:pStyle w:val="Affa"/>
        <w:rPr>
          <w:rFonts w:eastAsia="Calibri"/>
        </w:rPr>
      </w:pPr>
      <w:r w:rsidRPr="00E96D8C">
        <w:rPr>
          <w:rFonts w:eastAsia="Calibri"/>
        </w:rPr>
        <w:t>2) Тепловые сети во время долгой эксплуатации нуждаются в проведении гидравлической наладки для правильного распределения потоков рабочей среды по системе. В процессе эксплуатации сети подвергаются изменениям (прокладываются новые ответвления или ликвидируются существующие, присоединяются новые потребители или изменяется нагрузка у потребителей).</w:t>
      </w:r>
    </w:p>
    <w:p w14:paraId="6A889A32" w14:textId="77777777" w:rsidR="00B937C8" w:rsidRPr="00E96D8C" w:rsidRDefault="00B937C8" w:rsidP="00B937C8">
      <w:pPr>
        <w:pStyle w:val="Affa"/>
        <w:tabs>
          <w:tab w:val="left" w:pos="993"/>
        </w:tabs>
      </w:pPr>
      <w:r w:rsidRPr="00E96D8C">
        <w:rPr>
          <w:rFonts w:eastAsiaTheme="minorHAnsi"/>
        </w:rPr>
        <w:t>3) внутридомовые системы отопления требуют комплексной регулировки и наладки.</w:t>
      </w:r>
    </w:p>
    <w:p w14:paraId="15906402" w14:textId="77777777" w:rsidR="00B937C8" w:rsidRPr="00E96D8C" w:rsidRDefault="00B937C8" w:rsidP="00B937C8">
      <w:pPr>
        <w:pStyle w:val="Affa"/>
      </w:pPr>
      <w:r w:rsidRPr="00E96D8C">
        <w:t>4) Не у всех потребителей установлены приборы коммерческого учета тепловой энергии, что не стимулирует теплоснабжающую организацию к приведению системы теплоснабжения в соответствие с нормативными требованиями.</w:t>
      </w:r>
    </w:p>
    <w:p w14:paraId="089DCCEE" w14:textId="77777777" w:rsidR="00F8701D" w:rsidRPr="009E4337" w:rsidRDefault="00F8701D" w:rsidP="0006129B">
      <w:pPr>
        <w:ind w:firstLine="709"/>
      </w:pPr>
    </w:p>
    <w:p w14:paraId="28CB80C2" w14:textId="77777777" w:rsidR="00AB0258" w:rsidRPr="009E4337" w:rsidRDefault="000F34E7" w:rsidP="0006129B">
      <w:pPr>
        <w:pStyle w:val="30"/>
        <w:spacing w:line="240" w:lineRule="auto"/>
      </w:pPr>
      <w:bookmarkStart w:id="275" w:name="_Toc158278695"/>
      <w:bookmarkStart w:id="276" w:name="_Toc183331804"/>
      <w:r w:rsidRPr="009E4337">
        <w:t>12.2</w:t>
      </w:r>
      <w:r w:rsidR="00AB0258" w:rsidRPr="009E4337">
        <w:t xml:space="preserve"> </w:t>
      </w:r>
      <w:r w:rsidRPr="009E4337">
        <w:t>О</w:t>
      </w:r>
      <w:r w:rsidR="00274C31" w:rsidRPr="009E4337">
        <w:t xml:space="preserve">писание существующих проблем организации надежного теплоснабжения </w:t>
      </w:r>
      <w:r w:rsidR="003F7AC4" w:rsidRPr="009E4337">
        <w:t>поселения</w:t>
      </w:r>
      <w:r w:rsidR="00274C31" w:rsidRPr="009E4337">
        <w:t xml:space="preserve"> (перечень причин, приводящих к снижению надежности теплоснабжения, включая проблемы в работе теплопотребляющих установок потребителей)</w:t>
      </w:r>
      <w:bookmarkEnd w:id="275"/>
      <w:bookmarkEnd w:id="276"/>
    </w:p>
    <w:p w14:paraId="22175218" w14:textId="77777777" w:rsidR="00213A8B" w:rsidRPr="009E4337" w:rsidRDefault="00213A8B" w:rsidP="0006129B">
      <w:pPr>
        <w:pStyle w:val="Affa"/>
      </w:pPr>
      <w:r w:rsidRPr="009E4337">
        <w:t>Из комплекса существующих проблем организации качественного теплоснабжения на территории</w:t>
      </w:r>
      <w:r w:rsidR="00D458C1" w:rsidRPr="009E4337">
        <w:t xml:space="preserve"> </w:t>
      </w:r>
      <w:r w:rsidR="001B0282" w:rsidRPr="009E4337">
        <w:t>поселения</w:t>
      </w:r>
      <w:r w:rsidRPr="009E4337">
        <w:t>, можно выделить следующие составляющие:</w:t>
      </w:r>
    </w:p>
    <w:p w14:paraId="73B51E5C" w14:textId="77777777" w:rsidR="00213A8B" w:rsidRPr="009E4337" w:rsidRDefault="000F34E7" w:rsidP="0006129B">
      <w:pPr>
        <w:pStyle w:val="Affa"/>
      </w:pPr>
      <w:r w:rsidRPr="009E4337">
        <w:t>1)</w:t>
      </w:r>
      <w:r w:rsidR="00213A8B" w:rsidRPr="009E4337">
        <w:t xml:space="preserve"> </w:t>
      </w:r>
      <w:r w:rsidRPr="009E4337">
        <w:t>с</w:t>
      </w:r>
      <w:r w:rsidR="00213A8B" w:rsidRPr="009E4337">
        <w:t xml:space="preserve">истемы теплоснабжения выполняют свои функции, </w:t>
      </w:r>
      <w:r w:rsidR="001B0282" w:rsidRPr="009E4337">
        <w:t>как системы жизнеобеспечения</w:t>
      </w:r>
      <w:r w:rsidR="00900E2D" w:rsidRPr="009E4337">
        <w:t>;</w:t>
      </w:r>
    </w:p>
    <w:p w14:paraId="065A9FBE" w14:textId="77777777" w:rsidR="00213A8B" w:rsidRPr="009E4337" w:rsidRDefault="00213A8B" w:rsidP="0006129B">
      <w:pPr>
        <w:pStyle w:val="Affa"/>
      </w:pPr>
      <w:r w:rsidRPr="009E4337">
        <w:t>2</w:t>
      </w:r>
      <w:r w:rsidR="000F34E7" w:rsidRPr="009E4337">
        <w:t>)</w:t>
      </w:r>
      <w:r w:rsidRPr="009E4337">
        <w:t xml:space="preserve"> </w:t>
      </w:r>
      <w:r w:rsidR="000F34E7" w:rsidRPr="009E4337">
        <w:t>н</w:t>
      </w:r>
      <w:r w:rsidRPr="009E4337">
        <w:t xml:space="preserve">еобходимы прямые инвестиции для проведения </w:t>
      </w:r>
      <w:r w:rsidRPr="009E4337">
        <w:rPr>
          <w:u w:val="single"/>
        </w:rPr>
        <w:t>реновации (восстановления) основных фондов</w:t>
      </w:r>
      <w:r w:rsidRPr="009E4337">
        <w:t xml:space="preserve"> систем теплоснабжения</w:t>
      </w:r>
      <w:r w:rsidR="00FF13D2" w:rsidRPr="009E4337">
        <w:t>.</w:t>
      </w:r>
      <w:r w:rsidRPr="009E4337">
        <w:t xml:space="preserve"> Основная причина, определяющая надежность и безопасность теплоснабжения – это техническое состояние теплогенерирующего оборудования и тепловых сетей. Высокая степень износа основного оборудования и недостаточное финансирование теплогенерирующих предприятий не позволяет своевременно модернизировать устаревающее оборудование и трубопроводы.</w:t>
      </w:r>
    </w:p>
    <w:p w14:paraId="5DAEFA4A" w14:textId="77777777" w:rsidR="00213A8B" w:rsidRPr="009E4337" w:rsidRDefault="00213A8B" w:rsidP="0006129B">
      <w:pPr>
        <w:pStyle w:val="Affa"/>
      </w:pPr>
    </w:p>
    <w:p w14:paraId="1CC4C08D" w14:textId="77777777" w:rsidR="00AB0258" w:rsidRPr="009E4337" w:rsidRDefault="000F34E7" w:rsidP="0006129B">
      <w:pPr>
        <w:pStyle w:val="30"/>
        <w:spacing w:line="240" w:lineRule="auto"/>
      </w:pPr>
      <w:bookmarkStart w:id="277" w:name="_Toc158278696"/>
      <w:bookmarkStart w:id="278" w:name="_Toc183331805"/>
      <w:r w:rsidRPr="009E4337">
        <w:t>12.3</w:t>
      </w:r>
      <w:r w:rsidR="00AB0258" w:rsidRPr="009E4337">
        <w:t xml:space="preserve"> </w:t>
      </w:r>
      <w:r w:rsidRPr="009E4337">
        <w:t>О</w:t>
      </w:r>
      <w:r w:rsidR="00274C31" w:rsidRPr="009E4337">
        <w:t>писание существующих проблем развития систем теплоснабжения</w:t>
      </w:r>
      <w:bookmarkEnd w:id="277"/>
      <w:bookmarkEnd w:id="278"/>
    </w:p>
    <w:p w14:paraId="431BA8A1" w14:textId="33091E46" w:rsidR="00FF13D2" w:rsidRPr="009E4337" w:rsidRDefault="00FF13D2" w:rsidP="0006129B">
      <w:pPr>
        <w:tabs>
          <w:tab w:val="left" w:pos="0"/>
        </w:tabs>
        <w:ind w:firstLine="709"/>
      </w:pPr>
      <w:r w:rsidRPr="009E4337">
        <w:t xml:space="preserve">Основной проблемой в развитии системы теплоснабжения является недостаточное финансирование мероприятий по модернизации </w:t>
      </w:r>
      <w:r w:rsidR="000C15C2" w:rsidRPr="009E4337">
        <w:t xml:space="preserve">источников теплоснабжения </w:t>
      </w:r>
      <w:r w:rsidRPr="009E4337">
        <w:t>и тепловых сетей.</w:t>
      </w:r>
    </w:p>
    <w:p w14:paraId="1721064D" w14:textId="77777777" w:rsidR="00864954" w:rsidRPr="009E4337" w:rsidRDefault="00864954" w:rsidP="0006129B">
      <w:pPr>
        <w:tabs>
          <w:tab w:val="left" w:pos="0"/>
        </w:tabs>
        <w:ind w:firstLine="709"/>
      </w:pPr>
    </w:p>
    <w:p w14:paraId="68FB7B55" w14:textId="77777777" w:rsidR="00821340" w:rsidRPr="009E4337" w:rsidRDefault="000F34E7" w:rsidP="0006129B">
      <w:pPr>
        <w:pStyle w:val="30"/>
        <w:spacing w:line="240" w:lineRule="auto"/>
      </w:pPr>
      <w:bookmarkStart w:id="279" w:name="_Toc158278697"/>
      <w:bookmarkStart w:id="280" w:name="_Toc183331806"/>
      <w:r w:rsidRPr="009E4337">
        <w:t>12.4</w:t>
      </w:r>
      <w:r w:rsidR="00821340" w:rsidRPr="009E4337">
        <w:t xml:space="preserve"> </w:t>
      </w:r>
      <w:r w:rsidRPr="009E4337">
        <w:t>О</w:t>
      </w:r>
      <w:r w:rsidR="00274C31" w:rsidRPr="009E4337">
        <w:t>писание существующих проблем надежного и эффективного снабжения топливом действующих систем теплоснабжения</w:t>
      </w:r>
      <w:bookmarkEnd w:id="279"/>
      <w:bookmarkEnd w:id="280"/>
    </w:p>
    <w:p w14:paraId="12B75109" w14:textId="6C9DFC60" w:rsidR="00FF13D2" w:rsidRPr="009E4337" w:rsidRDefault="00FF13D2" w:rsidP="0006129B">
      <w:pPr>
        <w:tabs>
          <w:tab w:val="left" w:pos="0"/>
        </w:tabs>
        <w:ind w:firstLine="709"/>
      </w:pPr>
      <w:r w:rsidRPr="009E4337">
        <w:t xml:space="preserve">Сложности с обеспечением теплоисточников топливом в периоды расчетных температур наружного воздуха </w:t>
      </w:r>
      <w:r w:rsidR="00070E4F" w:rsidRPr="009E4337">
        <w:t>на территории поселения</w:t>
      </w:r>
      <w:r w:rsidR="00B95373" w:rsidRPr="009E4337">
        <w:t xml:space="preserve"> </w:t>
      </w:r>
      <w:r w:rsidRPr="009E4337">
        <w:t>отсутствуют.</w:t>
      </w:r>
    </w:p>
    <w:p w14:paraId="1DAC81FD" w14:textId="77777777" w:rsidR="00FF13D2" w:rsidRPr="009E4337" w:rsidRDefault="00FF13D2" w:rsidP="0006129B">
      <w:pPr>
        <w:tabs>
          <w:tab w:val="left" w:pos="0"/>
        </w:tabs>
        <w:ind w:firstLine="709"/>
        <w:rPr>
          <w:b/>
        </w:rPr>
      </w:pPr>
    </w:p>
    <w:p w14:paraId="7E0397D4" w14:textId="77777777" w:rsidR="00AB0258" w:rsidRPr="009E4337" w:rsidRDefault="000F34E7" w:rsidP="0006129B">
      <w:pPr>
        <w:pStyle w:val="30"/>
        <w:spacing w:line="240" w:lineRule="auto"/>
      </w:pPr>
      <w:bookmarkStart w:id="281" w:name="_Toc158278698"/>
      <w:bookmarkStart w:id="282" w:name="_Toc183331807"/>
      <w:r w:rsidRPr="009E4337">
        <w:t>12.5</w:t>
      </w:r>
      <w:r w:rsidR="00AB0258" w:rsidRPr="009E4337">
        <w:t xml:space="preserve"> </w:t>
      </w:r>
      <w:r w:rsidRPr="009E4337">
        <w:t>А</w:t>
      </w:r>
      <w:r w:rsidR="00274C31" w:rsidRPr="009E4337">
        <w:t>нализ предписаний надзорных органов об устранении нарушений, влияющих на безопасность и надежность системы теплоснабжения</w:t>
      </w:r>
      <w:bookmarkEnd w:id="281"/>
      <w:bookmarkEnd w:id="282"/>
    </w:p>
    <w:p w14:paraId="6AE4A6CF" w14:textId="77777777" w:rsidR="00AB0258" w:rsidRPr="009E4337" w:rsidRDefault="00343B5C" w:rsidP="0006129B">
      <w:pPr>
        <w:ind w:firstLine="709"/>
      </w:pPr>
      <w:r w:rsidRPr="009E4337">
        <w:t>Предписания надзорных органов об устранении нарушений, влияющих на безопасность и надежность систем теплоснабжения</w:t>
      </w:r>
      <w:r w:rsidR="008E4EBE" w:rsidRPr="009E4337">
        <w:t>,</w:t>
      </w:r>
      <w:r w:rsidRPr="009E4337">
        <w:t xml:space="preserve"> не предоставлены.</w:t>
      </w:r>
    </w:p>
    <w:p w14:paraId="60E04AB5" w14:textId="77777777" w:rsidR="00EA0D24" w:rsidRPr="009E4337" w:rsidRDefault="00EA0D24" w:rsidP="0006129B">
      <w:pPr>
        <w:ind w:firstLine="709"/>
      </w:pPr>
    </w:p>
    <w:p w14:paraId="179EF72B" w14:textId="77777777" w:rsidR="00EA0D24" w:rsidRPr="009E4337" w:rsidRDefault="000F34E7" w:rsidP="0006129B">
      <w:pPr>
        <w:pStyle w:val="30"/>
        <w:spacing w:line="240" w:lineRule="auto"/>
      </w:pPr>
      <w:bookmarkStart w:id="283" w:name="_Toc32481165"/>
      <w:bookmarkStart w:id="284" w:name="_Toc158278699"/>
      <w:bookmarkStart w:id="285" w:name="_Toc183331808"/>
      <w:r w:rsidRPr="009E4337">
        <w:t xml:space="preserve">12.6 </w:t>
      </w:r>
      <w:r w:rsidR="00EA0D24" w:rsidRPr="009E4337">
        <w:t xml:space="preserve">Изменения технических и технологических проблем в системах теплоснабжения </w:t>
      </w:r>
      <w:r w:rsidR="003F7AC4" w:rsidRPr="009E4337">
        <w:t>поселения</w:t>
      </w:r>
      <w:r w:rsidR="00EA0D24" w:rsidRPr="009E4337">
        <w:t xml:space="preserve">, произошедших в период, </w:t>
      </w:r>
      <w:r w:rsidR="00042A16" w:rsidRPr="009E4337">
        <w:t>предшествующий разработке (актуализации) схемы теплоснабжения</w:t>
      </w:r>
      <w:bookmarkEnd w:id="283"/>
      <w:bookmarkEnd w:id="284"/>
      <w:bookmarkEnd w:id="285"/>
    </w:p>
    <w:p w14:paraId="487CF84C" w14:textId="2DB3E0FF" w:rsidR="00AC4D0A" w:rsidRPr="009E4337" w:rsidRDefault="006E7F4A" w:rsidP="0006129B">
      <w:pPr>
        <w:widowControl w:val="0"/>
        <w:tabs>
          <w:tab w:val="left" w:pos="4245"/>
        </w:tabs>
        <w:adjustRightInd w:val="0"/>
        <w:ind w:firstLine="720"/>
        <w:textAlignment w:val="baseline"/>
      </w:pPr>
      <w:r w:rsidRPr="009E4337">
        <w:t xml:space="preserve">Раздел разработан </w:t>
      </w:r>
      <w:r w:rsidR="005D6D1F" w:rsidRPr="009E4337">
        <w:t>с учетом</w:t>
      </w:r>
      <w:r w:rsidR="002F5504" w:rsidRPr="009E4337">
        <w:t xml:space="preserve"> </w:t>
      </w:r>
      <w:r w:rsidR="00BA6CB9" w:rsidRPr="009E4337">
        <w:t xml:space="preserve">требований </w:t>
      </w:r>
      <w:r w:rsidR="007010E8" w:rsidRPr="009E4337">
        <w:t xml:space="preserve">Постановления Правительства РФ от 22.02.2012 </w:t>
      </w:r>
      <w:r w:rsidR="007010E8" w:rsidRPr="009E4337">
        <w:lastRenderedPageBreak/>
        <w:t>№ 154</w:t>
      </w:r>
      <w:r w:rsidR="00BA6CB9" w:rsidRPr="009E4337">
        <w:t xml:space="preserve"> </w:t>
      </w:r>
      <w:r w:rsidR="0098168B" w:rsidRPr="009E4337">
        <w:t>«</w:t>
      </w:r>
      <w:r w:rsidR="00BA6CB9" w:rsidRPr="009E4337">
        <w:t>О требованиях к схемам теплоснабжения, порядку их разработки и утверждения</w:t>
      </w:r>
      <w:r w:rsidR="0098168B" w:rsidRPr="009E4337">
        <w:t>»</w:t>
      </w:r>
      <w:r w:rsidR="00BA6CB9" w:rsidRPr="009E4337">
        <w:t>, а также Методических указаний по разработке схем теплоснабжения (</w:t>
      </w:r>
      <w:r w:rsidR="003965AF" w:rsidRPr="009E4337">
        <w:t xml:space="preserve">утв. Приказом Минэнерго России от 05.03.2019 № 212 </w:t>
      </w:r>
      <w:r w:rsidR="0098168B" w:rsidRPr="009E4337">
        <w:t>«</w:t>
      </w:r>
      <w:r w:rsidR="003965AF" w:rsidRPr="009E4337">
        <w:t>Об утверждении Методических указаний по разработке схем теплоснабжения</w:t>
      </w:r>
      <w:r w:rsidR="0098168B" w:rsidRPr="009E4337">
        <w:t>»</w:t>
      </w:r>
      <w:r w:rsidR="00BA6CB9" w:rsidRPr="009E4337">
        <w:t>).</w:t>
      </w:r>
    </w:p>
    <w:p w14:paraId="7D4E66FA" w14:textId="77777777" w:rsidR="00AC4D0A" w:rsidRPr="009E4337" w:rsidRDefault="00AC4D0A" w:rsidP="0006129B">
      <w:pPr>
        <w:tabs>
          <w:tab w:val="left" w:pos="0"/>
        </w:tabs>
        <w:ind w:firstLine="709"/>
        <w:sectPr w:rsidR="00AC4D0A" w:rsidRPr="009E4337" w:rsidSect="004C5CD6">
          <w:pgSz w:w="11906" w:h="16838"/>
          <w:pgMar w:top="1134" w:right="851" w:bottom="1134" w:left="1134" w:header="708" w:footer="708" w:gutter="0"/>
          <w:cols w:space="708"/>
          <w:docGrid w:linePitch="360"/>
        </w:sectPr>
      </w:pPr>
    </w:p>
    <w:p w14:paraId="43D19030" w14:textId="77777777" w:rsidR="001773E3" w:rsidRPr="009E4337" w:rsidRDefault="00274C31" w:rsidP="0006129B">
      <w:pPr>
        <w:pStyle w:val="1"/>
      </w:pPr>
      <w:bookmarkStart w:id="286" w:name="_Toc422303793"/>
      <w:bookmarkStart w:id="287" w:name="_Toc158278700"/>
      <w:bookmarkStart w:id="288" w:name="_Toc183331809"/>
      <w:r w:rsidRPr="009E4337">
        <w:lastRenderedPageBreak/>
        <w:t>ГЛАВА 2</w:t>
      </w:r>
      <w:r w:rsidR="001773E3" w:rsidRPr="009E4337">
        <w:t xml:space="preserve"> </w:t>
      </w:r>
      <w:bookmarkEnd w:id="286"/>
      <w:r w:rsidRPr="009E4337">
        <w:t>Существующее и перспективное потребление тепловой энергии на цели теплоснабжения</w:t>
      </w:r>
      <w:bookmarkEnd w:id="287"/>
      <w:bookmarkEnd w:id="288"/>
    </w:p>
    <w:p w14:paraId="59955595" w14:textId="77777777" w:rsidR="001773E3" w:rsidRPr="009E4337" w:rsidRDefault="000F34E7" w:rsidP="0006129B">
      <w:pPr>
        <w:pStyle w:val="21"/>
        <w:spacing w:line="240" w:lineRule="auto"/>
      </w:pPr>
      <w:bookmarkStart w:id="289" w:name="_Toc158278701"/>
      <w:bookmarkStart w:id="290" w:name="_Toc183331810"/>
      <w:r w:rsidRPr="009E4337">
        <w:t>2.1</w:t>
      </w:r>
      <w:r w:rsidR="001773E3" w:rsidRPr="009E4337">
        <w:t xml:space="preserve"> </w:t>
      </w:r>
      <w:r w:rsidRPr="009E4337">
        <w:t>Д</w:t>
      </w:r>
      <w:r w:rsidR="00274C31" w:rsidRPr="009E4337">
        <w:t>анные базового уровня потребления тепла на цели теплоснабжения</w:t>
      </w:r>
      <w:bookmarkEnd w:id="289"/>
      <w:bookmarkEnd w:id="290"/>
    </w:p>
    <w:p w14:paraId="51010E4B" w14:textId="1DDA3005" w:rsidR="00213A8B" w:rsidRPr="009E4337" w:rsidRDefault="00213A8B" w:rsidP="00FE0E1B">
      <w:pPr>
        <w:tabs>
          <w:tab w:val="left" w:pos="0"/>
        </w:tabs>
        <w:ind w:firstLine="567"/>
      </w:pPr>
      <w:r w:rsidRPr="009E4337">
        <w:t>За базовый уровень потребления тепла принят уровень потребления тепловой энергии в 20</w:t>
      </w:r>
      <w:r w:rsidR="00EB4C22" w:rsidRPr="009E4337">
        <w:t>2</w:t>
      </w:r>
      <w:r w:rsidR="00FE0E1B" w:rsidRPr="009E4337">
        <w:t>3</w:t>
      </w:r>
      <w:r w:rsidR="0014555C" w:rsidRPr="009E4337">
        <w:t xml:space="preserve"> </w:t>
      </w:r>
      <w:r w:rsidRPr="009E4337">
        <w:t xml:space="preserve">году. Базовый уровень потребления тепловой энергии с разделением по </w:t>
      </w:r>
      <w:r w:rsidR="00EC11E3" w:rsidRPr="009E4337">
        <w:t>источникам теплоснабжения</w:t>
      </w:r>
      <w:r w:rsidRPr="009E4337">
        <w:t xml:space="preserve"> представлен в таблице </w:t>
      </w:r>
      <w:r w:rsidR="009E4337">
        <w:t>3</w:t>
      </w:r>
      <w:r w:rsidR="00421AC7">
        <w:t>5</w:t>
      </w:r>
      <w:r w:rsidRPr="009E4337">
        <w:t xml:space="preserve">. </w:t>
      </w:r>
    </w:p>
    <w:p w14:paraId="308E32EE" w14:textId="77777777" w:rsidR="00213A8B" w:rsidRPr="009E4337" w:rsidRDefault="00213A8B" w:rsidP="0006129B">
      <w:pPr>
        <w:tabs>
          <w:tab w:val="left" w:pos="0"/>
        </w:tabs>
        <w:ind w:firstLine="709"/>
      </w:pPr>
    </w:p>
    <w:p w14:paraId="5F961E2E" w14:textId="66CC99C5" w:rsidR="00E729F1" w:rsidRPr="009E4337" w:rsidRDefault="00E729F1" w:rsidP="00E729F1">
      <w:pPr>
        <w:pStyle w:val="aff8"/>
        <w:rPr>
          <w:bCs w:val="0"/>
        </w:rPr>
      </w:pPr>
      <w:r w:rsidRPr="009E4337">
        <w:t xml:space="preserve">Таблица </w:t>
      </w:r>
      <w:r w:rsidRPr="009E4337">
        <w:fldChar w:fldCharType="begin"/>
      </w:r>
      <w:r w:rsidRPr="009E4337">
        <w:instrText xml:space="preserve"> SEQ Таблица \* ARABIC </w:instrText>
      </w:r>
      <w:r w:rsidRPr="009E4337">
        <w:fldChar w:fldCharType="separate"/>
      </w:r>
      <w:r w:rsidR="00421AC7">
        <w:rPr>
          <w:noProof/>
        </w:rPr>
        <w:t>35</w:t>
      </w:r>
      <w:r w:rsidRPr="009E4337">
        <w:fldChar w:fldCharType="end"/>
      </w:r>
      <w:r w:rsidRPr="009E4337">
        <w:t xml:space="preserve"> </w:t>
      </w:r>
      <w:r w:rsidRPr="009E4337">
        <w:rPr>
          <w:bCs w:val="0"/>
        </w:rPr>
        <w:t>– Базовый уровень потребления тепла на цели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5"/>
        <w:gridCol w:w="5304"/>
        <w:gridCol w:w="1693"/>
        <w:gridCol w:w="2386"/>
      </w:tblGrid>
      <w:tr w:rsidR="009E4337" w:rsidRPr="009E4337" w14:paraId="7612DD2A" w14:textId="77777777" w:rsidTr="00BA0C4E">
        <w:trPr>
          <w:trHeight w:val="471"/>
        </w:trPr>
        <w:tc>
          <w:tcPr>
            <w:tcW w:w="372" w:type="pct"/>
            <w:shd w:val="clear" w:color="auto" w:fill="auto"/>
            <w:vAlign w:val="center"/>
            <w:hideMark/>
          </w:tcPr>
          <w:p w14:paraId="0ADFF750" w14:textId="77777777" w:rsidR="006D52D9" w:rsidRPr="009E4337" w:rsidRDefault="006D52D9" w:rsidP="00BA0C4E">
            <w:pPr>
              <w:jc w:val="center"/>
              <w:rPr>
                <w:bCs/>
                <w:sz w:val="22"/>
              </w:rPr>
            </w:pPr>
            <w:bookmarkStart w:id="291" w:name="_Hlk165889687"/>
            <w:bookmarkStart w:id="292" w:name="_Toc158278702"/>
            <w:r w:rsidRPr="009E4337">
              <w:rPr>
                <w:bCs/>
                <w:sz w:val="22"/>
              </w:rPr>
              <w:t>№ п/п</w:t>
            </w:r>
          </w:p>
        </w:tc>
        <w:tc>
          <w:tcPr>
            <w:tcW w:w="2616" w:type="pct"/>
            <w:shd w:val="clear" w:color="auto" w:fill="auto"/>
            <w:vAlign w:val="center"/>
            <w:hideMark/>
          </w:tcPr>
          <w:p w14:paraId="4D1F629F" w14:textId="77777777" w:rsidR="006D52D9" w:rsidRPr="009E4337" w:rsidRDefault="006D52D9" w:rsidP="00BA0C4E">
            <w:pPr>
              <w:jc w:val="center"/>
              <w:rPr>
                <w:bCs/>
                <w:sz w:val="22"/>
              </w:rPr>
            </w:pPr>
            <w:r w:rsidRPr="009E4337">
              <w:rPr>
                <w:bCs/>
                <w:sz w:val="22"/>
              </w:rPr>
              <w:t>Наименование источника теплоснабжения</w:t>
            </w:r>
          </w:p>
        </w:tc>
        <w:tc>
          <w:tcPr>
            <w:tcW w:w="835" w:type="pct"/>
            <w:shd w:val="clear" w:color="auto" w:fill="auto"/>
            <w:vAlign w:val="center"/>
          </w:tcPr>
          <w:p w14:paraId="48174E32" w14:textId="77777777" w:rsidR="006D52D9" w:rsidRPr="009E4337" w:rsidRDefault="006D52D9" w:rsidP="00BA0C4E">
            <w:pPr>
              <w:jc w:val="center"/>
              <w:rPr>
                <w:sz w:val="22"/>
              </w:rPr>
            </w:pPr>
            <w:r w:rsidRPr="009E4337">
              <w:rPr>
                <w:sz w:val="22"/>
              </w:rPr>
              <w:t>Нагрузки, Гкал/ч</w:t>
            </w:r>
          </w:p>
        </w:tc>
        <w:tc>
          <w:tcPr>
            <w:tcW w:w="1177" w:type="pct"/>
          </w:tcPr>
          <w:p w14:paraId="411FA53D" w14:textId="77777777" w:rsidR="006D52D9" w:rsidRPr="009E4337" w:rsidRDefault="006D52D9" w:rsidP="00BA0C4E">
            <w:pPr>
              <w:jc w:val="center"/>
              <w:rPr>
                <w:sz w:val="22"/>
              </w:rPr>
            </w:pPr>
            <w:r w:rsidRPr="009E4337">
              <w:rPr>
                <w:sz w:val="22"/>
              </w:rPr>
              <w:t>Полезный отпуск тепла, Гкал</w:t>
            </w:r>
          </w:p>
        </w:tc>
      </w:tr>
      <w:tr w:rsidR="00B937C8" w:rsidRPr="009E4337" w14:paraId="37550446" w14:textId="77777777" w:rsidTr="00B94045">
        <w:tc>
          <w:tcPr>
            <w:tcW w:w="372" w:type="pct"/>
            <w:shd w:val="clear" w:color="auto" w:fill="auto"/>
            <w:vAlign w:val="center"/>
          </w:tcPr>
          <w:p w14:paraId="4CBB8373" w14:textId="18919AB9" w:rsidR="00B937C8" w:rsidRPr="009E4337" w:rsidRDefault="00B937C8" w:rsidP="00B937C8">
            <w:pPr>
              <w:pStyle w:val="aa"/>
              <w:jc w:val="center"/>
              <w:rPr>
                <w:sz w:val="22"/>
                <w:szCs w:val="22"/>
              </w:rPr>
            </w:pPr>
            <w:r w:rsidRPr="00993156">
              <w:rPr>
                <w:sz w:val="22"/>
                <w:szCs w:val="22"/>
              </w:rPr>
              <w:t>1</w:t>
            </w:r>
          </w:p>
        </w:tc>
        <w:tc>
          <w:tcPr>
            <w:tcW w:w="2616" w:type="pct"/>
            <w:shd w:val="clear" w:color="auto" w:fill="auto"/>
            <w:vAlign w:val="bottom"/>
          </w:tcPr>
          <w:p w14:paraId="50AEC1E5" w14:textId="2B93E6B3" w:rsidR="00B937C8" w:rsidRPr="009E4337" w:rsidRDefault="00B937C8" w:rsidP="00B937C8">
            <w:pPr>
              <w:jc w:val="center"/>
              <w:rPr>
                <w:sz w:val="22"/>
              </w:rPr>
            </w:pPr>
            <w:r w:rsidRPr="00993156">
              <w:rPr>
                <w:color w:val="000000"/>
                <w:sz w:val="22"/>
                <w:szCs w:val="22"/>
              </w:rPr>
              <w:t>Котельная «Школа» (с. Дунаево)</w:t>
            </w:r>
          </w:p>
        </w:tc>
        <w:tc>
          <w:tcPr>
            <w:tcW w:w="835" w:type="pct"/>
            <w:tcBorders>
              <w:top w:val="single" w:sz="8" w:space="0" w:color="auto"/>
              <w:left w:val="single" w:sz="8" w:space="0" w:color="auto"/>
              <w:bottom w:val="single" w:sz="8" w:space="0" w:color="auto"/>
              <w:right w:val="single" w:sz="8" w:space="0" w:color="auto"/>
            </w:tcBorders>
            <w:shd w:val="clear" w:color="auto" w:fill="auto"/>
          </w:tcPr>
          <w:p w14:paraId="5B515657" w14:textId="5C04DFBA" w:rsidR="00B937C8" w:rsidRPr="009E4337" w:rsidRDefault="00B937C8" w:rsidP="00B937C8">
            <w:pPr>
              <w:jc w:val="center"/>
              <w:rPr>
                <w:sz w:val="22"/>
                <w:szCs w:val="22"/>
              </w:rPr>
            </w:pPr>
            <w:r w:rsidRPr="00E90491">
              <w:rPr>
                <w:sz w:val="22"/>
                <w:szCs w:val="22"/>
              </w:rPr>
              <w:t>0,383</w:t>
            </w:r>
          </w:p>
        </w:tc>
        <w:tc>
          <w:tcPr>
            <w:tcW w:w="1177" w:type="pct"/>
            <w:tcBorders>
              <w:top w:val="single" w:sz="8" w:space="0" w:color="auto"/>
              <w:left w:val="single" w:sz="8" w:space="0" w:color="auto"/>
              <w:bottom w:val="single" w:sz="8" w:space="0" w:color="auto"/>
              <w:right w:val="single" w:sz="8" w:space="0" w:color="auto"/>
            </w:tcBorders>
            <w:shd w:val="clear" w:color="auto" w:fill="auto"/>
          </w:tcPr>
          <w:p w14:paraId="5A6A33E0" w14:textId="404F1D3C" w:rsidR="00B937C8" w:rsidRPr="009E4337" w:rsidRDefault="00B937C8" w:rsidP="00B937C8">
            <w:pPr>
              <w:jc w:val="center"/>
              <w:rPr>
                <w:sz w:val="22"/>
                <w:szCs w:val="22"/>
              </w:rPr>
            </w:pPr>
            <w:r w:rsidRPr="00E90491">
              <w:rPr>
                <w:sz w:val="22"/>
                <w:szCs w:val="22"/>
              </w:rPr>
              <w:t>1150</w:t>
            </w:r>
          </w:p>
        </w:tc>
      </w:tr>
      <w:tr w:rsidR="00B937C8" w:rsidRPr="009E4337" w14:paraId="14F6CA81" w14:textId="77777777" w:rsidTr="00B94045">
        <w:tc>
          <w:tcPr>
            <w:tcW w:w="372" w:type="pct"/>
            <w:shd w:val="clear" w:color="auto" w:fill="auto"/>
            <w:vAlign w:val="center"/>
          </w:tcPr>
          <w:p w14:paraId="3720A0B6" w14:textId="5AC36970" w:rsidR="00B937C8" w:rsidRPr="00993156" w:rsidRDefault="00B937C8" w:rsidP="00B937C8">
            <w:pPr>
              <w:pStyle w:val="aa"/>
              <w:jc w:val="center"/>
              <w:rPr>
                <w:sz w:val="22"/>
                <w:szCs w:val="22"/>
              </w:rPr>
            </w:pPr>
            <w:r w:rsidRPr="00993156">
              <w:rPr>
                <w:sz w:val="22"/>
                <w:szCs w:val="22"/>
              </w:rPr>
              <w:t>2</w:t>
            </w:r>
          </w:p>
        </w:tc>
        <w:tc>
          <w:tcPr>
            <w:tcW w:w="2616" w:type="pct"/>
            <w:shd w:val="clear" w:color="auto" w:fill="auto"/>
            <w:vAlign w:val="bottom"/>
          </w:tcPr>
          <w:p w14:paraId="79C230E4" w14:textId="15B0DED5" w:rsidR="00B937C8" w:rsidRPr="00993156" w:rsidRDefault="00B937C8" w:rsidP="00B937C8">
            <w:pPr>
              <w:jc w:val="center"/>
              <w:rPr>
                <w:color w:val="000000"/>
                <w:sz w:val="22"/>
                <w:szCs w:val="22"/>
              </w:rPr>
            </w:pPr>
            <w:r w:rsidRPr="00993156">
              <w:rPr>
                <w:color w:val="000000"/>
                <w:sz w:val="22"/>
                <w:szCs w:val="22"/>
              </w:rPr>
              <w:t>Котельная «Стройдвор» (с. Дунаево)</w:t>
            </w:r>
          </w:p>
        </w:tc>
        <w:tc>
          <w:tcPr>
            <w:tcW w:w="835" w:type="pct"/>
            <w:tcBorders>
              <w:top w:val="single" w:sz="8" w:space="0" w:color="auto"/>
              <w:left w:val="single" w:sz="8" w:space="0" w:color="auto"/>
              <w:bottom w:val="single" w:sz="8" w:space="0" w:color="auto"/>
              <w:right w:val="single" w:sz="8" w:space="0" w:color="auto"/>
            </w:tcBorders>
            <w:shd w:val="clear" w:color="auto" w:fill="auto"/>
          </w:tcPr>
          <w:p w14:paraId="29DAA5AC" w14:textId="3D614F7F" w:rsidR="00B937C8" w:rsidRPr="00E90491" w:rsidRDefault="00B937C8" w:rsidP="00B937C8">
            <w:pPr>
              <w:jc w:val="center"/>
              <w:rPr>
                <w:sz w:val="22"/>
                <w:szCs w:val="22"/>
              </w:rPr>
            </w:pPr>
            <w:r w:rsidRPr="00E90491">
              <w:rPr>
                <w:sz w:val="22"/>
                <w:szCs w:val="22"/>
              </w:rPr>
              <w:t>0,839</w:t>
            </w:r>
          </w:p>
        </w:tc>
        <w:tc>
          <w:tcPr>
            <w:tcW w:w="1177" w:type="pct"/>
            <w:tcBorders>
              <w:top w:val="single" w:sz="8" w:space="0" w:color="auto"/>
              <w:left w:val="single" w:sz="8" w:space="0" w:color="auto"/>
              <w:bottom w:val="single" w:sz="8" w:space="0" w:color="auto"/>
              <w:right w:val="single" w:sz="8" w:space="0" w:color="auto"/>
            </w:tcBorders>
            <w:shd w:val="clear" w:color="auto" w:fill="auto"/>
          </w:tcPr>
          <w:p w14:paraId="4412814A" w14:textId="593384DD" w:rsidR="00B937C8" w:rsidRPr="00E90491" w:rsidRDefault="00B937C8" w:rsidP="00B937C8">
            <w:pPr>
              <w:jc w:val="center"/>
              <w:rPr>
                <w:sz w:val="22"/>
                <w:szCs w:val="22"/>
              </w:rPr>
            </w:pPr>
            <w:r w:rsidRPr="00E90491">
              <w:rPr>
                <w:sz w:val="22"/>
                <w:szCs w:val="22"/>
              </w:rPr>
              <w:t>2225</w:t>
            </w:r>
          </w:p>
        </w:tc>
      </w:tr>
      <w:tr w:rsidR="00B937C8" w:rsidRPr="009E4337" w14:paraId="0B67C889" w14:textId="77777777" w:rsidTr="00B94045">
        <w:tc>
          <w:tcPr>
            <w:tcW w:w="372" w:type="pct"/>
            <w:shd w:val="clear" w:color="auto" w:fill="auto"/>
            <w:vAlign w:val="center"/>
          </w:tcPr>
          <w:p w14:paraId="418E4791" w14:textId="2784F30F" w:rsidR="00B937C8" w:rsidRPr="00993156" w:rsidRDefault="00B937C8" w:rsidP="00B937C8">
            <w:pPr>
              <w:pStyle w:val="aa"/>
              <w:jc w:val="center"/>
              <w:rPr>
                <w:sz w:val="22"/>
                <w:szCs w:val="22"/>
              </w:rPr>
            </w:pPr>
            <w:r w:rsidRPr="00993156">
              <w:rPr>
                <w:sz w:val="22"/>
                <w:szCs w:val="22"/>
              </w:rPr>
              <w:t>3</w:t>
            </w:r>
          </w:p>
        </w:tc>
        <w:tc>
          <w:tcPr>
            <w:tcW w:w="2616" w:type="pct"/>
            <w:shd w:val="clear" w:color="auto" w:fill="auto"/>
            <w:vAlign w:val="bottom"/>
          </w:tcPr>
          <w:p w14:paraId="0A5C5374" w14:textId="326D3E46" w:rsidR="00B937C8" w:rsidRPr="00993156" w:rsidRDefault="00B937C8" w:rsidP="00B937C8">
            <w:pPr>
              <w:jc w:val="center"/>
              <w:rPr>
                <w:color w:val="000000"/>
                <w:sz w:val="22"/>
                <w:szCs w:val="22"/>
              </w:rPr>
            </w:pPr>
            <w:r w:rsidRPr="00993156">
              <w:rPr>
                <w:color w:val="000000"/>
                <w:sz w:val="22"/>
                <w:szCs w:val="22"/>
              </w:rPr>
              <w:t>Котельная «ДКПС» (с. Дунаево)</w:t>
            </w:r>
          </w:p>
        </w:tc>
        <w:tc>
          <w:tcPr>
            <w:tcW w:w="835" w:type="pct"/>
            <w:tcBorders>
              <w:top w:val="single" w:sz="8" w:space="0" w:color="auto"/>
              <w:left w:val="single" w:sz="8" w:space="0" w:color="auto"/>
              <w:bottom w:val="single" w:sz="8" w:space="0" w:color="auto"/>
              <w:right w:val="single" w:sz="8" w:space="0" w:color="auto"/>
            </w:tcBorders>
            <w:shd w:val="clear" w:color="auto" w:fill="auto"/>
          </w:tcPr>
          <w:p w14:paraId="12FA5173" w14:textId="23FAC345" w:rsidR="00B937C8" w:rsidRPr="00E90491" w:rsidRDefault="00B937C8" w:rsidP="00B937C8">
            <w:pPr>
              <w:jc w:val="center"/>
              <w:rPr>
                <w:sz w:val="22"/>
                <w:szCs w:val="22"/>
              </w:rPr>
            </w:pPr>
            <w:r w:rsidRPr="00E90491">
              <w:rPr>
                <w:sz w:val="22"/>
                <w:szCs w:val="22"/>
              </w:rPr>
              <w:t>1,573</w:t>
            </w:r>
          </w:p>
        </w:tc>
        <w:tc>
          <w:tcPr>
            <w:tcW w:w="1177" w:type="pct"/>
            <w:tcBorders>
              <w:top w:val="single" w:sz="8" w:space="0" w:color="auto"/>
              <w:left w:val="single" w:sz="8" w:space="0" w:color="auto"/>
              <w:bottom w:val="single" w:sz="8" w:space="0" w:color="auto"/>
              <w:right w:val="single" w:sz="8" w:space="0" w:color="auto"/>
            </w:tcBorders>
            <w:shd w:val="clear" w:color="auto" w:fill="auto"/>
          </w:tcPr>
          <w:p w14:paraId="2813671F" w14:textId="6621FE9D" w:rsidR="00B937C8" w:rsidRPr="00E90491" w:rsidRDefault="00B937C8" w:rsidP="00B937C8">
            <w:pPr>
              <w:jc w:val="center"/>
              <w:rPr>
                <w:sz w:val="22"/>
                <w:szCs w:val="22"/>
              </w:rPr>
            </w:pPr>
            <w:r w:rsidRPr="00E90491">
              <w:rPr>
                <w:sz w:val="22"/>
                <w:szCs w:val="22"/>
              </w:rPr>
              <w:t>4740</w:t>
            </w:r>
          </w:p>
        </w:tc>
      </w:tr>
    </w:tbl>
    <w:p w14:paraId="78EA1C57" w14:textId="77777777" w:rsidR="00864954" w:rsidRPr="009E4337" w:rsidRDefault="000F34E7" w:rsidP="0006129B">
      <w:pPr>
        <w:pStyle w:val="21"/>
        <w:spacing w:line="240" w:lineRule="auto"/>
      </w:pPr>
      <w:bookmarkStart w:id="293" w:name="_Toc183331811"/>
      <w:bookmarkEnd w:id="291"/>
      <w:r w:rsidRPr="009E4337">
        <w:t>2.2</w:t>
      </w:r>
      <w:r w:rsidR="00864954" w:rsidRPr="009E4337">
        <w:t xml:space="preserve"> </w:t>
      </w:r>
      <w:r w:rsidRPr="009E4337">
        <w:t>П</w:t>
      </w:r>
      <w:r w:rsidR="00274C31" w:rsidRPr="009E4337">
        <w:t>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bookmarkEnd w:id="292"/>
      <w:bookmarkEnd w:id="293"/>
    </w:p>
    <w:p w14:paraId="25B07947" w14:textId="77777777" w:rsidR="0013109C" w:rsidRPr="009E4337" w:rsidRDefault="005744A0" w:rsidP="00FE0E1B">
      <w:pPr>
        <w:pStyle w:val="Affa"/>
      </w:pPr>
      <w:r w:rsidRPr="009E4337">
        <w:t>Планом развития</w:t>
      </w:r>
      <w:r w:rsidR="00D458C1" w:rsidRPr="009E4337">
        <w:t xml:space="preserve"> </w:t>
      </w:r>
      <w:r w:rsidR="008E0100" w:rsidRPr="009E4337">
        <w:t>поселения</w:t>
      </w:r>
      <w:r w:rsidR="00E41600" w:rsidRPr="009E4337">
        <w:t xml:space="preserve"> </w:t>
      </w:r>
      <w:r w:rsidRPr="009E4337">
        <w:t>предусматривается новое жилищное строительство, размещаемое на территориях существующей застройки путем реконструкции и создания но</w:t>
      </w:r>
      <w:r w:rsidR="00963C29" w:rsidRPr="009E4337">
        <w:t>вой со</w:t>
      </w:r>
      <w:r w:rsidRPr="009E4337">
        <w:t xml:space="preserve">временной застройки, обеспечивающей комфортные условия проживания. </w:t>
      </w:r>
      <w:r w:rsidR="00F63118" w:rsidRPr="009E4337">
        <w:t xml:space="preserve">В соответствии с планами развития </w:t>
      </w:r>
      <w:r w:rsidR="00070E4F" w:rsidRPr="009E4337">
        <w:t>на территории поселения</w:t>
      </w:r>
      <w:r w:rsidR="00B95373" w:rsidRPr="009E4337">
        <w:t xml:space="preserve"> </w:t>
      </w:r>
      <w:r w:rsidR="00F63118" w:rsidRPr="009E4337">
        <w:t>планируется строительст</w:t>
      </w:r>
      <w:r w:rsidR="00950EF9" w:rsidRPr="009E4337">
        <w:t>во жилых и общественных зданий, а также индивидуальных жилых домов.</w:t>
      </w:r>
      <w:r w:rsidR="0013109C" w:rsidRPr="009E4337">
        <w:t xml:space="preserve"> </w:t>
      </w:r>
    </w:p>
    <w:p w14:paraId="6651A73D" w14:textId="4166FB46" w:rsidR="00F9024D" w:rsidRPr="009E4337" w:rsidRDefault="00530A12" w:rsidP="00FE0E1B">
      <w:pPr>
        <w:pStyle w:val="Affa"/>
      </w:pPr>
      <w:r w:rsidRPr="009E4337">
        <w:t xml:space="preserve">В настоящее время строительство жилья на </w:t>
      </w:r>
      <w:r w:rsidR="00C76F40" w:rsidRPr="009E4337">
        <w:t>территории поселения</w:t>
      </w:r>
      <w:r w:rsidR="007536BC" w:rsidRPr="009E4337">
        <w:t xml:space="preserve"> </w:t>
      </w:r>
      <w:r w:rsidRPr="009E4337">
        <w:t xml:space="preserve">представлено </w:t>
      </w:r>
      <w:r w:rsidR="002E4853" w:rsidRPr="009E4337">
        <w:t xml:space="preserve">преимущественно </w:t>
      </w:r>
      <w:r w:rsidRPr="009E4337">
        <w:t xml:space="preserve">индивидуальной жилой застройкой. </w:t>
      </w:r>
    </w:p>
    <w:p w14:paraId="4535F2A9" w14:textId="07818990" w:rsidR="00985B9F" w:rsidRPr="009E4337" w:rsidRDefault="00985B9F" w:rsidP="00FE0E1B">
      <w:pPr>
        <w:pStyle w:val="Affa"/>
      </w:pPr>
      <w:r w:rsidRPr="009E4337">
        <w:rPr>
          <w:szCs w:val="24"/>
        </w:rPr>
        <w:t>Д</w:t>
      </w:r>
      <w:r w:rsidRPr="009E4337">
        <w:t>ля отопления и горячего водоснабжения индивидуальных домов рекомендуется применение индивидуальных двухконтурных котлов, работающих на</w:t>
      </w:r>
      <w:r w:rsidR="00810A2C" w:rsidRPr="009E4337">
        <w:t xml:space="preserve"> </w:t>
      </w:r>
      <w:r w:rsidRPr="009E4337">
        <w:t>твердом топливе. Выбор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капвложения по их прокладке.</w:t>
      </w:r>
    </w:p>
    <w:p w14:paraId="41AB1523" w14:textId="77777777" w:rsidR="00985B9F" w:rsidRPr="009E4337" w:rsidRDefault="00985B9F" w:rsidP="00FE0E1B">
      <w:pPr>
        <w:pStyle w:val="Affa"/>
      </w:pPr>
      <w:r w:rsidRPr="009E4337">
        <w:t>Для теплоснабжения вновь строящихся зданий (группы зданий) с небольшим теплопотреблением и промышленных объектов рекомендуется использовать автономные источники тепла: отдельностоящие и пристроенные блочно-модульные котельные малой мощности.</w:t>
      </w:r>
    </w:p>
    <w:p w14:paraId="5B56AE17" w14:textId="6CF8E285" w:rsidR="00985B9F" w:rsidRPr="009E4337" w:rsidRDefault="00985B9F" w:rsidP="00FE0E1B">
      <w:pPr>
        <w:pStyle w:val="Affa"/>
      </w:pPr>
      <w:r w:rsidRPr="009E4337">
        <w:t xml:space="preserve">На основании вышесказанного, можно сделать вывод, что увеличение отапливаемой площади в зонах действия </w:t>
      </w:r>
      <w:r w:rsidR="00CC3D54" w:rsidRPr="009E4337">
        <w:t>источников теплоснабжения</w:t>
      </w:r>
      <w:r w:rsidRPr="009E4337">
        <w:t xml:space="preserve">, не планируется. </w:t>
      </w:r>
    </w:p>
    <w:p w14:paraId="2761820C" w14:textId="77777777" w:rsidR="00864954" w:rsidRPr="009E4337" w:rsidRDefault="000F34E7" w:rsidP="0006129B">
      <w:pPr>
        <w:pStyle w:val="21"/>
        <w:spacing w:line="240" w:lineRule="auto"/>
      </w:pPr>
      <w:bookmarkStart w:id="294" w:name="_Toc158278703"/>
      <w:bookmarkStart w:id="295" w:name="_Toc183331812"/>
      <w:r w:rsidRPr="009E4337">
        <w:t>2.3</w:t>
      </w:r>
      <w:r w:rsidR="00864954" w:rsidRPr="009E4337">
        <w:t xml:space="preserve"> </w:t>
      </w:r>
      <w:r w:rsidRPr="009E4337">
        <w:t>П</w:t>
      </w:r>
      <w:r w:rsidR="00274C31" w:rsidRPr="009E4337">
        <w:t>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bookmarkEnd w:id="294"/>
      <w:bookmarkEnd w:id="295"/>
    </w:p>
    <w:p w14:paraId="62C6CA18" w14:textId="77777777" w:rsidR="0061014C" w:rsidRPr="009E4337" w:rsidRDefault="0061014C" w:rsidP="00FE0E1B">
      <w:pPr>
        <w:pStyle w:val="Affa"/>
      </w:pPr>
      <w:r w:rsidRPr="009E4337">
        <w:t>Прогноз</w:t>
      </w:r>
      <w:r w:rsidR="0094485C" w:rsidRPr="009E4337">
        <w:t xml:space="preserve"> </w:t>
      </w:r>
      <w:r w:rsidRPr="009E4337">
        <w:t>перспективных</w:t>
      </w:r>
      <w:r w:rsidR="0094485C" w:rsidRPr="009E4337">
        <w:t xml:space="preserve"> </w:t>
      </w:r>
      <w:r w:rsidRPr="009E4337">
        <w:t>удельных</w:t>
      </w:r>
      <w:r w:rsidR="0094485C" w:rsidRPr="009E4337">
        <w:t xml:space="preserve"> </w:t>
      </w:r>
      <w:r w:rsidRPr="009E4337">
        <w:t>расходов</w:t>
      </w:r>
      <w:r w:rsidR="0094485C" w:rsidRPr="009E4337">
        <w:t xml:space="preserve"> </w:t>
      </w:r>
      <w:r w:rsidRPr="009E4337">
        <w:t>тепловой</w:t>
      </w:r>
      <w:r w:rsidR="0094485C" w:rsidRPr="009E4337">
        <w:t xml:space="preserve"> </w:t>
      </w:r>
      <w:r w:rsidRPr="009E4337">
        <w:t>энергии</w:t>
      </w:r>
      <w:r w:rsidR="0094485C" w:rsidRPr="009E4337">
        <w:t xml:space="preserve"> </w:t>
      </w:r>
      <w:r w:rsidRPr="009E4337">
        <w:t>на</w:t>
      </w:r>
      <w:r w:rsidR="0094485C" w:rsidRPr="009E4337">
        <w:t xml:space="preserve"> </w:t>
      </w:r>
      <w:r w:rsidRPr="009E4337">
        <w:t>отопление, вентиляцию выполнен с учетом</w:t>
      </w:r>
      <w:r w:rsidR="0094485C" w:rsidRPr="009E4337">
        <w:t xml:space="preserve"> </w:t>
      </w:r>
      <w:r w:rsidRPr="009E4337">
        <w:t>требований</w:t>
      </w:r>
      <w:r w:rsidR="0094485C" w:rsidRPr="009E4337">
        <w:t xml:space="preserve"> </w:t>
      </w:r>
      <w:r w:rsidRPr="009E4337">
        <w:t>к энергетической эффективности</w:t>
      </w:r>
      <w:r w:rsidR="0094485C" w:rsidRPr="009E4337">
        <w:t xml:space="preserve"> </w:t>
      </w:r>
      <w:r w:rsidRPr="009E4337">
        <w:t>объектов</w:t>
      </w:r>
      <w:r w:rsidR="0094485C" w:rsidRPr="009E4337">
        <w:t xml:space="preserve"> </w:t>
      </w:r>
      <w:r w:rsidRPr="009E4337">
        <w:t>теплопотребления,</w:t>
      </w:r>
      <w:r w:rsidR="0094485C" w:rsidRPr="009E4337">
        <w:t xml:space="preserve"> </w:t>
      </w:r>
      <w:r w:rsidRPr="009E4337">
        <w:t xml:space="preserve">устанавливаемых в соответствии с законодательством Российской Федерации. </w:t>
      </w:r>
    </w:p>
    <w:p w14:paraId="7F43DC59" w14:textId="77777777" w:rsidR="00E04075" w:rsidRPr="009E4337" w:rsidRDefault="00E04075" w:rsidP="00FE0E1B">
      <w:pPr>
        <w:pStyle w:val="Affa"/>
      </w:pPr>
      <w:r w:rsidRPr="009E4337">
        <w:t xml:space="preserve">Показателем расхода тепловой энергии на отопление и вентиляцию жилого или общественного здания, является удельная характеристика расхода тепловой энергии на отопление и вентиляцию здания численно равная расходу тепловой энергии на </w:t>
      </w:r>
      <w:r w:rsidRPr="009E4337">
        <w:rPr>
          <w:noProof/>
        </w:rPr>
        <w:t>1 м</w:t>
      </w:r>
      <w:r w:rsidRPr="009E4337">
        <w:rPr>
          <w:noProof/>
          <w:vertAlign w:val="superscript"/>
        </w:rPr>
        <w:t>3</w:t>
      </w:r>
      <w:r w:rsidRPr="009E4337">
        <w:t xml:space="preserve"> отапливаемого объема здания в единицу времени при перепаде температуры в один градус. Расчетное значение удельной характеристики расхода тепловой энергии на отопление и вентиляцию здания определяется с учетом климатических условий района строительства, выбранных объемно-планировочных решений, ориентации здания, теплозащитных свойств ограждающих конструкций, принятой системы вентиляции здания, а также применения энергосберегающих технологий. Расчетное </w:t>
      </w:r>
      <w:r w:rsidRPr="009E4337">
        <w:lastRenderedPageBreak/>
        <w:t>значение удельной характеристики расхода тепловой энергии на отопление и вентиляцию здания должно быть меньше или равно нормируемому значению.</w:t>
      </w:r>
    </w:p>
    <w:p w14:paraId="6969362B" w14:textId="0B8C6BC1" w:rsidR="0061014C" w:rsidRPr="009E4337" w:rsidRDefault="0061014C" w:rsidP="00FE0E1B">
      <w:pPr>
        <w:pStyle w:val="Affa"/>
      </w:pPr>
      <w:r w:rsidRPr="009E4337">
        <w:t>Прогнозные перспективные удельные расходы тепловой энергии на отопление, вентиляцию приняты в соответствии</w:t>
      </w:r>
      <w:r w:rsidR="003965AF" w:rsidRPr="009E4337">
        <w:t xml:space="preserve"> </w:t>
      </w:r>
      <w:r w:rsidR="001B70BE" w:rsidRPr="009E4337">
        <w:t xml:space="preserve">со СП </w:t>
      </w:r>
      <w:r w:rsidR="003965AF" w:rsidRPr="009E4337">
        <w:t xml:space="preserve">50.13330.2012. </w:t>
      </w:r>
      <w:r w:rsidR="0098168B" w:rsidRPr="009E4337">
        <w:t>«</w:t>
      </w:r>
      <w:r w:rsidR="003965AF" w:rsidRPr="009E4337">
        <w:t>Свод правил. Тепловая защита зданий. Актуализированная редакция СНиП 23-02-2003</w:t>
      </w:r>
      <w:r w:rsidR="0098168B" w:rsidRPr="009E4337">
        <w:t>»</w:t>
      </w:r>
      <w:r w:rsidRPr="009E4337">
        <w:t xml:space="preserve"> и приведены в таблиц</w:t>
      </w:r>
      <w:r w:rsidR="00E04075" w:rsidRPr="009E4337">
        <w:t>ах</w:t>
      </w:r>
      <w:r w:rsidRPr="009E4337">
        <w:t xml:space="preserve"> </w:t>
      </w:r>
      <w:r w:rsidR="009E4337">
        <w:t>3</w:t>
      </w:r>
      <w:r w:rsidR="00421AC7">
        <w:t>6</w:t>
      </w:r>
      <w:r w:rsidR="00E04075" w:rsidRPr="009E4337">
        <w:t xml:space="preserve"> и </w:t>
      </w:r>
      <w:r w:rsidR="009E4337">
        <w:t>3</w:t>
      </w:r>
      <w:r w:rsidR="00421AC7">
        <w:t>7</w:t>
      </w:r>
      <w:r w:rsidRPr="009E4337">
        <w:t>.</w:t>
      </w:r>
    </w:p>
    <w:p w14:paraId="045008EF" w14:textId="77777777" w:rsidR="00186614" w:rsidRPr="009E4337" w:rsidRDefault="00186614" w:rsidP="0006129B">
      <w:pPr>
        <w:tabs>
          <w:tab w:val="left" w:pos="0"/>
        </w:tabs>
        <w:ind w:firstLine="709"/>
      </w:pPr>
    </w:p>
    <w:p w14:paraId="0D736F3A" w14:textId="572E2956" w:rsidR="0061014C" w:rsidRPr="009E4337" w:rsidRDefault="0061014C" w:rsidP="0006129B">
      <w:pPr>
        <w:pStyle w:val="aff8"/>
        <w:spacing w:line="240" w:lineRule="auto"/>
        <w:rPr>
          <w:rFonts w:eastAsia="Times New Roman"/>
          <w:szCs w:val="24"/>
        </w:rPr>
      </w:pPr>
      <w:r w:rsidRPr="009E4337">
        <w:t xml:space="preserve">Таблица </w:t>
      </w:r>
      <w:r w:rsidR="008A3CE6" w:rsidRPr="009E4337">
        <w:fldChar w:fldCharType="begin"/>
      </w:r>
      <w:r w:rsidR="006972A4" w:rsidRPr="009E4337">
        <w:instrText xml:space="preserve"> SEQ Таблица \* ARABIC </w:instrText>
      </w:r>
      <w:r w:rsidR="008A3CE6" w:rsidRPr="009E4337">
        <w:fldChar w:fldCharType="separate"/>
      </w:r>
      <w:r w:rsidR="00421AC7">
        <w:rPr>
          <w:noProof/>
        </w:rPr>
        <w:t>36</w:t>
      </w:r>
      <w:r w:rsidR="008A3CE6" w:rsidRPr="009E4337">
        <w:rPr>
          <w:noProof/>
        </w:rPr>
        <w:fldChar w:fldCharType="end"/>
      </w:r>
      <w:r w:rsidRPr="009E4337">
        <w:t xml:space="preserve"> - </w:t>
      </w:r>
      <w:r w:rsidRPr="009E4337">
        <w:rPr>
          <w:rFonts w:eastAsia="Times New Roman"/>
          <w:szCs w:val="24"/>
        </w:rPr>
        <w:t>Нормируемый удельный расх</w:t>
      </w:r>
      <w:r w:rsidR="002664F2" w:rsidRPr="009E4337">
        <w:rPr>
          <w:rFonts w:eastAsia="Times New Roman"/>
          <w:szCs w:val="24"/>
        </w:rPr>
        <w:t xml:space="preserve">од </w:t>
      </w:r>
      <w:r w:rsidRPr="009E4337">
        <w:rPr>
          <w:rFonts w:eastAsia="Times New Roman"/>
          <w:szCs w:val="24"/>
        </w:rPr>
        <w:t>тепловой энергии на отопление</w:t>
      </w:r>
      <w:r w:rsidR="00E04075" w:rsidRPr="009E4337">
        <w:rPr>
          <w:rFonts w:eastAsia="Times New Roman"/>
          <w:szCs w:val="24"/>
        </w:rPr>
        <w:t xml:space="preserve"> жилых</w:t>
      </w:r>
      <w:r w:rsidRPr="009E4337">
        <w:rPr>
          <w:rFonts w:eastAsia="Times New Roman"/>
          <w:szCs w:val="24"/>
        </w:rPr>
        <w:t xml:space="preserve"> зданий, </w:t>
      </w:r>
      <w:r w:rsidR="00E04075" w:rsidRPr="009E4337">
        <w:rPr>
          <w:rFonts w:eastAsia="Times New Roman"/>
          <w:szCs w:val="24"/>
        </w:rPr>
        <w:t>Вт</w:t>
      </w:r>
      <w:r w:rsidRPr="009E4337">
        <w:rPr>
          <w:rFonts w:eastAsia="Times New Roman"/>
          <w:szCs w:val="24"/>
        </w:rPr>
        <w:t>/(м3·°С·сут)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9"/>
        <w:gridCol w:w="3362"/>
        <w:gridCol w:w="1507"/>
        <w:gridCol w:w="1490"/>
        <w:gridCol w:w="1537"/>
        <w:gridCol w:w="1543"/>
      </w:tblGrid>
      <w:tr w:rsidR="009E4337" w:rsidRPr="009E4337" w14:paraId="76C383F3" w14:textId="77777777" w:rsidTr="00900E2D">
        <w:tc>
          <w:tcPr>
            <w:tcW w:w="345" w:type="pct"/>
            <w:vMerge w:val="restart"/>
          </w:tcPr>
          <w:p w14:paraId="207EB29A"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 п/п</w:t>
            </w:r>
          </w:p>
        </w:tc>
        <w:tc>
          <w:tcPr>
            <w:tcW w:w="1658" w:type="pct"/>
            <w:vMerge w:val="restart"/>
          </w:tcPr>
          <w:p w14:paraId="37969011"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 xml:space="preserve">Площадь здания, </w:t>
            </w:r>
            <w:r w:rsidRPr="009E4337">
              <w:rPr>
                <w:rFonts w:ascii="Times New Roman" w:hAnsi="Times New Roman" w:cs="Times New Roman"/>
                <w:noProof/>
                <w:sz w:val="22"/>
                <w:szCs w:val="22"/>
              </w:rPr>
              <w:drawing>
                <wp:inline distT="0" distB="0" distL="0" distR="0" wp14:anchorId="615A771B" wp14:editId="66983F5E">
                  <wp:extent cx="180975" cy="212725"/>
                  <wp:effectExtent l="0" t="0" r="9525" b="0"/>
                  <wp:docPr id="5" name="Рисунок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0975" cy="212725"/>
                          </a:xfrm>
                          <a:prstGeom prst="rect">
                            <a:avLst/>
                          </a:prstGeom>
                          <a:noFill/>
                          <a:ln>
                            <a:noFill/>
                          </a:ln>
                        </pic:spPr>
                      </pic:pic>
                    </a:graphicData>
                  </a:graphic>
                </wp:inline>
              </w:drawing>
            </w:r>
          </w:p>
        </w:tc>
        <w:tc>
          <w:tcPr>
            <w:tcW w:w="2997" w:type="pct"/>
            <w:gridSpan w:val="4"/>
          </w:tcPr>
          <w:p w14:paraId="2621B904"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С числом этажей</w:t>
            </w:r>
          </w:p>
        </w:tc>
      </w:tr>
      <w:tr w:rsidR="009E4337" w:rsidRPr="009E4337" w14:paraId="236631A7" w14:textId="77777777" w:rsidTr="00900E2D">
        <w:tc>
          <w:tcPr>
            <w:tcW w:w="345" w:type="pct"/>
            <w:vMerge/>
          </w:tcPr>
          <w:p w14:paraId="45A9F5A4" w14:textId="77777777" w:rsidR="00900E2D" w:rsidRPr="009E4337" w:rsidRDefault="00900E2D" w:rsidP="0006129B">
            <w:pPr>
              <w:pStyle w:val="affd"/>
              <w:rPr>
                <w:rFonts w:ascii="Times New Roman" w:hAnsi="Times New Roman" w:cs="Times New Roman"/>
                <w:sz w:val="22"/>
                <w:szCs w:val="22"/>
              </w:rPr>
            </w:pPr>
          </w:p>
        </w:tc>
        <w:tc>
          <w:tcPr>
            <w:tcW w:w="1658" w:type="pct"/>
            <w:vMerge/>
          </w:tcPr>
          <w:p w14:paraId="244171DE" w14:textId="77777777" w:rsidR="00900E2D" w:rsidRPr="009E4337" w:rsidRDefault="00900E2D" w:rsidP="0006129B">
            <w:pPr>
              <w:pStyle w:val="affd"/>
              <w:rPr>
                <w:rFonts w:ascii="Times New Roman" w:hAnsi="Times New Roman" w:cs="Times New Roman"/>
                <w:sz w:val="22"/>
                <w:szCs w:val="22"/>
              </w:rPr>
            </w:pPr>
          </w:p>
        </w:tc>
        <w:tc>
          <w:tcPr>
            <w:tcW w:w="743" w:type="pct"/>
          </w:tcPr>
          <w:p w14:paraId="7DBA0A97"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1</w:t>
            </w:r>
          </w:p>
        </w:tc>
        <w:tc>
          <w:tcPr>
            <w:tcW w:w="735" w:type="pct"/>
          </w:tcPr>
          <w:p w14:paraId="653544DB"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2</w:t>
            </w:r>
          </w:p>
        </w:tc>
        <w:tc>
          <w:tcPr>
            <w:tcW w:w="758" w:type="pct"/>
          </w:tcPr>
          <w:p w14:paraId="479F6518"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3</w:t>
            </w:r>
          </w:p>
        </w:tc>
        <w:tc>
          <w:tcPr>
            <w:tcW w:w="761" w:type="pct"/>
          </w:tcPr>
          <w:p w14:paraId="48F613E6"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4</w:t>
            </w:r>
          </w:p>
        </w:tc>
      </w:tr>
      <w:tr w:rsidR="009E4337" w:rsidRPr="009E4337" w14:paraId="36FD9781" w14:textId="77777777" w:rsidTr="00900E2D">
        <w:tc>
          <w:tcPr>
            <w:tcW w:w="345" w:type="pct"/>
          </w:tcPr>
          <w:p w14:paraId="228B9801" w14:textId="77777777" w:rsidR="00900E2D" w:rsidRPr="009E4337" w:rsidRDefault="00900E2D" w:rsidP="0006129B">
            <w:pPr>
              <w:pStyle w:val="affe"/>
              <w:jc w:val="center"/>
              <w:rPr>
                <w:rFonts w:ascii="Times New Roman" w:hAnsi="Times New Roman" w:cs="Times New Roman"/>
                <w:sz w:val="22"/>
                <w:szCs w:val="22"/>
              </w:rPr>
            </w:pPr>
            <w:r w:rsidRPr="009E4337">
              <w:rPr>
                <w:rFonts w:ascii="Times New Roman" w:hAnsi="Times New Roman" w:cs="Times New Roman"/>
                <w:sz w:val="22"/>
                <w:szCs w:val="22"/>
              </w:rPr>
              <w:t>1</w:t>
            </w:r>
          </w:p>
        </w:tc>
        <w:tc>
          <w:tcPr>
            <w:tcW w:w="1658" w:type="pct"/>
          </w:tcPr>
          <w:p w14:paraId="60532B03" w14:textId="77777777" w:rsidR="00900E2D" w:rsidRPr="009E4337" w:rsidRDefault="00900E2D" w:rsidP="0006129B">
            <w:pPr>
              <w:pStyle w:val="affe"/>
              <w:jc w:val="center"/>
              <w:rPr>
                <w:rFonts w:ascii="Times New Roman" w:hAnsi="Times New Roman" w:cs="Times New Roman"/>
                <w:sz w:val="22"/>
                <w:szCs w:val="22"/>
              </w:rPr>
            </w:pPr>
            <w:r w:rsidRPr="009E4337">
              <w:rPr>
                <w:rFonts w:ascii="Times New Roman" w:hAnsi="Times New Roman" w:cs="Times New Roman"/>
                <w:sz w:val="22"/>
                <w:szCs w:val="22"/>
              </w:rPr>
              <w:t>50</w:t>
            </w:r>
          </w:p>
        </w:tc>
        <w:tc>
          <w:tcPr>
            <w:tcW w:w="743" w:type="pct"/>
          </w:tcPr>
          <w:p w14:paraId="71A60B52"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0,579</w:t>
            </w:r>
          </w:p>
        </w:tc>
        <w:tc>
          <w:tcPr>
            <w:tcW w:w="735" w:type="pct"/>
          </w:tcPr>
          <w:p w14:paraId="0A0D44F3"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w:t>
            </w:r>
          </w:p>
        </w:tc>
        <w:tc>
          <w:tcPr>
            <w:tcW w:w="758" w:type="pct"/>
          </w:tcPr>
          <w:p w14:paraId="3A1AD101"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w:t>
            </w:r>
          </w:p>
        </w:tc>
        <w:tc>
          <w:tcPr>
            <w:tcW w:w="761" w:type="pct"/>
          </w:tcPr>
          <w:p w14:paraId="31D0EC14"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w:t>
            </w:r>
          </w:p>
        </w:tc>
      </w:tr>
      <w:tr w:rsidR="009E4337" w:rsidRPr="009E4337" w14:paraId="60365B29" w14:textId="77777777" w:rsidTr="00900E2D">
        <w:tc>
          <w:tcPr>
            <w:tcW w:w="345" w:type="pct"/>
          </w:tcPr>
          <w:p w14:paraId="39A9FA58" w14:textId="77777777" w:rsidR="00900E2D" w:rsidRPr="009E4337" w:rsidRDefault="00900E2D" w:rsidP="0006129B">
            <w:pPr>
              <w:pStyle w:val="affe"/>
              <w:jc w:val="center"/>
              <w:rPr>
                <w:rFonts w:ascii="Times New Roman" w:hAnsi="Times New Roman" w:cs="Times New Roman"/>
                <w:sz w:val="22"/>
                <w:szCs w:val="22"/>
              </w:rPr>
            </w:pPr>
            <w:r w:rsidRPr="009E4337">
              <w:rPr>
                <w:rFonts w:ascii="Times New Roman" w:hAnsi="Times New Roman" w:cs="Times New Roman"/>
                <w:sz w:val="22"/>
                <w:szCs w:val="22"/>
              </w:rPr>
              <w:t>2</w:t>
            </w:r>
          </w:p>
        </w:tc>
        <w:tc>
          <w:tcPr>
            <w:tcW w:w="1658" w:type="pct"/>
          </w:tcPr>
          <w:p w14:paraId="48F5CA93" w14:textId="77777777" w:rsidR="00900E2D" w:rsidRPr="009E4337" w:rsidRDefault="00900E2D" w:rsidP="0006129B">
            <w:pPr>
              <w:pStyle w:val="affe"/>
              <w:jc w:val="center"/>
              <w:rPr>
                <w:rFonts w:ascii="Times New Roman" w:hAnsi="Times New Roman" w:cs="Times New Roman"/>
                <w:sz w:val="22"/>
                <w:szCs w:val="22"/>
              </w:rPr>
            </w:pPr>
            <w:r w:rsidRPr="009E4337">
              <w:rPr>
                <w:rFonts w:ascii="Times New Roman" w:hAnsi="Times New Roman" w:cs="Times New Roman"/>
                <w:sz w:val="22"/>
                <w:szCs w:val="22"/>
              </w:rPr>
              <w:t>100</w:t>
            </w:r>
          </w:p>
        </w:tc>
        <w:tc>
          <w:tcPr>
            <w:tcW w:w="743" w:type="pct"/>
          </w:tcPr>
          <w:p w14:paraId="1869439E"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0,517</w:t>
            </w:r>
          </w:p>
        </w:tc>
        <w:tc>
          <w:tcPr>
            <w:tcW w:w="735" w:type="pct"/>
          </w:tcPr>
          <w:p w14:paraId="1953D28D"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0,558</w:t>
            </w:r>
          </w:p>
        </w:tc>
        <w:tc>
          <w:tcPr>
            <w:tcW w:w="758" w:type="pct"/>
          </w:tcPr>
          <w:p w14:paraId="3FC13002"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w:t>
            </w:r>
          </w:p>
        </w:tc>
        <w:tc>
          <w:tcPr>
            <w:tcW w:w="761" w:type="pct"/>
          </w:tcPr>
          <w:p w14:paraId="715B8CD2"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w:t>
            </w:r>
          </w:p>
        </w:tc>
      </w:tr>
      <w:tr w:rsidR="009E4337" w:rsidRPr="009E4337" w14:paraId="07EDFBD9" w14:textId="77777777" w:rsidTr="00900E2D">
        <w:tc>
          <w:tcPr>
            <w:tcW w:w="345" w:type="pct"/>
          </w:tcPr>
          <w:p w14:paraId="20540BF0" w14:textId="77777777" w:rsidR="00900E2D" w:rsidRPr="009E4337" w:rsidRDefault="00900E2D" w:rsidP="0006129B">
            <w:pPr>
              <w:pStyle w:val="affe"/>
              <w:jc w:val="center"/>
              <w:rPr>
                <w:rFonts w:ascii="Times New Roman" w:hAnsi="Times New Roman" w:cs="Times New Roman"/>
                <w:sz w:val="22"/>
                <w:szCs w:val="22"/>
              </w:rPr>
            </w:pPr>
            <w:r w:rsidRPr="009E4337">
              <w:rPr>
                <w:rFonts w:ascii="Times New Roman" w:hAnsi="Times New Roman" w:cs="Times New Roman"/>
                <w:sz w:val="22"/>
                <w:szCs w:val="22"/>
              </w:rPr>
              <w:t>3</w:t>
            </w:r>
          </w:p>
        </w:tc>
        <w:tc>
          <w:tcPr>
            <w:tcW w:w="1658" w:type="pct"/>
          </w:tcPr>
          <w:p w14:paraId="535ABA12" w14:textId="77777777" w:rsidR="00900E2D" w:rsidRPr="009E4337" w:rsidRDefault="00900E2D" w:rsidP="0006129B">
            <w:pPr>
              <w:pStyle w:val="affe"/>
              <w:jc w:val="center"/>
              <w:rPr>
                <w:rFonts w:ascii="Times New Roman" w:hAnsi="Times New Roman" w:cs="Times New Roman"/>
                <w:sz w:val="22"/>
                <w:szCs w:val="22"/>
              </w:rPr>
            </w:pPr>
            <w:r w:rsidRPr="009E4337">
              <w:rPr>
                <w:rFonts w:ascii="Times New Roman" w:hAnsi="Times New Roman" w:cs="Times New Roman"/>
                <w:sz w:val="22"/>
                <w:szCs w:val="22"/>
              </w:rPr>
              <w:t>150</w:t>
            </w:r>
          </w:p>
        </w:tc>
        <w:tc>
          <w:tcPr>
            <w:tcW w:w="743" w:type="pct"/>
          </w:tcPr>
          <w:p w14:paraId="5AA1341B"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0,455</w:t>
            </w:r>
          </w:p>
        </w:tc>
        <w:tc>
          <w:tcPr>
            <w:tcW w:w="735" w:type="pct"/>
          </w:tcPr>
          <w:p w14:paraId="7558DB67"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0,496</w:t>
            </w:r>
          </w:p>
        </w:tc>
        <w:tc>
          <w:tcPr>
            <w:tcW w:w="758" w:type="pct"/>
          </w:tcPr>
          <w:p w14:paraId="6CE5F853"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0,538</w:t>
            </w:r>
          </w:p>
        </w:tc>
        <w:tc>
          <w:tcPr>
            <w:tcW w:w="761" w:type="pct"/>
          </w:tcPr>
          <w:p w14:paraId="4D74765F"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w:t>
            </w:r>
          </w:p>
        </w:tc>
      </w:tr>
      <w:tr w:rsidR="009E4337" w:rsidRPr="009E4337" w14:paraId="57FC8B19" w14:textId="77777777" w:rsidTr="00900E2D">
        <w:tc>
          <w:tcPr>
            <w:tcW w:w="345" w:type="pct"/>
          </w:tcPr>
          <w:p w14:paraId="4FE3656F" w14:textId="77777777" w:rsidR="00900E2D" w:rsidRPr="009E4337" w:rsidRDefault="00900E2D" w:rsidP="0006129B">
            <w:pPr>
              <w:pStyle w:val="affe"/>
              <w:jc w:val="center"/>
              <w:rPr>
                <w:rFonts w:ascii="Times New Roman" w:hAnsi="Times New Roman" w:cs="Times New Roman"/>
                <w:sz w:val="22"/>
                <w:szCs w:val="22"/>
              </w:rPr>
            </w:pPr>
            <w:r w:rsidRPr="009E4337">
              <w:rPr>
                <w:rFonts w:ascii="Times New Roman" w:hAnsi="Times New Roman" w:cs="Times New Roman"/>
                <w:sz w:val="22"/>
                <w:szCs w:val="22"/>
              </w:rPr>
              <w:t>4</w:t>
            </w:r>
          </w:p>
        </w:tc>
        <w:tc>
          <w:tcPr>
            <w:tcW w:w="1658" w:type="pct"/>
          </w:tcPr>
          <w:p w14:paraId="61B7369A" w14:textId="77777777" w:rsidR="00900E2D" w:rsidRPr="009E4337" w:rsidRDefault="00900E2D" w:rsidP="0006129B">
            <w:pPr>
              <w:pStyle w:val="affe"/>
              <w:jc w:val="center"/>
              <w:rPr>
                <w:rFonts w:ascii="Times New Roman" w:hAnsi="Times New Roman" w:cs="Times New Roman"/>
                <w:sz w:val="22"/>
                <w:szCs w:val="22"/>
              </w:rPr>
            </w:pPr>
            <w:r w:rsidRPr="009E4337">
              <w:rPr>
                <w:rFonts w:ascii="Times New Roman" w:hAnsi="Times New Roman" w:cs="Times New Roman"/>
                <w:sz w:val="22"/>
                <w:szCs w:val="22"/>
              </w:rPr>
              <w:t>250</w:t>
            </w:r>
          </w:p>
        </w:tc>
        <w:tc>
          <w:tcPr>
            <w:tcW w:w="743" w:type="pct"/>
          </w:tcPr>
          <w:p w14:paraId="4CB6A5A2"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0,414</w:t>
            </w:r>
          </w:p>
        </w:tc>
        <w:tc>
          <w:tcPr>
            <w:tcW w:w="735" w:type="pct"/>
          </w:tcPr>
          <w:p w14:paraId="15FD2314"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0,434</w:t>
            </w:r>
          </w:p>
        </w:tc>
        <w:tc>
          <w:tcPr>
            <w:tcW w:w="758" w:type="pct"/>
          </w:tcPr>
          <w:p w14:paraId="2B3766F8"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0,455</w:t>
            </w:r>
          </w:p>
        </w:tc>
        <w:tc>
          <w:tcPr>
            <w:tcW w:w="761" w:type="pct"/>
          </w:tcPr>
          <w:p w14:paraId="0776147C"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0,476</w:t>
            </w:r>
          </w:p>
        </w:tc>
      </w:tr>
      <w:tr w:rsidR="009E4337" w:rsidRPr="009E4337" w14:paraId="27DE18CE" w14:textId="77777777" w:rsidTr="00900E2D">
        <w:tc>
          <w:tcPr>
            <w:tcW w:w="345" w:type="pct"/>
          </w:tcPr>
          <w:p w14:paraId="0E7124D0" w14:textId="77777777" w:rsidR="00900E2D" w:rsidRPr="009E4337" w:rsidRDefault="00900E2D" w:rsidP="0006129B">
            <w:pPr>
              <w:pStyle w:val="affe"/>
              <w:jc w:val="center"/>
              <w:rPr>
                <w:rFonts w:ascii="Times New Roman" w:hAnsi="Times New Roman" w:cs="Times New Roman"/>
                <w:sz w:val="22"/>
                <w:szCs w:val="22"/>
              </w:rPr>
            </w:pPr>
            <w:r w:rsidRPr="009E4337">
              <w:rPr>
                <w:rFonts w:ascii="Times New Roman" w:hAnsi="Times New Roman" w:cs="Times New Roman"/>
                <w:sz w:val="22"/>
                <w:szCs w:val="22"/>
              </w:rPr>
              <w:t>5</w:t>
            </w:r>
          </w:p>
        </w:tc>
        <w:tc>
          <w:tcPr>
            <w:tcW w:w="1658" w:type="pct"/>
          </w:tcPr>
          <w:p w14:paraId="259DF42A" w14:textId="77777777" w:rsidR="00900E2D" w:rsidRPr="009E4337" w:rsidRDefault="00900E2D" w:rsidP="0006129B">
            <w:pPr>
              <w:pStyle w:val="affe"/>
              <w:jc w:val="center"/>
              <w:rPr>
                <w:rFonts w:ascii="Times New Roman" w:hAnsi="Times New Roman" w:cs="Times New Roman"/>
                <w:sz w:val="22"/>
                <w:szCs w:val="22"/>
              </w:rPr>
            </w:pPr>
            <w:r w:rsidRPr="009E4337">
              <w:rPr>
                <w:rFonts w:ascii="Times New Roman" w:hAnsi="Times New Roman" w:cs="Times New Roman"/>
                <w:sz w:val="22"/>
                <w:szCs w:val="22"/>
              </w:rPr>
              <w:t>400</w:t>
            </w:r>
          </w:p>
        </w:tc>
        <w:tc>
          <w:tcPr>
            <w:tcW w:w="743" w:type="pct"/>
          </w:tcPr>
          <w:p w14:paraId="37ACB65E"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0,372</w:t>
            </w:r>
          </w:p>
        </w:tc>
        <w:tc>
          <w:tcPr>
            <w:tcW w:w="735" w:type="pct"/>
          </w:tcPr>
          <w:p w14:paraId="77DCF615"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0,372</w:t>
            </w:r>
          </w:p>
        </w:tc>
        <w:tc>
          <w:tcPr>
            <w:tcW w:w="758" w:type="pct"/>
          </w:tcPr>
          <w:p w14:paraId="72D97DD6"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0,393</w:t>
            </w:r>
          </w:p>
        </w:tc>
        <w:tc>
          <w:tcPr>
            <w:tcW w:w="761" w:type="pct"/>
          </w:tcPr>
          <w:p w14:paraId="1CBD5E79"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0,414</w:t>
            </w:r>
          </w:p>
        </w:tc>
      </w:tr>
      <w:tr w:rsidR="009E4337" w:rsidRPr="009E4337" w14:paraId="0E3DD85F" w14:textId="77777777" w:rsidTr="00900E2D">
        <w:tc>
          <w:tcPr>
            <w:tcW w:w="345" w:type="pct"/>
          </w:tcPr>
          <w:p w14:paraId="0E6A704E" w14:textId="77777777" w:rsidR="00900E2D" w:rsidRPr="009E4337" w:rsidRDefault="00900E2D" w:rsidP="0006129B">
            <w:pPr>
              <w:pStyle w:val="affe"/>
              <w:jc w:val="center"/>
              <w:rPr>
                <w:rFonts w:ascii="Times New Roman" w:hAnsi="Times New Roman" w:cs="Times New Roman"/>
                <w:sz w:val="22"/>
                <w:szCs w:val="22"/>
              </w:rPr>
            </w:pPr>
            <w:r w:rsidRPr="009E4337">
              <w:rPr>
                <w:rFonts w:ascii="Times New Roman" w:hAnsi="Times New Roman" w:cs="Times New Roman"/>
                <w:sz w:val="22"/>
                <w:szCs w:val="22"/>
              </w:rPr>
              <w:t>6</w:t>
            </w:r>
          </w:p>
        </w:tc>
        <w:tc>
          <w:tcPr>
            <w:tcW w:w="1658" w:type="pct"/>
          </w:tcPr>
          <w:p w14:paraId="24630F2B" w14:textId="77777777" w:rsidR="00900E2D" w:rsidRPr="009E4337" w:rsidRDefault="00900E2D" w:rsidP="0006129B">
            <w:pPr>
              <w:pStyle w:val="affe"/>
              <w:jc w:val="center"/>
              <w:rPr>
                <w:rFonts w:ascii="Times New Roman" w:hAnsi="Times New Roman" w:cs="Times New Roman"/>
                <w:sz w:val="22"/>
                <w:szCs w:val="22"/>
              </w:rPr>
            </w:pPr>
            <w:r w:rsidRPr="009E4337">
              <w:rPr>
                <w:rFonts w:ascii="Times New Roman" w:hAnsi="Times New Roman" w:cs="Times New Roman"/>
                <w:sz w:val="22"/>
                <w:szCs w:val="22"/>
              </w:rPr>
              <w:t>600</w:t>
            </w:r>
          </w:p>
        </w:tc>
        <w:tc>
          <w:tcPr>
            <w:tcW w:w="743" w:type="pct"/>
          </w:tcPr>
          <w:p w14:paraId="0749AC42"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0,359</w:t>
            </w:r>
          </w:p>
        </w:tc>
        <w:tc>
          <w:tcPr>
            <w:tcW w:w="735" w:type="pct"/>
          </w:tcPr>
          <w:p w14:paraId="306205F7"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0,359</w:t>
            </w:r>
          </w:p>
        </w:tc>
        <w:tc>
          <w:tcPr>
            <w:tcW w:w="758" w:type="pct"/>
          </w:tcPr>
          <w:p w14:paraId="3B8BB217"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0,359</w:t>
            </w:r>
          </w:p>
        </w:tc>
        <w:tc>
          <w:tcPr>
            <w:tcW w:w="761" w:type="pct"/>
          </w:tcPr>
          <w:p w14:paraId="793C02A1"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0,372</w:t>
            </w:r>
          </w:p>
        </w:tc>
      </w:tr>
      <w:tr w:rsidR="00900E2D" w:rsidRPr="009E4337" w14:paraId="46A7CB40" w14:textId="77777777" w:rsidTr="00900E2D">
        <w:tc>
          <w:tcPr>
            <w:tcW w:w="345" w:type="pct"/>
          </w:tcPr>
          <w:p w14:paraId="75A26DFB" w14:textId="77777777" w:rsidR="00900E2D" w:rsidRPr="009E4337" w:rsidRDefault="00900E2D" w:rsidP="0006129B">
            <w:pPr>
              <w:pStyle w:val="affe"/>
              <w:jc w:val="center"/>
              <w:rPr>
                <w:rFonts w:ascii="Times New Roman" w:hAnsi="Times New Roman" w:cs="Times New Roman"/>
                <w:sz w:val="22"/>
                <w:szCs w:val="22"/>
              </w:rPr>
            </w:pPr>
            <w:r w:rsidRPr="009E4337">
              <w:rPr>
                <w:rFonts w:ascii="Times New Roman" w:hAnsi="Times New Roman" w:cs="Times New Roman"/>
                <w:sz w:val="22"/>
                <w:szCs w:val="22"/>
              </w:rPr>
              <w:t>7</w:t>
            </w:r>
          </w:p>
        </w:tc>
        <w:tc>
          <w:tcPr>
            <w:tcW w:w="1658" w:type="pct"/>
          </w:tcPr>
          <w:p w14:paraId="73621C3C" w14:textId="77777777" w:rsidR="00900E2D" w:rsidRPr="009E4337" w:rsidRDefault="00900E2D" w:rsidP="0006129B">
            <w:pPr>
              <w:pStyle w:val="affe"/>
              <w:jc w:val="center"/>
              <w:rPr>
                <w:rFonts w:ascii="Times New Roman" w:hAnsi="Times New Roman" w:cs="Times New Roman"/>
                <w:sz w:val="22"/>
                <w:szCs w:val="22"/>
              </w:rPr>
            </w:pPr>
            <w:r w:rsidRPr="009E4337">
              <w:rPr>
                <w:rFonts w:ascii="Times New Roman" w:hAnsi="Times New Roman" w:cs="Times New Roman"/>
                <w:sz w:val="22"/>
                <w:szCs w:val="22"/>
              </w:rPr>
              <w:t>1000 и более</w:t>
            </w:r>
          </w:p>
        </w:tc>
        <w:tc>
          <w:tcPr>
            <w:tcW w:w="743" w:type="pct"/>
          </w:tcPr>
          <w:p w14:paraId="15E212ED"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0,336</w:t>
            </w:r>
          </w:p>
        </w:tc>
        <w:tc>
          <w:tcPr>
            <w:tcW w:w="735" w:type="pct"/>
          </w:tcPr>
          <w:p w14:paraId="1CFCBB95"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0,336</w:t>
            </w:r>
          </w:p>
        </w:tc>
        <w:tc>
          <w:tcPr>
            <w:tcW w:w="758" w:type="pct"/>
          </w:tcPr>
          <w:p w14:paraId="26B5006C"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0,336</w:t>
            </w:r>
          </w:p>
        </w:tc>
        <w:tc>
          <w:tcPr>
            <w:tcW w:w="761" w:type="pct"/>
          </w:tcPr>
          <w:p w14:paraId="08DDF90B"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0,336</w:t>
            </w:r>
          </w:p>
        </w:tc>
      </w:tr>
    </w:tbl>
    <w:p w14:paraId="2E2D2F31" w14:textId="77777777" w:rsidR="0061014C" w:rsidRPr="009E4337" w:rsidRDefault="0061014C" w:rsidP="0006129B">
      <w:pPr>
        <w:tabs>
          <w:tab w:val="left" w:pos="0"/>
        </w:tabs>
        <w:ind w:firstLine="709"/>
      </w:pPr>
    </w:p>
    <w:p w14:paraId="16783595" w14:textId="278B9D6C" w:rsidR="00E04075" w:rsidRPr="009E4337" w:rsidRDefault="00E04075" w:rsidP="0006129B">
      <w:pPr>
        <w:pStyle w:val="aff8"/>
        <w:spacing w:line="240" w:lineRule="auto"/>
        <w:rPr>
          <w:rFonts w:eastAsia="Times New Roman"/>
          <w:szCs w:val="24"/>
        </w:rPr>
      </w:pPr>
      <w:r w:rsidRPr="009E4337">
        <w:t xml:space="preserve">Таблица </w:t>
      </w:r>
      <w:r w:rsidR="008A3CE6" w:rsidRPr="009E4337">
        <w:fldChar w:fldCharType="begin"/>
      </w:r>
      <w:r w:rsidR="006972A4" w:rsidRPr="009E4337">
        <w:instrText xml:space="preserve"> SEQ Таблица \* ARABIC </w:instrText>
      </w:r>
      <w:r w:rsidR="008A3CE6" w:rsidRPr="009E4337">
        <w:fldChar w:fldCharType="separate"/>
      </w:r>
      <w:r w:rsidR="00421AC7">
        <w:rPr>
          <w:noProof/>
        </w:rPr>
        <w:t>37</w:t>
      </w:r>
      <w:r w:rsidR="008A3CE6" w:rsidRPr="009E4337">
        <w:rPr>
          <w:noProof/>
        </w:rPr>
        <w:fldChar w:fldCharType="end"/>
      </w:r>
      <w:r w:rsidRPr="009E4337">
        <w:t xml:space="preserve"> - </w:t>
      </w:r>
      <w:r w:rsidRPr="009E4337">
        <w:rPr>
          <w:rFonts w:eastAsia="Times New Roman"/>
          <w:szCs w:val="24"/>
        </w:rPr>
        <w:t>Нормируемая (базовая) удельная характеристика расхода тепловой энергии на отопление и вентиляцию общественных зданий, Вт/(м3·°С·сут)</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80"/>
        <w:gridCol w:w="2985"/>
        <w:gridCol w:w="766"/>
        <w:gridCol w:w="815"/>
        <w:gridCol w:w="813"/>
        <w:gridCol w:w="815"/>
        <w:gridCol w:w="799"/>
        <w:gridCol w:w="813"/>
        <w:gridCol w:w="746"/>
        <w:gridCol w:w="906"/>
      </w:tblGrid>
      <w:tr w:rsidR="009E4337" w:rsidRPr="009E4337" w14:paraId="6E593B6B" w14:textId="77777777" w:rsidTr="00C67D8F">
        <w:trPr>
          <w:cantSplit/>
          <w:tblHeader/>
        </w:trPr>
        <w:tc>
          <w:tcPr>
            <w:tcW w:w="335" w:type="pct"/>
            <w:vMerge w:val="restart"/>
            <w:tcBorders>
              <w:top w:val="single" w:sz="4" w:space="0" w:color="auto"/>
              <w:right w:val="single" w:sz="4" w:space="0" w:color="auto"/>
            </w:tcBorders>
          </w:tcPr>
          <w:p w14:paraId="1CAC533F"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 п/п</w:t>
            </w:r>
          </w:p>
        </w:tc>
        <w:tc>
          <w:tcPr>
            <w:tcW w:w="1472" w:type="pct"/>
            <w:vMerge w:val="restart"/>
            <w:tcBorders>
              <w:top w:val="single" w:sz="4" w:space="0" w:color="auto"/>
              <w:bottom w:val="nil"/>
              <w:right w:val="single" w:sz="4" w:space="0" w:color="auto"/>
            </w:tcBorders>
            <w:vAlign w:val="center"/>
          </w:tcPr>
          <w:p w14:paraId="1A02619E"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Тип здания</w:t>
            </w:r>
          </w:p>
        </w:tc>
        <w:tc>
          <w:tcPr>
            <w:tcW w:w="3193" w:type="pct"/>
            <w:gridSpan w:val="8"/>
            <w:tcBorders>
              <w:top w:val="single" w:sz="4" w:space="0" w:color="auto"/>
              <w:left w:val="single" w:sz="4" w:space="0" w:color="auto"/>
              <w:bottom w:val="single" w:sz="4" w:space="0" w:color="auto"/>
            </w:tcBorders>
            <w:vAlign w:val="center"/>
          </w:tcPr>
          <w:p w14:paraId="6867BA0C"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Этажность здания</w:t>
            </w:r>
          </w:p>
        </w:tc>
      </w:tr>
      <w:tr w:rsidR="009E4337" w:rsidRPr="009E4337" w14:paraId="3C3AF6D7" w14:textId="77777777" w:rsidTr="00C67D8F">
        <w:trPr>
          <w:cantSplit/>
          <w:tblHeader/>
        </w:trPr>
        <w:tc>
          <w:tcPr>
            <w:tcW w:w="335" w:type="pct"/>
            <w:vMerge/>
            <w:tcBorders>
              <w:bottom w:val="single" w:sz="4" w:space="0" w:color="auto"/>
              <w:right w:val="single" w:sz="4" w:space="0" w:color="auto"/>
            </w:tcBorders>
          </w:tcPr>
          <w:p w14:paraId="704968A3" w14:textId="77777777" w:rsidR="00900E2D" w:rsidRPr="009E4337" w:rsidRDefault="00900E2D" w:rsidP="0006129B">
            <w:pPr>
              <w:pStyle w:val="affd"/>
              <w:jc w:val="center"/>
              <w:rPr>
                <w:rFonts w:ascii="Times New Roman" w:hAnsi="Times New Roman" w:cs="Times New Roman"/>
                <w:sz w:val="22"/>
                <w:szCs w:val="22"/>
              </w:rPr>
            </w:pPr>
          </w:p>
        </w:tc>
        <w:tc>
          <w:tcPr>
            <w:tcW w:w="1472" w:type="pct"/>
            <w:vMerge/>
            <w:tcBorders>
              <w:top w:val="nil"/>
              <w:bottom w:val="single" w:sz="4" w:space="0" w:color="auto"/>
              <w:right w:val="single" w:sz="4" w:space="0" w:color="auto"/>
            </w:tcBorders>
            <w:vAlign w:val="center"/>
          </w:tcPr>
          <w:p w14:paraId="4B401D4A" w14:textId="77777777" w:rsidR="00900E2D" w:rsidRPr="009E4337" w:rsidRDefault="00900E2D" w:rsidP="0006129B">
            <w:pPr>
              <w:pStyle w:val="affd"/>
              <w:jc w:val="center"/>
              <w:rPr>
                <w:rFonts w:ascii="Times New Roman" w:hAnsi="Times New Roman" w:cs="Times New Roman"/>
                <w:sz w:val="22"/>
                <w:szCs w:val="22"/>
              </w:rPr>
            </w:pPr>
          </w:p>
        </w:tc>
        <w:tc>
          <w:tcPr>
            <w:tcW w:w="378" w:type="pct"/>
            <w:tcBorders>
              <w:top w:val="single" w:sz="4" w:space="0" w:color="auto"/>
              <w:left w:val="single" w:sz="4" w:space="0" w:color="auto"/>
              <w:bottom w:val="single" w:sz="4" w:space="0" w:color="auto"/>
              <w:right w:val="single" w:sz="4" w:space="0" w:color="auto"/>
            </w:tcBorders>
            <w:vAlign w:val="center"/>
          </w:tcPr>
          <w:p w14:paraId="75B08542"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1</w:t>
            </w:r>
          </w:p>
        </w:tc>
        <w:tc>
          <w:tcPr>
            <w:tcW w:w="402" w:type="pct"/>
            <w:tcBorders>
              <w:top w:val="single" w:sz="4" w:space="0" w:color="auto"/>
              <w:left w:val="single" w:sz="4" w:space="0" w:color="auto"/>
              <w:bottom w:val="single" w:sz="4" w:space="0" w:color="auto"/>
              <w:right w:val="single" w:sz="4" w:space="0" w:color="auto"/>
            </w:tcBorders>
            <w:vAlign w:val="center"/>
          </w:tcPr>
          <w:p w14:paraId="0FF52BF7"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2</w:t>
            </w:r>
          </w:p>
        </w:tc>
        <w:tc>
          <w:tcPr>
            <w:tcW w:w="401" w:type="pct"/>
            <w:tcBorders>
              <w:top w:val="single" w:sz="4" w:space="0" w:color="auto"/>
              <w:left w:val="single" w:sz="4" w:space="0" w:color="auto"/>
              <w:bottom w:val="single" w:sz="4" w:space="0" w:color="auto"/>
              <w:right w:val="single" w:sz="4" w:space="0" w:color="auto"/>
            </w:tcBorders>
            <w:vAlign w:val="center"/>
          </w:tcPr>
          <w:p w14:paraId="4BA4674A"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3</w:t>
            </w:r>
          </w:p>
        </w:tc>
        <w:tc>
          <w:tcPr>
            <w:tcW w:w="402" w:type="pct"/>
            <w:tcBorders>
              <w:top w:val="single" w:sz="4" w:space="0" w:color="auto"/>
              <w:left w:val="single" w:sz="4" w:space="0" w:color="auto"/>
              <w:bottom w:val="single" w:sz="4" w:space="0" w:color="auto"/>
              <w:right w:val="single" w:sz="4" w:space="0" w:color="auto"/>
            </w:tcBorders>
            <w:vAlign w:val="center"/>
          </w:tcPr>
          <w:p w14:paraId="7D1B6370"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4, 5</w:t>
            </w:r>
          </w:p>
        </w:tc>
        <w:tc>
          <w:tcPr>
            <w:tcW w:w="394" w:type="pct"/>
            <w:tcBorders>
              <w:top w:val="single" w:sz="4" w:space="0" w:color="auto"/>
              <w:left w:val="single" w:sz="4" w:space="0" w:color="auto"/>
              <w:bottom w:val="single" w:sz="4" w:space="0" w:color="auto"/>
              <w:right w:val="single" w:sz="4" w:space="0" w:color="auto"/>
            </w:tcBorders>
            <w:vAlign w:val="center"/>
          </w:tcPr>
          <w:p w14:paraId="1EC2AC90"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6, 7</w:t>
            </w:r>
          </w:p>
        </w:tc>
        <w:tc>
          <w:tcPr>
            <w:tcW w:w="401" w:type="pct"/>
            <w:tcBorders>
              <w:top w:val="single" w:sz="4" w:space="0" w:color="auto"/>
              <w:left w:val="single" w:sz="4" w:space="0" w:color="auto"/>
              <w:bottom w:val="single" w:sz="4" w:space="0" w:color="auto"/>
              <w:right w:val="single" w:sz="4" w:space="0" w:color="auto"/>
            </w:tcBorders>
            <w:vAlign w:val="center"/>
          </w:tcPr>
          <w:p w14:paraId="2D62C0F1"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8, 9</w:t>
            </w:r>
          </w:p>
        </w:tc>
        <w:tc>
          <w:tcPr>
            <w:tcW w:w="368" w:type="pct"/>
            <w:tcBorders>
              <w:top w:val="single" w:sz="4" w:space="0" w:color="auto"/>
              <w:left w:val="single" w:sz="4" w:space="0" w:color="auto"/>
              <w:bottom w:val="single" w:sz="4" w:space="0" w:color="auto"/>
              <w:right w:val="single" w:sz="4" w:space="0" w:color="auto"/>
            </w:tcBorders>
            <w:vAlign w:val="center"/>
          </w:tcPr>
          <w:p w14:paraId="4090B2F8"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10, 11</w:t>
            </w:r>
          </w:p>
        </w:tc>
        <w:tc>
          <w:tcPr>
            <w:tcW w:w="448" w:type="pct"/>
            <w:tcBorders>
              <w:top w:val="single" w:sz="4" w:space="0" w:color="auto"/>
              <w:left w:val="single" w:sz="4" w:space="0" w:color="auto"/>
              <w:bottom w:val="single" w:sz="4" w:space="0" w:color="auto"/>
            </w:tcBorders>
            <w:vAlign w:val="center"/>
          </w:tcPr>
          <w:p w14:paraId="0A2EB0A2"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12 и выше</w:t>
            </w:r>
          </w:p>
        </w:tc>
      </w:tr>
      <w:tr w:rsidR="009E4337" w:rsidRPr="009E4337" w14:paraId="5FAF7979" w14:textId="77777777" w:rsidTr="00C67D8F">
        <w:trPr>
          <w:cantSplit/>
        </w:trPr>
        <w:tc>
          <w:tcPr>
            <w:tcW w:w="335" w:type="pct"/>
            <w:tcBorders>
              <w:top w:val="single" w:sz="4" w:space="0" w:color="auto"/>
              <w:bottom w:val="single" w:sz="4" w:space="0" w:color="auto"/>
              <w:right w:val="single" w:sz="4" w:space="0" w:color="auto"/>
            </w:tcBorders>
            <w:vAlign w:val="center"/>
          </w:tcPr>
          <w:p w14:paraId="3D1C7497" w14:textId="77777777" w:rsidR="00900E2D" w:rsidRPr="009E4337" w:rsidRDefault="00900E2D" w:rsidP="0006129B">
            <w:pPr>
              <w:pStyle w:val="affe"/>
              <w:jc w:val="center"/>
              <w:rPr>
                <w:rFonts w:ascii="Times New Roman" w:hAnsi="Times New Roman" w:cs="Times New Roman"/>
                <w:sz w:val="22"/>
                <w:szCs w:val="22"/>
              </w:rPr>
            </w:pPr>
            <w:r w:rsidRPr="009E4337">
              <w:rPr>
                <w:rFonts w:ascii="Times New Roman" w:hAnsi="Times New Roman" w:cs="Times New Roman"/>
                <w:sz w:val="22"/>
                <w:szCs w:val="22"/>
              </w:rPr>
              <w:t>1</w:t>
            </w:r>
          </w:p>
        </w:tc>
        <w:tc>
          <w:tcPr>
            <w:tcW w:w="1472" w:type="pct"/>
            <w:tcBorders>
              <w:top w:val="single" w:sz="4" w:space="0" w:color="auto"/>
              <w:bottom w:val="single" w:sz="4" w:space="0" w:color="auto"/>
              <w:right w:val="single" w:sz="4" w:space="0" w:color="auto"/>
            </w:tcBorders>
            <w:vAlign w:val="center"/>
          </w:tcPr>
          <w:p w14:paraId="07B1A092" w14:textId="77777777" w:rsidR="00900E2D" w:rsidRPr="009E4337" w:rsidRDefault="00900E2D" w:rsidP="0006129B">
            <w:pPr>
              <w:pStyle w:val="affe"/>
              <w:jc w:val="center"/>
              <w:rPr>
                <w:rFonts w:ascii="Times New Roman" w:hAnsi="Times New Roman" w:cs="Times New Roman"/>
                <w:sz w:val="22"/>
                <w:szCs w:val="22"/>
              </w:rPr>
            </w:pPr>
            <w:r w:rsidRPr="009E4337">
              <w:rPr>
                <w:rFonts w:ascii="Times New Roman" w:hAnsi="Times New Roman" w:cs="Times New Roman"/>
                <w:sz w:val="22"/>
                <w:szCs w:val="22"/>
              </w:rPr>
              <w:t>Жилые многоквартирные, гостиницы, общежития</w:t>
            </w:r>
          </w:p>
        </w:tc>
        <w:tc>
          <w:tcPr>
            <w:tcW w:w="378" w:type="pct"/>
            <w:tcBorders>
              <w:top w:val="single" w:sz="4" w:space="0" w:color="auto"/>
              <w:left w:val="single" w:sz="4" w:space="0" w:color="auto"/>
              <w:bottom w:val="single" w:sz="4" w:space="0" w:color="auto"/>
              <w:right w:val="single" w:sz="4" w:space="0" w:color="auto"/>
            </w:tcBorders>
            <w:vAlign w:val="center"/>
          </w:tcPr>
          <w:p w14:paraId="4469C11A"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0,455</w:t>
            </w:r>
          </w:p>
        </w:tc>
        <w:tc>
          <w:tcPr>
            <w:tcW w:w="402" w:type="pct"/>
            <w:tcBorders>
              <w:top w:val="single" w:sz="4" w:space="0" w:color="auto"/>
              <w:left w:val="single" w:sz="4" w:space="0" w:color="auto"/>
              <w:bottom w:val="single" w:sz="4" w:space="0" w:color="auto"/>
              <w:right w:val="single" w:sz="4" w:space="0" w:color="auto"/>
            </w:tcBorders>
            <w:vAlign w:val="center"/>
          </w:tcPr>
          <w:p w14:paraId="2821E7E6"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0,414</w:t>
            </w:r>
          </w:p>
        </w:tc>
        <w:tc>
          <w:tcPr>
            <w:tcW w:w="401" w:type="pct"/>
            <w:tcBorders>
              <w:top w:val="single" w:sz="4" w:space="0" w:color="auto"/>
              <w:left w:val="single" w:sz="4" w:space="0" w:color="auto"/>
              <w:bottom w:val="single" w:sz="4" w:space="0" w:color="auto"/>
              <w:right w:val="single" w:sz="4" w:space="0" w:color="auto"/>
            </w:tcBorders>
            <w:vAlign w:val="center"/>
          </w:tcPr>
          <w:p w14:paraId="37CA3A26"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0,372</w:t>
            </w:r>
          </w:p>
        </w:tc>
        <w:tc>
          <w:tcPr>
            <w:tcW w:w="402" w:type="pct"/>
            <w:tcBorders>
              <w:top w:val="single" w:sz="4" w:space="0" w:color="auto"/>
              <w:left w:val="single" w:sz="4" w:space="0" w:color="auto"/>
              <w:bottom w:val="single" w:sz="4" w:space="0" w:color="auto"/>
              <w:right w:val="single" w:sz="4" w:space="0" w:color="auto"/>
            </w:tcBorders>
            <w:vAlign w:val="center"/>
          </w:tcPr>
          <w:p w14:paraId="6425843E"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0,359</w:t>
            </w:r>
          </w:p>
        </w:tc>
        <w:tc>
          <w:tcPr>
            <w:tcW w:w="394" w:type="pct"/>
            <w:tcBorders>
              <w:top w:val="single" w:sz="4" w:space="0" w:color="auto"/>
              <w:left w:val="single" w:sz="4" w:space="0" w:color="auto"/>
              <w:bottom w:val="single" w:sz="4" w:space="0" w:color="auto"/>
              <w:right w:val="single" w:sz="4" w:space="0" w:color="auto"/>
            </w:tcBorders>
            <w:vAlign w:val="center"/>
          </w:tcPr>
          <w:p w14:paraId="0E4F2075"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0,336</w:t>
            </w:r>
          </w:p>
        </w:tc>
        <w:tc>
          <w:tcPr>
            <w:tcW w:w="401" w:type="pct"/>
            <w:tcBorders>
              <w:top w:val="single" w:sz="4" w:space="0" w:color="auto"/>
              <w:left w:val="single" w:sz="4" w:space="0" w:color="auto"/>
              <w:bottom w:val="single" w:sz="4" w:space="0" w:color="auto"/>
              <w:right w:val="single" w:sz="4" w:space="0" w:color="auto"/>
            </w:tcBorders>
            <w:vAlign w:val="center"/>
          </w:tcPr>
          <w:p w14:paraId="0C9CEB7E"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0,319</w:t>
            </w:r>
          </w:p>
        </w:tc>
        <w:tc>
          <w:tcPr>
            <w:tcW w:w="368" w:type="pct"/>
            <w:tcBorders>
              <w:top w:val="single" w:sz="4" w:space="0" w:color="auto"/>
              <w:left w:val="single" w:sz="4" w:space="0" w:color="auto"/>
              <w:bottom w:val="single" w:sz="4" w:space="0" w:color="auto"/>
              <w:right w:val="single" w:sz="4" w:space="0" w:color="auto"/>
            </w:tcBorders>
            <w:vAlign w:val="center"/>
          </w:tcPr>
          <w:p w14:paraId="7B030315"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0,301</w:t>
            </w:r>
          </w:p>
        </w:tc>
        <w:tc>
          <w:tcPr>
            <w:tcW w:w="448" w:type="pct"/>
            <w:tcBorders>
              <w:top w:val="single" w:sz="4" w:space="0" w:color="auto"/>
              <w:left w:val="single" w:sz="4" w:space="0" w:color="auto"/>
              <w:bottom w:val="single" w:sz="4" w:space="0" w:color="auto"/>
            </w:tcBorders>
            <w:vAlign w:val="center"/>
          </w:tcPr>
          <w:p w14:paraId="3D9A3351"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0,290</w:t>
            </w:r>
          </w:p>
        </w:tc>
      </w:tr>
      <w:tr w:rsidR="009E4337" w:rsidRPr="009E4337" w14:paraId="350BFF91" w14:textId="77777777" w:rsidTr="00C67D8F">
        <w:trPr>
          <w:cantSplit/>
        </w:trPr>
        <w:tc>
          <w:tcPr>
            <w:tcW w:w="335" w:type="pct"/>
            <w:tcBorders>
              <w:top w:val="single" w:sz="4" w:space="0" w:color="auto"/>
              <w:bottom w:val="single" w:sz="4" w:space="0" w:color="auto"/>
              <w:right w:val="single" w:sz="4" w:space="0" w:color="auto"/>
            </w:tcBorders>
            <w:vAlign w:val="center"/>
          </w:tcPr>
          <w:p w14:paraId="69D408FF" w14:textId="77777777" w:rsidR="00900E2D" w:rsidRPr="009E4337" w:rsidRDefault="00900E2D" w:rsidP="0006129B">
            <w:pPr>
              <w:pStyle w:val="affe"/>
              <w:jc w:val="center"/>
              <w:rPr>
                <w:rFonts w:ascii="Times New Roman" w:hAnsi="Times New Roman" w:cs="Times New Roman"/>
                <w:sz w:val="22"/>
                <w:szCs w:val="22"/>
              </w:rPr>
            </w:pPr>
            <w:r w:rsidRPr="009E4337">
              <w:rPr>
                <w:rFonts w:ascii="Times New Roman" w:hAnsi="Times New Roman" w:cs="Times New Roman"/>
                <w:sz w:val="22"/>
                <w:szCs w:val="22"/>
              </w:rPr>
              <w:t>2</w:t>
            </w:r>
          </w:p>
        </w:tc>
        <w:tc>
          <w:tcPr>
            <w:tcW w:w="1472" w:type="pct"/>
            <w:tcBorders>
              <w:top w:val="single" w:sz="4" w:space="0" w:color="auto"/>
              <w:bottom w:val="single" w:sz="4" w:space="0" w:color="auto"/>
              <w:right w:val="single" w:sz="4" w:space="0" w:color="auto"/>
            </w:tcBorders>
            <w:vAlign w:val="center"/>
          </w:tcPr>
          <w:p w14:paraId="066A0A03" w14:textId="77777777" w:rsidR="00900E2D" w:rsidRPr="009E4337" w:rsidRDefault="00900E2D" w:rsidP="0006129B">
            <w:pPr>
              <w:pStyle w:val="affe"/>
              <w:jc w:val="center"/>
              <w:rPr>
                <w:rFonts w:ascii="Times New Roman" w:hAnsi="Times New Roman" w:cs="Times New Roman"/>
                <w:sz w:val="22"/>
                <w:szCs w:val="22"/>
              </w:rPr>
            </w:pPr>
            <w:r w:rsidRPr="009E4337">
              <w:rPr>
                <w:rFonts w:ascii="Times New Roman" w:hAnsi="Times New Roman" w:cs="Times New Roman"/>
                <w:sz w:val="22"/>
                <w:szCs w:val="22"/>
              </w:rPr>
              <w:t>Общественные, кроме перечисленных в строках 3-6</w:t>
            </w:r>
          </w:p>
        </w:tc>
        <w:tc>
          <w:tcPr>
            <w:tcW w:w="378" w:type="pct"/>
            <w:tcBorders>
              <w:top w:val="single" w:sz="4" w:space="0" w:color="auto"/>
              <w:left w:val="single" w:sz="4" w:space="0" w:color="auto"/>
              <w:bottom w:val="single" w:sz="4" w:space="0" w:color="auto"/>
              <w:right w:val="single" w:sz="4" w:space="0" w:color="auto"/>
            </w:tcBorders>
            <w:vAlign w:val="center"/>
          </w:tcPr>
          <w:p w14:paraId="2D0ED3BB"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0,487</w:t>
            </w:r>
          </w:p>
        </w:tc>
        <w:tc>
          <w:tcPr>
            <w:tcW w:w="402" w:type="pct"/>
            <w:tcBorders>
              <w:top w:val="single" w:sz="4" w:space="0" w:color="auto"/>
              <w:left w:val="single" w:sz="4" w:space="0" w:color="auto"/>
              <w:bottom w:val="single" w:sz="4" w:space="0" w:color="auto"/>
              <w:right w:val="single" w:sz="4" w:space="0" w:color="auto"/>
            </w:tcBorders>
            <w:vAlign w:val="center"/>
          </w:tcPr>
          <w:p w14:paraId="2CDD8114"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0,440</w:t>
            </w:r>
          </w:p>
        </w:tc>
        <w:tc>
          <w:tcPr>
            <w:tcW w:w="401" w:type="pct"/>
            <w:tcBorders>
              <w:top w:val="single" w:sz="4" w:space="0" w:color="auto"/>
              <w:left w:val="single" w:sz="4" w:space="0" w:color="auto"/>
              <w:bottom w:val="single" w:sz="4" w:space="0" w:color="auto"/>
              <w:right w:val="single" w:sz="4" w:space="0" w:color="auto"/>
            </w:tcBorders>
            <w:vAlign w:val="center"/>
          </w:tcPr>
          <w:p w14:paraId="48ADB56E"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0,417</w:t>
            </w:r>
          </w:p>
        </w:tc>
        <w:tc>
          <w:tcPr>
            <w:tcW w:w="402" w:type="pct"/>
            <w:tcBorders>
              <w:top w:val="single" w:sz="4" w:space="0" w:color="auto"/>
              <w:left w:val="single" w:sz="4" w:space="0" w:color="auto"/>
              <w:bottom w:val="single" w:sz="4" w:space="0" w:color="auto"/>
              <w:right w:val="single" w:sz="4" w:space="0" w:color="auto"/>
            </w:tcBorders>
            <w:vAlign w:val="center"/>
          </w:tcPr>
          <w:p w14:paraId="4B161CA5"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0,371</w:t>
            </w:r>
          </w:p>
        </w:tc>
        <w:tc>
          <w:tcPr>
            <w:tcW w:w="394" w:type="pct"/>
            <w:tcBorders>
              <w:top w:val="single" w:sz="4" w:space="0" w:color="auto"/>
              <w:left w:val="single" w:sz="4" w:space="0" w:color="auto"/>
              <w:bottom w:val="single" w:sz="4" w:space="0" w:color="auto"/>
              <w:right w:val="single" w:sz="4" w:space="0" w:color="auto"/>
            </w:tcBorders>
            <w:vAlign w:val="center"/>
          </w:tcPr>
          <w:p w14:paraId="2A55BE0F"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0,359</w:t>
            </w:r>
          </w:p>
        </w:tc>
        <w:tc>
          <w:tcPr>
            <w:tcW w:w="401" w:type="pct"/>
            <w:tcBorders>
              <w:top w:val="single" w:sz="4" w:space="0" w:color="auto"/>
              <w:left w:val="single" w:sz="4" w:space="0" w:color="auto"/>
              <w:bottom w:val="single" w:sz="4" w:space="0" w:color="auto"/>
              <w:right w:val="single" w:sz="4" w:space="0" w:color="auto"/>
            </w:tcBorders>
            <w:vAlign w:val="center"/>
          </w:tcPr>
          <w:p w14:paraId="3669104E"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0,342</w:t>
            </w:r>
          </w:p>
        </w:tc>
        <w:tc>
          <w:tcPr>
            <w:tcW w:w="368" w:type="pct"/>
            <w:tcBorders>
              <w:top w:val="single" w:sz="4" w:space="0" w:color="auto"/>
              <w:left w:val="single" w:sz="4" w:space="0" w:color="auto"/>
              <w:bottom w:val="single" w:sz="4" w:space="0" w:color="auto"/>
              <w:right w:val="single" w:sz="4" w:space="0" w:color="auto"/>
            </w:tcBorders>
            <w:vAlign w:val="center"/>
          </w:tcPr>
          <w:p w14:paraId="77A3456B"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0,324</w:t>
            </w:r>
          </w:p>
        </w:tc>
        <w:tc>
          <w:tcPr>
            <w:tcW w:w="448" w:type="pct"/>
            <w:tcBorders>
              <w:top w:val="single" w:sz="4" w:space="0" w:color="auto"/>
              <w:left w:val="single" w:sz="4" w:space="0" w:color="auto"/>
              <w:bottom w:val="single" w:sz="4" w:space="0" w:color="auto"/>
            </w:tcBorders>
            <w:vAlign w:val="center"/>
          </w:tcPr>
          <w:p w14:paraId="4DAB05D8"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0,311</w:t>
            </w:r>
          </w:p>
        </w:tc>
      </w:tr>
      <w:tr w:rsidR="009E4337" w:rsidRPr="009E4337" w14:paraId="171F5DE2" w14:textId="77777777" w:rsidTr="00C67D8F">
        <w:trPr>
          <w:cantSplit/>
        </w:trPr>
        <w:tc>
          <w:tcPr>
            <w:tcW w:w="335" w:type="pct"/>
            <w:tcBorders>
              <w:top w:val="single" w:sz="4" w:space="0" w:color="auto"/>
              <w:bottom w:val="single" w:sz="4" w:space="0" w:color="auto"/>
              <w:right w:val="single" w:sz="4" w:space="0" w:color="auto"/>
            </w:tcBorders>
            <w:vAlign w:val="center"/>
          </w:tcPr>
          <w:p w14:paraId="28583E2F" w14:textId="77777777" w:rsidR="00900E2D" w:rsidRPr="009E4337" w:rsidRDefault="00900E2D" w:rsidP="0006129B">
            <w:pPr>
              <w:pStyle w:val="affe"/>
              <w:jc w:val="center"/>
              <w:rPr>
                <w:rFonts w:ascii="Times New Roman" w:hAnsi="Times New Roman" w:cs="Times New Roman"/>
                <w:sz w:val="22"/>
                <w:szCs w:val="22"/>
              </w:rPr>
            </w:pPr>
            <w:r w:rsidRPr="009E4337">
              <w:rPr>
                <w:rFonts w:ascii="Times New Roman" w:hAnsi="Times New Roman" w:cs="Times New Roman"/>
                <w:sz w:val="22"/>
                <w:szCs w:val="22"/>
              </w:rPr>
              <w:t>3</w:t>
            </w:r>
          </w:p>
        </w:tc>
        <w:tc>
          <w:tcPr>
            <w:tcW w:w="1472" w:type="pct"/>
            <w:tcBorders>
              <w:top w:val="single" w:sz="4" w:space="0" w:color="auto"/>
              <w:bottom w:val="single" w:sz="4" w:space="0" w:color="auto"/>
              <w:right w:val="single" w:sz="4" w:space="0" w:color="auto"/>
            </w:tcBorders>
            <w:vAlign w:val="center"/>
          </w:tcPr>
          <w:p w14:paraId="5C56691D" w14:textId="77777777" w:rsidR="00900E2D" w:rsidRPr="009E4337" w:rsidRDefault="00900E2D" w:rsidP="0006129B">
            <w:pPr>
              <w:pStyle w:val="affe"/>
              <w:jc w:val="center"/>
              <w:rPr>
                <w:rFonts w:ascii="Times New Roman" w:hAnsi="Times New Roman" w:cs="Times New Roman"/>
                <w:sz w:val="22"/>
                <w:szCs w:val="22"/>
              </w:rPr>
            </w:pPr>
            <w:r w:rsidRPr="009E4337">
              <w:rPr>
                <w:rFonts w:ascii="Times New Roman" w:hAnsi="Times New Roman" w:cs="Times New Roman"/>
                <w:sz w:val="22"/>
                <w:szCs w:val="22"/>
              </w:rPr>
              <w:t>Поликлиники и лечебные учреждения, дома-интернаты</w:t>
            </w:r>
          </w:p>
        </w:tc>
        <w:tc>
          <w:tcPr>
            <w:tcW w:w="378" w:type="pct"/>
            <w:tcBorders>
              <w:top w:val="single" w:sz="4" w:space="0" w:color="auto"/>
              <w:left w:val="single" w:sz="4" w:space="0" w:color="auto"/>
              <w:bottom w:val="single" w:sz="4" w:space="0" w:color="auto"/>
              <w:right w:val="single" w:sz="4" w:space="0" w:color="auto"/>
            </w:tcBorders>
            <w:vAlign w:val="center"/>
          </w:tcPr>
          <w:p w14:paraId="7A0B67C8"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0,394</w:t>
            </w:r>
          </w:p>
        </w:tc>
        <w:tc>
          <w:tcPr>
            <w:tcW w:w="402" w:type="pct"/>
            <w:tcBorders>
              <w:top w:val="single" w:sz="4" w:space="0" w:color="auto"/>
              <w:left w:val="single" w:sz="4" w:space="0" w:color="auto"/>
              <w:bottom w:val="single" w:sz="4" w:space="0" w:color="auto"/>
              <w:right w:val="single" w:sz="4" w:space="0" w:color="auto"/>
            </w:tcBorders>
            <w:vAlign w:val="center"/>
          </w:tcPr>
          <w:p w14:paraId="2299533A"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0,382</w:t>
            </w:r>
          </w:p>
        </w:tc>
        <w:tc>
          <w:tcPr>
            <w:tcW w:w="401" w:type="pct"/>
            <w:tcBorders>
              <w:top w:val="single" w:sz="4" w:space="0" w:color="auto"/>
              <w:left w:val="single" w:sz="4" w:space="0" w:color="auto"/>
              <w:bottom w:val="single" w:sz="4" w:space="0" w:color="auto"/>
              <w:right w:val="single" w:sz="4" w:space="0" w:color="auto"/>
            </w:tcBorders>
            <w:vAlign w:val="center"/>
          </w:tcPr>
          <w:p w14:paraId="6F1A9D60"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0,371</w:t>
            </w:r>
          </w:p>
        </w:tc>
        <w:tc>
          <w:tcPr>
            <w:tcW w:w="402" w:type="pct"/>
            <w:tcBorders>
              <w:top w:val="single" w:sz="4" w:space="0" w:color="auto"/>
              <w:left w:val="single" w:sz="4" w:space="0" w:color="auto"/>
              <w:bottom w:val="single" w:sz="4" w:space="0" w:color="auto"/>
              <w:right w:val="single" w:sz="4" w:space="0" w:color="auto"/>
            </w:tcBorders>
            <w:vAlign w:val="center"/>
          </w:tcPr>
          <w:p w14:paraId="6B146CC0"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0,359</w:t>
            </w:r>
          </w:p>
        </w:tc>
        <w:tc>
          <w:tcPr>
            <w:tcW w:w="394" w:type="pct"/>
            <w:tcBorders>
              <w:top w:val="single" w:sz="4" w:space="0" w:color="auto"/>
              <w:left w:val="single" w:sz="4" w:space="0" w:color="auto"/>
              <w:bottom w:val="single" w:sz="4" w:space="0" w:color="auto"/>
              <w:right w:val="single" w:sz="4" w:space="0" w:color="auto"/>
            </w:tcBorders>
            <w:vAlign w:val="center"/>
          </w:tcPr>
          <w:p w14:paraId="099CEBC7"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0,348</w:t>
            </w:r>
          </w:p>
        </w:tc>
        <w:tc>
          <w:tcPr>
            <w:tcW w:w="401" w:type="pct"/>
            <w:tcBorders>
              <w:top w:val="single" w:sz="4" w:space="0" w:color="auto"/>
              <w:left w:val="single" w:sz="4" w:space="0" w:color="auto"/>
              <w:bottom w:val="single" w:sz="4" w:space="0" w:color="auto"/>
              <w:right w:val="single" w:sz="4" w:space="0" w:color="auto"/>
            </w:tcBorders>
            <w:vAlign w:val="center"/>
          </w:tcPr>
          <w:p w14:paraId="640DE5AA"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0,336</w:t>
            </w:r>
          </w:p>
        </w:tc>
        <w:tc>
          <w:tcPr>
            <w:tcW w:w="368" w:type="pct"/>
            <w:tcBorders>
              <w:top w:val="single" w:sz="4" w:space="0" w:color="auto"/>
              <w:left w:val="single" w:sz="4" w:space="0" w:color="auto"/>
              <w:bottom w:val="single" w:sz="4" w:space="0" w:color="auto"/>
              <w:right w:val="single" w:sz="4" w:space="0" w:color="auto"/>
            </w:tcBorders>
            <w:vAlign w:val="center"/>
          </w:tcPr>
          <w:p w14:paraId="0430A9B1"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0,324</w:t>
            </w:r>
          </w:p>
        </w:tc>
        <w:tc>
          <w:tcPr>
            <w:tcW w:w="448" w:type="pct"/>
            <w:tcBorders>
              <w:top w:val="single" w:sz="4" w:space="0" w:color="auto"/>
              <w:left w:val="single" w:sz="4" w:space="0" w:color="auto"/>
              <w:bottom w:val="single" w:sz="4" w:space="0" w:color="auto"/>
            </w:tcBorders>
            <w:vAlign w:val="center"/>
          </w:tcPr>
          <w:p w14:paraId="59EA933C"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0,311</w:t>
            </w:r>
          </w:p>
        </w:tc>
      </w:tr>
      <w:tr w:rsidR="009E4337" w:rsidRPr="009E4337" w14:paraId="78FA7F35" w14:textId="77777777" w:rsidTr="00C67D8F">
        <w:trPr>
          <w:cantSplit/>
        </w:trPr>
        <w:tc>
          <w:tcPr>
            <w:tcW w:w="335" w:type="pct"/>
            <w:tcBorders>
              <w:top w:val="single" w:sz="4" w:space="0" w:color="auto"/>
              <w:bottom w:val="single" w:sz="4" w:space="0" w:color="auto"/>
              <w:right w:val="single" w:sz="4" w:space="0" w:color="auto"/>
            </w:tcBorders>
            <w:vAlign w:val="center"/>
          </w:tcPr>
          <w:p w14:paraId="29616EF6" w14:textId="77777777" w:rsidR="00900E2D" w:rsidRPr="009E4337" w:rsidRDefault="00900E2D" w:rsidP="0006129B">
            <w:pPr>
              <w:pStyle w:val="affe"/>
              <w:jc w:val="center"/>
              <w:rPr>
                <w:rFonts w:ascii="Times New Roman" w:hAnsi="Times New Roman" w:cs="Times New Roman"/>
                <w:sz w:val="22"/>
                <w:szCs w:val="22"/>
              </w:rPr>
            </w:pPr>
            <w:r w:rsidRPr="009E4337">
              <w:rPr>
                <w:rFonts w:ascii="Times New Roman" w:hAnsi="Times New Roman" w:cs="Times New Roman"/>
                <w:sz w:val="22"/>
                <w:szCs w:val="22"/>
              </w:rPr>
              <w:t>4</w:t>
            </w:r>
          </w:p>
        </w:tc>
        <w:tc>
          <w:tcPr>
            <w:tcW w:w="1472" w:type="pct"/>
            <w:tcBorders>
              <w:top w:val="single" w:sz="4" w:space="0" w:color="auto"/>
              <w:bottom w:val="single" w:sz="4" w:space="0" w:color="auto"/>
              <w:right w:val="single" w:sz="4" w:space="0" w:color="auto"/>
            </w:tcBorders>
            <w:vAlign w:val="center"/>
          </w:tcPr>
          <w:p w14:paraId="19EA8E43" w14:textId="77777777" w:rsidR="00900E2D" w:rsidRPr="009E4337" w:rsidRDefault="00900E2D" w:rsidP="0006129B">
            <w:pPr>
              <w:pStyle w:val="affe"/>
              <w:jc w:val="center"/>
              <w:rPr>
                <w:rFonts w:ascii="Times New Roman" w:hAnsi="Times New Roman" w:cs="Times New Roman"/>
                <w:sz w:val="22"/>
                <w:szCs w:val="22"/>
              </w:rPr>
            </w:pPr>
            <w:r w:rsidRPr="009E4337">
              <w:rPr>
                <w:rFonts w:ascii="Times New Roman" w:hAnsi="Times New Roman" w:cs="Times New Roman"/>
                <w:sz w:val="22"/>
                <w:szCs w:val="22"/>
              </w:rPr>
              <w:t>Дошкольные учреждения, хосписы</w:t>
            </w:r>
          </w:p>
        </w:tc>
        <w:tc>
          <w:tcPr>
            <w:tcW w:w="378" w:type="pct"/>
            <w:tcBorders>
              <w:top w:val="single" w:sz="4" w:space="0" w:color="auto"/>
              <w:left w:val="single" w:sz="4" w:space="0" w:color="auto"/>
              <w:bottom w:val="single" w:sz="4" w:space="0" w:color="auto"/>
              <w:right w:val="single" w:sz="4" w:space="0" w:color="auto"/>
            </w:tcBorders>
            <w:vAlign w:val="center"/>
          </w:tcPr>
          <w:p w14:paraId="56607156"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0,521</w:t>
            </w:r>
          </w:p>
        </w:tc>
        <w:tc>
          <w:tcPr>
            <w:tcW w:w="402" w:type="pct"/>
            <w:tcBorders>
              <w:top w:val="single" w:sz="4" w:space="0" w:color="auto"/>
              <w:left w:val="single" w:sz="4" w:space="0" w:color="auto"/>
              <w:bottom w:val="single" w:sz="4" w:space="0" w:color="auto"/>
              <w:right w:val="single" w:sz="4" w:space="0" w:color="auto"/>
            </w:tcBorders>
            <w:vAlign w:val="center"/>
          </w:tcPr>
          <w:p w14:paraId="4CE8D7A5"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0,521</w:t>
            </w:r>
          </w:p>
        </w:tc>
        <w:tc>
          <w:tcPr>
            <w:tcW w:w="401" w:type="pct"/>
            <w:tcBorders>
              <w:top w:val="single" w:sz="4" w:space="0" w:color="auto"/>
              <w:left w:val="single" w:sz="4" w:space="0" w:color="auto"/>
              <w:bottom w:val="single" w:sz="4" w:space="0" w:color="auto"/>
              <w:right w:val="single" w:sz="4" w:space="0" w:color="auto"/>
            </w:tcBorders>
            <w:vAlign w:val="center"/>
          </w:tcPr>
          <w:p w14:paraId="1BA5A1E5"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0,521</w:t>
            </w:r>
          </w:p>
        </w:tc>
        <w:tc>
          <w:tcPr>
            <w:tcW w:w="402" w:type="pct"/>
            <w:tcBorders>
              <w:top w:val="single" w:sz="4" w:space="0" w:color="auto"/>
              <w:left w:val="single" w:sz="4" w:space="0" w:color="auto"/>
              <w:bottom w:val="single" w:sz="4" w:space="0" w:color="auto"/>
              <w:right w:val="single" w:sz="4" w:space="0" w:color="auto"/>
            </w:tcBorders>
            <w:vAlign w:val="center"/>
          </w:tcPr>
          <w:p w14:paraId="3C409693"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w:t>
            </w:r>
          </w:p>
        </w:tc>
        <w:tc>
          <w:tcPr>
            <w:tcW w:w="394" w:type="pct"/>
            <w:tcBorders>
              <w:top w:val="single" w:sz="4" w:space="0" w:color="auto"/>
              <w:left w:val="single" w:sz="4" w:space="0" w:color="auto"/>
              <w:bottom w:val="single" w:sz="4" w:space="0" w:color="auto"/>
              <w:right w:val="single" w:sz="4" w:space="0" w:color="auto"/>
            </w:tcBorders>
            <w:vAlign w:val="center"/>
          </w:tcPr>
          <w:p w14:paraId="14DD4AB7"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w:t>
            </w:r>
          </w:p>
        </w:tc>
        <w:tc>
          <w:tcPr>
            <w:tcW w:w="401" w:type="pct"/>
            <w:tcBorders>
              <w:top w:val="single" w:sz="4" w:space="0" w:color="auto"/>
              <w:left w:val="single" w:sz="4" w:space="0" w:color="auto"/>
              <w:bottom w:val="single" w:sz="4" w:space="0" w:color="auto"/>
              <w:right w:val="single" w:sz="4" w:space="0" w:color="auto"/>
            </w:tcBorders>
            <w:vAlign w:val="center"/>
          </w:tcPr>
          <w:p w14:paraId="088802A2"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w:t>
            </w:r>
          </w:p>
        </w:tc>
        <w:tc>
          <w:tcPr>
            <w:tcW w:w="368" w:type="pct"/>
            <w:tcBorders>
              <w:top w:val="single" w:sz="4" w:space="0" w:color="auto"/>
              <w:left w:val="single" w:sz="4" w:space="0" w:color="auto"/>
              <w:bottom w:val="single" w:sz="4" w:space="0" w:color="auto"/>
              <w:right w:val="single" w:sz="4" w:space="0" w:color="auto"/>
            </w:tcBorders>
            <w:vAlign w:val="center"/>
          </w:tcPr>
          <w:p w14:paraId="64D9C483"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w:t>
            </w:r>
          </w:p>
        </w:tc>
        <w:tc>
          <w:tcPr>
            <w:tcW w:w="448" w:type="pct"/>
            <w:tcBorders>
              <w:top w:val="single" w:sz="4" w:space="0" w:color="auto"/>
              <w:left w:val="single" w:sz="4" w:space="0" w:color="auto"/>
              <w:bottom w:val="single" w:sz="4" w:space="0" w:color="auto"/>
            </w:tcBorders>
            <w:vAlign w:val="center"/>
          </w:tcPr>
          <w:p w14:paraId="1154B042"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w:t>
            </w:r>
          </w:p>
        </w:tc>
      </w:tr>
      <w:tr w:rsidR="009E4337" w:rsidRPr="009E4337" w14:paraId="7152F29F" w14:textId="77777777" w:rsidTr="00C67D8F">
        <w:trPr>
          <w:cantSplit/>
        </w:trPr>
        <w:tc>
          <w:tcPr>
            <w:tcW w:w="335" w:type="pct"/>
            <w:tcBorders>
              <w:top w:val="single" w:sz="4" w:space="0" w:color="auto"/>
              <w:bottom w:val="single" w:sz="4" w:space="0" w:color="auto"/>
              <w:right w:val="single" w:sz="4" w:space="0" w:color="auto"/>
            </w:tcBorders>
            <w:vAlign w:val="center"/>
          </w:tcPr>
          <w:p w14:paraId="3CEF0D0A" w14:textId="77777777" w:rsidR="00900E2D" w:rsidRPr="009E4337" w:rsidRDefault="00900E2D" w:rsidP="0006129B">
            <w:pPr>
              <w:pStyle w:val="affe"/>
              <w:jc w:val="center"/>
              <w:rPr>
                <w:rFonts w:ascii="Times New Roman" w:hAnsi="Times New Roman" w:cs="Times New Roman"/>
                <w:sz w:val="22"/>
                <w:szCs w:val="22"/>
              </w:rPr>
            </w:pPr>
            <w:r w:rsidRPr="009E4337">
              <w:rPr>
                <w:rFonts w:ascii="Times New Roman" w:hAnsi="Times New Roman" w:cs="Times New Roman"/>
                <w:sz w:val="22"/>
                <w:szCs w:val="22"/>
              </w:rPr>
              <w:t>5</w:t>
            </w:r>
          </w:p>
        </w:tc>
        <w:tc>
          <w:tcPr>
            <w:tcW w:w="1472" w:type="pct"/>
            <w:tcBorders>
              <w:top w:val="single" w:sz="4" w:space="0" w:color="auto"/>
              <w:bottom w:val="single" w:sz="4" w:space="0" w:color="auto"/>
              <w:right w:val="single" w:sz="4" w:space="0" w:color="auto"/>
            </w:tcBorders>
            <w:vAlign w:val="center"/>
          </w:tcPr>
          <w:p w14:paraId="39D40AFB" w14:textId="77777777" w:rsidR="00900E2D" w:rsidRPr="009E4337" w:rsidRDefault="00900E2D" w:rsidP="0006129B">
            <w:pPr>
              <w:pStyle w:val="affe"/>
              <w:jc w:val="center"/>
              <w:rPr>
                <w:rFonts w:ascii="Times New Roman" w:hAnsi="Times New Roman" w:cs="Times New Roman"/>
                <w:sz w:val="22"/>
                <w:szCs w:val="22"/>
              </w:rPr>
            </w:pPr>
            <w:r w:rsidRPr="009E4337">
              <w:rPr>
                <w:rFonts w:ascii="Times New Roman" w:hAnsi="Times New Roman" w:cs="Times New Roman"/>
                <w:sz w:val="22"/>
                <w:szCs w:val="22"/>
              </w:rPr>
              <w:t>Сервисного обслуживания, культурно - досуговой деятельности, технопарки, склады</w:t>
            </w:r>
          </w:p>
        </w:tc>
        <w:tc>
          <w:tcPr>
            <w:tcW w:w="378" w:type="pct"/>
            <w:tcBorders>
              <w:top w:val="single" w:sz="4" w:space="0" w:color="auto"/>
              <w:left w:val="single" w:sz="4" w:space="0" w:color="auto"/>
              <w:bottom w:val="single" w:sz="4" w:space="0" w:color="auto"/>
              <w:right w:val="single" w:sz="4" w:space="0" w:color="auto"/>
            </w:tcBorders>
            <w:vAlign w:val="center"/>
          </w:tcPr>
          <w:p w14:paraId="16B60A90"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0,266</w:t>
            </w:r>
          </w:p>
        </w:tc>
        <w:tc>
          <w:tcPr>
            <w:tcW w:w="402" w:type="pct"/>
            <w:tcBorders>
              <w:top w:val="single" w:sz="4" w:space="0" w:color="auto"/>
              <w:left w:val="single" w:sz="4" w:space="0" w:color="auto"/>
              <w:bottom w:val="single" w:sz="4" w:space="0" w:color="auto"/>
              <w:right w:val="single" w:sz="4" w:space="0" w:color="auto"/>
            </w:tcBorders>
            <w:vAlign w:val="center"/>
          </w:tcPr>
          <w:p w14:paraId="60C005CF"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0,255</w:t>
            </w:r>
          </w:p>
        </w:tc>
        <w:tc>
          <w:tcPr>
            <w:tcW w:w="401" w:type="pct"/>
            <w:tcBorders>
              <w:top w:val="single" w:sz="4" w:space="0" w:color="auto"/>
              <w:left w:val="single" w:sz="4" w:space="0" w:color="auto"/>
              <w:bottom w:val="single" w:sz="4" w:space="0" w:color="auto"/>
              <w:right w:val="single" w:sz="4" w:space="0" w:color="auto"/>
            </w:tcBorders>
            <w:vAlign w:val="center"/>
          </w:tcPr>
          <w:p w14:paraId="41ABCBB0"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0,243</w:t>
            </w:r>
          </w:p>
        </w:tc>
        <w:tc>
          <w:tcPr>
            <w:tcW w:w="402" w:type="pct"/>
            <w:tcBorders>
              <w:top w:val="single" w:sz="4" w:space="0" w:color="auto"/>
              <w:left w:val="single" w:sz="4" w:space="0" w:color="auto"/>
              <w:bottom w:val="single" w:sz="4" w:space="0" w:color="auto"/>
              <w:right w:val="single" w:sz="4" w:space="0" w:color="auto"/>
            </w:tcBorders>
            <w:vAlign w:val="center"/>
          </w:tcPr>
          <w:p w14:paraId="76B1F195"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0,232</w:t>
            </w:r>
          </w:p>
        </w:tc>
        <w:tc>
          <w:tcPr>
            <w:tcW w:w="394" w:type="pct"/>
            <w:tcBorders>
              <w:top w:val="single" w:sz="4" w:space="0" w:color="auto"/>
              <w:left w:val="single" w:sz="4" w:space="0" w:color="auto"/>
              <w:bottom w:val="single" w:sz="4" w:space="0" w:color="auto"/>
              <w:right w:val="single" w:sz="4" w:space="0" w:color="auto"/>
            </w:tcBorders>
            <w:vAlign w:val="center"/>
          </w:tcPr>
          <w:p w14:paraId="238DC862"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0,232</w:t>
            </w:r>
          </w:p>
        </w:tc>
        <w:tc>
          <w:tcPr>
            <w:tcW w:w="401" w:type="pct"/>
            <w:tcBorders>
              <w:top w:val="single" w:sz="4" w:space="0" w:color="auto"/>
              <w:left w:val="single" w:sz="4" w:space="0" w:color="auto"/>
              <w:bottom w:val="single" w:sz="4" w:space="0" w:color="auto"/>
              <w:right w:val="single" w:sz="4" w:space="0" w:color="auto"/>
            </w:tcBorders>
            <w:vAlign w:val="center"/>
          </w:tcPr>
          <w:p w14:paraId="114D16C5"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w:t>
            </w:r>
          </w:p>
        </w:tc>
        <w:tc>
          <w:tcPr>
            <w:tcW w:w="368" w:type="pct"/>
            <w:tcBorders>
              <w:top w:val="single" w:sz="4" w:space="0" w:color="auto"/>
              <w:left w:val="single" w:sz="4" w:space="0" w:color="auto"/>
              <w:bottom w:val="single" w:sz="4" w:space="0" w:color="auto"/>
              <w:right w:val="single" w:sz="4" w:space="0" w:color="auto"/>
            </w:tcBorders>
            <w:vAlign w:val="center"/>
          </w:tcPr>
          <w:p w14:paraId="556F3BC3"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w:t>
            </w:r>
          </w:p>
        </w:tc>
        <w:tc>
          <w:tcPr>
            <w:tcW w:w="448" w:type="pct"/>
            <w:tcBorders>
              <w:top w:val="single" w:sz="4" w:space="0" w:color="auto"/>
              <w:left w:val="single" w:sz="4" w:space="0" w:color="auto"/>
              <w:bottom w:val="single" w:sz="4" w:space="0" w:color="auto"/>
            </w:tcBorders>
            <w:vAlign w:val="center"/>
          </w:tcPr>
          <w:p w14:paraId="27548A86" w14:textId="77777777" w:rsidR="00900E2D" w:rsidRPr="009E4337" w:rsidRDefault="00900E2D" w:rsidP="0006129B">
            <w:pPr>
              <w:pStyle w:val="affd"/>
              <w:jc w:val="center"/>
              <w:rPr>
                <w:rFonts w:ascii="Times New Roman" w:hAnsi="Times New Roman" w:cs="Times New Roman"/>
                <w:sz w:val="22"/>
                <w:szCs w:val="22"/>
              </w:rPr>
            </w:pPr>
          </w:p>
        </w:tc>
      </w:tr>
      <w:tr w:rsidR="00900E2D" w:rsidRPr="009E4337" w14:paraId="449B3C08" w14:textId="77777777" w:rsidTr="00C67D8F">
        <w:trPr>
          <w:cantSplit/>
        </w:trPr>
        <w:tc>
          <w:tcPr>
            <w:tcW w:w="335" w:type="pct"/>
            <w:tcBorders>
              <w:top w:val="single" w:sz="4" w:space="0" w:color="auto"/>
              <w:bottom w:val="single" w:sz="4" w:space="0" w:color="auto"/>
              <w:right w:val="single" w:sz="4" w:space="0" w:color="auto"/>
            </w:tcBorders>
            <w:vAlign w:val="center"/>
          </w:tcPr>
          <w:p w14:paraId="1632A398" w14:textId="77777777" w:rsidR="00900E2D" w:rsidRPr="009E4337" w:rsidRDefault="00900E2D" w:rsidP="0006129B">
            <w:pPr>
              <w:pStyle w:val="affe"/>
              <w:jc w:val="center"/>
              <w:rPr>
                <w:rFonts w:ascii="Times New Roman" w:hAnsi="Times New Roman" w:cs="Times New Roman"/>
                <w:sz w:val="22"/>
                <w:szCs w:val="22"/>
              </w:rPr>
            </w:pPr>
            <w:r w:rsidRPr="009E4337">
              <w:rPr>
                <w:rFonts w:ascii="Times New Roman" w:hAnsi="Times New Roman" w:cs="Times New Roman"/>
                <w:sz w:val="22"/>
                <w:szCs w:val="22"/>
              </w:rPr>
              <w:t>6</w:t>
            </w:r>
          </w:p>
        </w:tc>
        <w:tc>
          <w:tcPr>
            <w:tcW w:w="1472" w:type="pct"/>
            <w:tcBorders>
              <w:top w:val="single" w:sz="4" w:space="0" w:color="auto"/>
              <w:bottom w:val="single" w:sz="4" w:space="0" w:color="auto"/>
              <w:right w:val="single" w:sz="4" w:space="0" w:color="auto"/>
            </w:tcBorders>
            <w:vAlign w:val="center"/>
          </w:tcPr>
          <w:p w14:paraId="2FBAAC00" w14:textId="77777777" w:rsidR="00900E2D" w:rsidRPr="009E4337" w:rsidRDefault="00900E2D" w:rsidP="0006129B">
            <w:pPr>
              <w:pStyle w:val="affe"/>
              <w:jc w:val="center"/>
              <w:rPr>
                <w:rFonts w:ascii="Times New Roman" w:hAnsi="Times New Roman" w:cs="Times New Roman"/>
                <w:sz w:val="22"/>
                <w:szCs w:val="22"/>
              </w:rPr>
            </w:pPr>
            <w:r w:rsidRPr="009E4337">
              <w:rPr>
                <w:rFonts w:ascii="Times New Roman" w:hAnsi="Times New Roman" w:cs="Times New Roman"/>
                <w:sz w:val="22"/>
                <w:szCs w:val="22"/>
              </w:rPr>
              <w:t>Административного назначения (офисы)</w:t>
            </w:r>
          </w:p>
        </w:tc>
        <w:tc>
          <w:tcPr>
            <w:tcW w:w="378" w:type="pct"/>
            <w:tcBorders>
              <w:top w:val="single" w:sz="4" w:space="0" w:color="auto"/>
              <w:left w:val="single" w:sz="4" w:space="0" w:color="auto"/>
              <w:bottom w:val="single" w:sz="4" w:space="0" w:color="auto"/>
              <w:right w:val="single" w:sz="4" w:space="0" w:color="auto"/>
            </w:tcBorders>
            <w:vAlign w:val="center"/>
          </w:tcPr>
          <w:p w14:paraId="2765552B"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0,417</w:t>
            </w:r>
          </w:p>
        </w:tc>
        <w:tc>
          <w:tcPr>
            <w:tcW w:w="402" w:type="pct"/>
            <w:tcBorders>
              <w:top w:val="single" w:sz="4" w:space="0" w:color="auto"/>
              <w:left w:val="single" w:sz="4" w:space="0" w:color="auto"/>
              <w:bottom w:val="single" w:sz="4" w:space="0" w:color="auto"/>
              <w:right w:val="single" w:sz="4" w:space="0" w:color="auto"/>
            </w:tcBorders>
            <w:vAlign w:val="center"/>
          </w:tcPr>
          <w:p w14:paraId="75810BF0"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0,394</w:t>
            </w:r>
          </w:p>
        </w:tc>
        <w:tc>
          <w:tcPr>
            <w:tcW w:w="401" w:type="pct"/>
            <w:tcBorders>
              <w:top w:val="single" w:sz="4" w:space="0" w:color="auto"/>
              <w:left w:val="single" w:sz="4" w:space="0" w:color="auto"/>
              <w:bottom w:val="single" w:sz="4" w:space="0" w:color="auto"/>
              <w:right w:val="single" w:sz="4" w:space="0" w:color="auto"/>
            </w:tcBorders>
            <w:vAlign w:val="center"/>
          </w:tcPr>
          <w:p w14:paraId="72B3F4AA"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0,382</w:t>
            </w:r>
          </w:p>
        </w:tc>
        <w:tc>
          <w:tcPr>
            <w:tcW w:w="402" w:type="pct"/>
            <w:tcBorders>
              <w:top w:val="single" w:sz="4" w:space="0" w:color="auto"/>
              <w:left w:val="single" w:sz="4" w:space="0" w:color="auto"/>
              <w:bottom w:val="single" w:sz="4" w:space="0" w:color="auto"/>
              <w:right w:val="single" w:sz="4" w:space="0" w:color="auto"/>
            </w:tcBorders>
            <w:vAlign w:val="center"/>
          </w:tcPr>
          <w:p w14:paraId="7CBE0EF9"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0,313</w:t>
            </w:r>
          </w:p>
        </w:tc>
        <w:tc>
          <w:tcPr>
            <w:tcW w:w="394" w:type="pct"/>
            <w:tcBorders>
              <w:top w:val="single" w:sz="4" w:space="0" w:color="auto"/>
              <w:left w:val="single" w:sz="4" w:space="0" w:color="auto"/>
              <w:bottom w:val="single" w:sz="4" w:space="0" w:color="auto"/>
              <w:right w:val="single" w:sz="4" w:space="0" w:color="auto"/>
            </w:tcBorders>
            <w:vAlign w:val="center"/>
          </w:tcPr>
          <w:p w14:paraId="225151FB"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0,278</w:t>
            </w:r>
          </w:p>
        </w:tc>
        <w:tc>
          <w:tcPr>
            <w:tcW w:w="401" w:type="pct"/>
            <w:tcBorders>
              <w:top w:val="single" w:sz="4" w:space="0" w:color="auto"/>
              <w:left w:val="single" w:sz="4" w:space="0" w:color="auto"/>
              <w:bottom w:val="single" w:sz="4" w:space="0" w:color="auto"/>
              <w:right w:val="single" w:sz="4" w:space="0" w:color="auto"/>
            </w:tcBorders>
            <w:vAlign w:val="center"/>
          </w:tcPr>
          <w:p w14:paraId="24C2D6D6"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0,255</w:t>
            </w:r>
          </w:p>
        </w:tc>
        <w:tc>
          <w:tcPr>
            <w:tcW w:w="368" w:type="pct"/>
            <w:tcBorders>
              <w:top w:val="single" w:sz="4" w:space="0" w:color="auto"/>
              <w:left w:val="single" w:sz="4" w:space="0" w:color="auto"/>
              <w:bottom w:val="single" w:sz="4" w:space="0" w:color="auto"/>
              <w:right w:val="single" w:sz="4" w:space="0" w:color="auto"/>
            </w:tcBorders>
            <w:vAlign w:val="center"/>
          </w:tcPr>
          <w:p w14:paraId="61B8A29C"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0,232</w:t>
            </w:r>
          </w:p>
        </w:tc>
        <w:tc>
          <w:tcPr>
            <w:tcW w:w="448" w:type="pct"/>
            <w:tcBorders>
              <w:top w:val="single" w:sz="4" w:space="0" w:color="auto"/>
              <w:left w:val="single" w:sz="4" w:space="0" w:color="auto"/>
              <w:bottom w:val="single" w:sz="4" w:space="0" w:color="auto"/>
            </w:tcBorders>
            <w:vAlign w:val="center"/>
          </w:tcPr>
          <w:p w14:paraId="034336D5"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0,232</w:t>
            </w:r>
          </w:p>
        </w:tc>
      </w:tr>
    </w:tbl>
    <w:p w14:paraId="125AD0A9" w14:textId="77777777" w:rsidR="00A14618" w:rsidRPr="009E4337" w:rsidRDefault="00A14618" w:rsidP="0006129B">
      <w:pPr>
        <w:tabs>
          <w:tab w:val="left" w:pos="0"/>
        </w:tabs>
        <w:ind w:firstLine="709"/>
      </w:pPr>
    </w:p>
    <w:p w14:paraId="41038E07" w14:textId="3A659E25" w:rsidR="00213A8B" w:rsidRPr="009E4337" w:rsidRDefault="00213A8B" w:rsidP="0006129B">
      <w:pPr>
        <w:pStyle w:val="Affa"/>
      </w:pPr>
      <w:r w:rsidRPr="009E4337">
        <w:t>Удельные укрупненные показатели расхода теплоты ГВС</w:t>
      </w:r>
      <w:r w:rsidR="00F03211" w:rsidRPr="009E4337">
        <w:t xml:space="preserve"> </w:t>
      </w:r>
      <w:r w:rsidRPr="009E4337">
        <w:t xml:space="preserve">в соответствии </w:t>
      </w:r>
      <w:r w:rsidR="001B70BE" w:rsidRPr="009E4337">
        <w:t xml:space="preserve">со СП </w:t>
      </w:r>
      <w:r w:rsidR="003965AF" w:rsidRPr="009E4337">
        <w:t xml:space="preserve">124.13330.2012. </w:t>
      </w:r>
      <w:r w:rsidR="0098168B" w:rsidRPr="009E4337">
        <w:t>«</w:t>
      </w:r>
      <w:r w:rsidR="003965AF" w:rsidRPr="009E4337">
        <w:t>Свод правил. Тепловые сети. Актуализированная редакция СНиП 41-02-2003</w:t>
      </w:r>
      <w:r w:rsidR="0098168B" w:rsidRPr="009E4337">
        <w:t>»</w:t>
      </w:r>
      <w:r w:rsidRPr="009E4337">
        <w:t xml:space="preserve"> на основании климатических особенностей рассматриваемого региона приведены в таблице </w:t>
      </w:r>
      <w:r w:rsidR="009E4337">
        <w:t>3</w:t>
      </w:r>
      <w:r w:rsidR="00421AC7">
        <w:t>8</w:t>
      </w:r>
      <w:r w:rsidRPr="009E4337">
        <w:t>.</w:t>
      </w:r>
    </w:p>
    <w:p w14:paraId="406C89F2" w14:textId="77777777" w:rsidR="00935E97" w:rsidRPr="009E4337" w:rsidRDefault="00935E97" w:rsidP="0006129B">
      <w:pPr>
        <w:pStyle w:val="Affa"/>
      </w:pPr>
    </w:p>
    <w:p w14:paraId="1EF4D5DE" w14:textId="3C2D4A49" w:rsidR="00213A8B" w:rsidRPr="009E4337" w:rsidRDefault="00213A8B" w:rsidP="0006129B">
      <w:pPr>
        <w:pStyle w:val="aff8"/>
        <w:spacing w:line="240" w:lineRule="auto"/>
        <w:rPr>
          <w:szCs w:val="24"/>
        </w:rPr>
      </w:pPr>
      <w:r w:rsidRPr="009E4337">
        <w:rPr>
          <w:szCs w:val="24"/>
        </w:rPr>
        <w:t xml:space="preserve">Таблица </w:t>
      </w:r>
      <w:r w:rsidR="008A3CE6" w:rsidRPr="009E4337">
        <w:rPr>
          <w:szCs w:val="24"/>
        </w:rPr>
        <w:fldChar w:fldCharType="begin"/>
      </w:r>
      <w:r w:rsidR="006972A4" w:rsidRPr="009E4337">
        <w:rPr>
          <w:szCs w:val="24"/>
        </w:rPr>
        <w:instrText xml:space="preserve"> SEQ Таблица \* ARABIC </w:instrText>
      </w:r>
      <w:r w:rsidR="008A3CE6" w:rsidRPr="009E4337">
        <w:rPr>
          <w:szCs w:val="24"/>
        </w:rPr>
        <w:fldChar w:fldCharType="separate"/>
      </w:r>
      <w:r w:rsidR="00421AC7">
        <w:rPr>
          <w:noProof/>
          <w:szCs w:val="24"/>
        </w:rPr>
        <w:t>38</w:t>
      </w:r>
      <w:r w:rsidR="008A3CE6" w:rsidRPr="009E4337">
        <w:rPr>
          <w:noProof/>
          <w:szCs w:val="24"/>
        </w:rPr>
        <w:fldChar w:fldCharType="end"/>
      </w:r>
      <w:r w:rsidRPr="009E4337">
        <w:rPr>
          <w:szCs w:val="24"/>
        </w:rPr>
        <w:t xml:space="preserve"> - Нормы расхода горячей воды потребителями и удельная часовая величина теплоты на ее нагрев</w:t>
      </w:r>
    </w:p>
    <w:tbl>
      <w:tblPr>
        <w:tblW w:w="0" w:type="auto"/>
        <w:jc w:val="center"/>
        <w:tblLook w:val="04A0" w:firstRow="1" w:lastRow="0" w:firstColumn="1" w:lastColumn="0" w:noHBand="0" w:noVBand="1"/>
      </w:tblPr>
      <w:tblGrid>
        <w:gridCol w:w="536"/>
        <w:gridCol w:w="3286"/>
        <w:gridCol w:w="1626"/>
        <w:gridCol w:w="1187"/>
        <w:gridCol w:w="2098"/>
        <w:gridCol w:w="1405"/>
      </w:tblGrid>
      <w:tr w:rsidR="009E4337" w:rsidRPr="009E4337" w14:paraId="3F3E915B" w14:textId="77777777" w:rsidTr="00C67D8F">
        <w:trPr>
          <w:cantSplit/>
          <w:tblHeader/>
          <w:jc w:val="center"/>
        </w:trPr>
        <w:tc>
          <w:tcPr>
            <w:tcW w:w="0" w:type="auto"/>
            <w:tcBorders>
              <w:top w:val="single" w:sz="4" w:space="0" w:color="auto"/>
              <w:left w:val="single" w:sz="4" w:space="0" w:color="auto"/>
              <w:bottom w:val="single" w:sz="4" w:space="0" w:color="auto"/>
              <w:right w:val="single" w:sz="4" w:space="0" w:color="auto"/>
            </w:tcBorders>
            <w:vAlign w:val="center"/>
          </w:tcPr>
          <w:p w14:paraId="31BD6E08"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 п/п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B32EE37" w14:textId="77777777" w:rsidR="00900E2D" w:rsidRPr="009E4337" w:rsidRDefault="00900E2D" w:rsidP="0006129B">
            <w:pPr>
              <w:jc w:val="center"/>
              <w:rPr>
                <w:iCs/>
                <w:sz w:val="22"/>
              </w:rPr>
            </w:pPr>
            <w:r w:rsidRPr="009E4337">
              <w:rPr>
                <w:iCs/>
                <w:sz w:val="22"/>
              </w:rPr>
              <w:t>Потребители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BE98E7E" w14:textId="77777777" w:rsidR="00900E2D" w:rsidRPr="009E4337" w:rsidRDefault="00900E2D" w:rsidP="0006129B">
            <w:pPr>
              <w:jc w:val="center"/>
              <w:rPr>
                <w:iCs/>
                <w:sz w:val="22"/>
              </w:rPr>
            </w:pPr>
            <w:r w:rsidRPr="009E4337">
              <w:rPr>
                <w:iCs/>
                <w:sz w:val="22"/>
              </w:rPr>
              <w:t>Измеритель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A0C61CC" w14:textId="77777777" w:rsidR="00900E2D" w:rsidRPr="009E4337" w:rsidRDefault="00900E2D" w:rsidP="0006129B">
            <w:pPr>
              <w:jc w:val="center"/>
              <w:rPr>
                <w:iCs/>
                <w:sz w:val="22"/>
              </w:rPr>
            </w:pPr>
            <w:r w:rsidRPr="009E4337">
              <w:rPr>
                <w:iCs/>
                <w:sz w:val="22"/>
              </w:rPr>
              <w:t>Норма расхода горячей воды, л/сут</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810A9D9" w14:textId="77777777" w:rsidR="00900E2D" w:rsidRPr="009E4337" w:rsidRDefault="00900E2D" w:rsidP="0006129B">
            <w:pPr>
              <w:jc w:val="center"/>
              <w:rPr>
                <w:iCs/>
                <w:sz w:val="22"/>
              </w:rPr>
            </w:pPr>
            <w:r w:rsidRPr="009E4337">
              <w:rPr>
                <w:iCs/>
                <w:sz w:val="22"/>
              </w:rPr>
              <w:t>Норма общей/полезной площади на 1 измеритель, м</w:t>
            </w:r>
            <w:r w:rsidRPr="009E4337">
              <w:rPr>
                <w:iCs/>
                <w:sz w:val="22"/>
                <w:vertAlign w:val="superscript"/>
              </w:rPr>
              <w:t>2</w:t>
            </w:r>
            <w:r w:rsidRPr="009E4337">
              <w:rPr>
                <w:iCs/>
                <w:sz w:val="22"/>
              </w:rPr>
              <w:t>/чел</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250C266" w14:textId="77777777" w:rsidR="00900E2D" w:rsidRPr="009E4337" w:rsidRDefault="00900E2D" w:rsidP="0006129B">
            <w:pPr>
              <w:jc w:val="center"/>
              <w:rPr>
                <w:iCs/>
                <w:sz w:val="22"/>
              </w:rPr>
            </w:pPr>
            <w:r w:rsidRPr="009E4337">
              <w:rPr>
                <w:iCs/>
                <w:sz w:val="22"/>
              </w:rPr>
              <w:t>Удельная величина тепловой энергии, Вт/м</w:t>
            </w:r>
            <w:r w:rsidRPr="009E4337">
              <w:rPr>
                <w:iCs/>
                <w:sz w:val="22"/>
                <w:vertAlign w:val="superscript"/>
              </w:rPr>
              <w:t>2</w:t>
            </w:r>
          </w:p>
        </w:tc>
      </w:tr>
      <w:tr w:rsidR="009E4337" w:rsidRPr="009E4337" w14:paraId="548FB108" w14:textId="77777777" w:rsidTr="00C67D8F">
        <w:trPr>
          <w:cantSplit/>
          <w:jc w:val="center"/>
        </w:trPr>
        <w:tc>
          <w:tcPr>
            <w:tcW w:w="0" w:type="auto"/>
            <w:vMerge w:val="restart"/>
            <w:tcBorders>
              <w:top w:val="nil"/>
              <w:left w:val="single" w:sz="4" w:space="0" w:color="auto"/>
              <w:right w:val="single" w:sz="4" w:space="0" w:color="auto"/>
            </w:tcBorders>
            <w:vAlign w:val="center"/>
          </w:tcPr>
          <w:p w14:paraId="5E5B22C7" w14:textId="77777777" w:rsidR="00900E2D" w:rsidRPr="009E4337" w:rsidRDefault="00900E2D" w:rsidP="0006129B">
            <w:pPr>
              <w:pStyle w:val="affd"/>
              <w:jc w:val="center"/>
              <w:rPr>
                <w:rFonts w:ascii="Times New Roman" w:hAnsi="Times New Roman" w:cs="Times New Roman"/>
                <w:sz w:val="22"/>
                <w:szCs w:val="22"/>
              </w:rPr>
            </w:pPr>
            <w:r w:rsidRPr="009E4337">
              <w:rPr>
                <w:rFonts w:ascii="Times New Roman" w:hAnsi="Times New Roman" w:cs="Times New Roman"/>
                <w:sz w:val="22"/>
                <w:szCs w:val="22"/>
              </w:rPr>
              <w:t>1</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69521A83" w14:textId="77777777" w:rsidR="00900E2D" w:rsidRPr="009E4337" w:rsidRDefault="00900E2D" w:rsidP="0006129B">
            <w:pPr>
              <w:rPr>
                <w:iCs/>
                <w:sz w:val="22"/>
              </w:rPr>
            </w:pPr>
            <w:r w:rsidRPr="009E4337">
              <w:rPr>
                <w:iCs/>
                <w:sz w:val="22"/>
              </w:rPr>
              <w:t>Жилые дома независимо от этажности, оборудованные умывальниками, мойками и ваннами, с квартирными регуляторами давления</w:t>
            </w:r>
          </w:p>
        </w:tc>
        <w:tc>
          <w:tcPr>
            <w:tcW w:w="0" w:type="auto"/>
            <w:tcBorders>
              <w:top w:val="nil"/>
              <w:left w:val="nil"/>
              <w:bottom w:val="single" w:sz="4" w:space="0" w:color="auto"/>
              <w:right w:val="single" w:sz="4" w:space="0" w:color="auto"/>
            </w:tcBorders>
            <w:shd w:val="clear" w:color="auto" w:fill="auto"/>
            <w:vAlign w:val="center"/>
            <w:hideMark/>
          </w:tcPr>
          <w:p w14:paraId="0DCFF4DA" w14:textId="77777777" w:rsidR="00900E2D" w:rsidRPr="009E4337" w:rsidRDefault="00900E2D" w:rsidP="0006129B">
            <w:pPr>
              <w:jc w:val="center"/>
              <w:rPr>
                <w:iCs/>
                <w:sz w:val="22"/>
              </w:rPr>
            </w:pPr>
            <w:r w:rsidRPr="009E4337">
              <w:rPr>
                <w:iCs/>
                <w:sz w:val="22"/>
              </w:rPr>
              <w:t>1 житель</w:t>
            </w:r>
          </w:p>
        </w:tc>
        <w:tc>
          <w:tcPr>
            <w:tcW w:w="0" w:type="auto"/>
            <w:tcBorders>
              <w:top w:val="nil"/>
              <w:left w:val="nil"/>
              <w:bottom w:val="single" w:sz="4" w:space="0" w:color="auto"/>
              <w:right w:val="single" w:sz="4" w:space="0" w:color="auto"/>
            </w:tcBorders>
            <w:shd w:val="clear" w:color="auto" w:fill="auto"/>
            <w:vAlign w:val="center"/>
            <w:hideMark/>
          </w:tcPr>
          <w:p w14:paraId="7DF0F9D3" w14:textId="77777777" w:rsidR="00900E2D" w:rsidRPr="009E4337" w:rsidRDefault="00900E2D" w:rsidP="0006129B">
            <w:pPr>
              <w:jc w:val="center"/>
              <w:rPr>
                <w:iCs/>
                <w:sz w:val="22"/>
              </w:rPr>
            </w:pPr>
            <w:r w:rsidRPr="009E4337">
              <w:rPr>
                <w:iCs/>
                <w:sz w:val="22"/>
              </w:rPr>
              <w:t>105</w:t>
            </w:r>
          </w:p>
        </w:tc>
        <w:tc>
          <w:tcPr>
            <w:tcW w:w="0" w:type="auto"/>
            <w:tcBorders>
              <w:top w:val="nil"/>
              <w:left w:val="nil"/>
              <w:bottom w:val="single" w:sz="4" w:space="0" w:color="auto"/>
              <w:right w:val="single" w:sz="4" w:space="0" w:color="auto"/>
            </w:tcBorders>
            <w:shd w:val="clear" w:color="auto" w:fill="auto"/>
            <w:vAlign w:val="center"/>
            <w:hideMark/>
          </w:tcPr>
          <w:p w14:paraId="20AD216B" w14:textId="77777777" w:rsidR="00900E2D" w:rsidRPr="009E4337" w:rsidRDefault="00900E2D" w:rsidP="0006129B">
            <w:pPr>
              <w:jc w:val="center"/>
              <w:rPr>
                <w:iCs/>
                <w:sz w:val="22"/>
              </w:rPr>
            </w:pPr>
            <w:r w:rsidRPr="009E4337">
              <w:rPr>
                <w:iCs/>
                <w:sz w:val="22"/>
              </w:rPr>
              <w:t>25</w:t>
            </w:r>
          </w:p>
        </w:tc>
        <w:tc>
          <w:tcPr>
            <w:tcW w:w="0" w:type="auto"/>
            <w:tcBorders>
              <w:top w:val="nil"/>
              <w:left w:val="nil"/>
              <w:bottom w:val="single" w:sz="4" w:space="0" w:color="auto"/>
              <w:right w:val="single" w:sz="4" w:space="0" w:color="auto"/>
            </w:tcBorders>
            <w:shd w:val="clear" w:color="auto" w:fill="auto"/>
            <w:vAlign w:val="center"/>
            <w:hideMark/>
          </w:tcPr>
          <w:p w14:paraId="2CE7D2D3" w14:textId="77777777" w:rsidR="00900E2D" w:rsidRPr="009E4337" w:rsidRDefault="00900E2D" w:rsidP="0006129B">
            <w:pPr>
              <w:jc w:val="center"/>
              <w:rPr>
                <w:iCs/>
                <w:sz w:val="22"/>
              </w:rPr>
            </w:pPr>
            <w:r w:rsidRPr="009E4337">
              <w:rPr>
                <w:iCs/>
                <w:sz w:val="22"/>
              </w:rPr>
              <w:t>12,2</w:t>
            </w:r>
          </w:p>
        </w:tc>
      </w:tr>
      <w:tr w:rsidR="009E4337" w:rsidRPr="009E4337" w14:paraId="45EE18F5" w14:textId="77777777" w:rsidTr="00C67D8F">
        <w:trPr>
          <w:cantSplit/>
          <w:jc w:val="center"/>
        </w:trPr>
        <w:tc>
          <w:tcPr>
            <w:tcW w:w="0" w:type="auto"/>
            <w:vMerge/>
            <w:tcBorders>
              <w:left w:val="single" w:sz="4" w:space="0" w:color="auto"/>
              <w:bottom w:val="single" w:sz="4" w:space="0" w:color="auto"/>
              <w:right w:val="single" w:sz="4" w:space="0" w:color="auto"/>
            </w:tcBorders>
            <w:vAlign w:val="center"/>
          </w:tcPr>
          <w:p w14:paraId="27876B94" w14:textId="77777777" w:rsidR="00900E2D" w:rsidRPr="009E4337" w:rsidRDefault="00900E2D" w:rsidP="0006129B">
            <w:pPr>
              <w:pStyle w:val="affe"/>
              <w:jc w:val="center"/>
              <w:rPr>
                <w:rFonts w:ascii="Times New Roman" w:hAnsi="Times New Roman" w:cs="Times New Roman"/>
                <w:sz w:val="22"/>
                <w:szCs w:val="22"/>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1136E748" w14:textId="77777777" w:rsidR="00900E2D" w:rsidRPr="009E4337" w:rsidRDefault="00900E2D" w:rsidP="0006129B">
            <w:pPr>
              <w:rPr>
                <w:iCs/>
                <w:sz w:val="22"/>
              </w:rPr>
            </w:pPr>
            <w:r w:rsidRPr="009E4337">
              <w:rPr>
                <w:iCs/>
                <w:sz w:val="22"/>
              </w:rPr>
              <w:t>То же, с заселенностью 20 м</w:t>
            </w:r>
            <w:r w:rsidRPr="009E4337">
              <w:rPr>
                <w:iCs/>
                <w:sz w:val="22"/>
                <w:vertAlign w:val="superscript"/>
              </w:rPr>
              <w:t>2</w:t>
            </w:r>
            <w:r w:rsidRPr="009E4337">
              <w:rPr>
                <w:iCs/>
                <w:sz w:val="22"/>
              </w:rPr>
              <w:t>/чел</w:t>
            </w:r>
          </w:p>
        </w:tc>
        <w:tc>
          <w:tcPr>
            <w:tcW w:w="0" w:type="auto"/>
            <w:tcBorders>
              <w:top w:val="nil"/>
              <w:left w:val="nil"/>
              <w:bottom w:val="single" w:sz="4" w:space="0" w:color="auto"/>
              <w:right w:val="single" w:sz="4" w:space="0" w:color="auto"/>
            </w:tcBorders>
            <w:shd w:val="clear" w:color="auto" w:fill="auto"/>
            <w:vAlign w:val="center"/>
            <w:hideMark/>
          </w:tcPr>
          <w:p w14:paraId="025378D2" w14:textId="77777777" w:rsidR="00900E2D" w:rsidRPr="009E4337" w:rsidRDefault="00900E2D" w:rsidP="0006129B">
            <w:pPr>
              <w:jc w:val="center"/>
              <w:rPr>
                <w:iCs/>
                <w:sz w:val="22"/>
              </w:rPr>
            </w:pPr>
            <w:r w:rsidRPr="009E4337">
              <w:rPr>
                <w:iCs/>
                <w:sz w:val="22"/>
              </w:rPr>
              <w:t>1 житель</w:t>
            </w:r>
          </w:p>
        </w:tc>
        <w:tc>
          <w:tcPr>
            <w:tcW w:w="0" w:type="auto"/>
            <w:tcBorders>
              <w:top w:val="nil"/>
              <w:left w:val="nil"/>
              <w:bottom w:val="single" w:sz="4" w:space="0" w:color="auto"/>
              <w:right w:val="single" w:sz="4" w:space="0" w:color="auto"/>
            </w:tcBorders>
            <w:shd w:val="clear" w:color="auto" w:fill="auto"/>
            <w:vAlign w:val="center"/>
            <w:hideMark/>
          </w:tcPr>
          <w:p w14:paraId="574EC497" w14:textId="77777777" w:rsidR="00900E2D" w:rsidRPr="009E4337" w:rsidRDefault="00900E2D" w:rsidP="0006129B">
            <w:pPr>
              <w:jc w:val="center"/>
              <w:rPr>
                <w:iCs/>
                <w:sz w:val="22"/>
              </w:rPr>
            </w:pPr>
            <w:r w:rsidRPr="009E4337">
              <w:rPr>
                <w:iCs/>
                <w:sz w:val="22"/>
              </w:rPr>
              <w:t>105</w:t>
            </w:r>
          </w:p>
        </w:tc>
        <w:tc>
          <w:tcPr>
            <w:tcW w:w="0" w:type="auto"/>
            <w:tcBorders>
              <w:top w:val="nil"/>
              <w:left w:val="nil"/>
              <w:bottom w:val="single" w:sz="4" w:space="0" w:color="auto"/>
              <w:right w:val="single" w:sz="4" w:space="0" w:color="auto"/>
            </w:tcBorders>
            <w:shd w:val="clear" w:color="auto" w:fill="auto"/>
            <w:vAlign w:val="center"/>
            <w:hideMark/>
          </w:tcPr>
          <w:p w14:paraId="03D8A675" w14:textId="77777777" w:rsidR="00900E2D" w:rsidRPr="009E4337" w:rsidRDefault="00900E2D" w:rsidP="0006129B">
            <w:pPr>
              <w:jc w:val="center"/>
              <w:rPr>
                <w:iCs/>
                <w:sz w:val="22"/>
              </w:rPr>
            </w:pPr>
            <w:r w:rsidRPr="009E4337">
              <w:rPr>
                <w:iCs/>
                <w:sz w:val="22"/>
              </w:rPr>
              <w:t>20</w:t>
            </w:r>
          </w:p>
        </w:tc>
        <w:tc>
          <w:tcPr>
            <w:tcW w:w="0" w:type="auto"/>
            <w:tcBorders>
              <w:top w:val="nil"/>
              <w:left w:val="nil"/>
              <w:bottom w:val="single" w:sz="4" w:space="0" w:color="auto"/>
              <w:right w:val="single" w:sz="4" w:space="0" w:color="auto"/>
            </w:tcBorders>
            <w:shd w:val="clear" w:color="auto" w:fill="auto"/>
            <w:vAlign w:val="center"/>
            <w:hideMark/>
          </w:tcPr>
          <w:p w14:paraId="29769991" w14:textId="77777777" w:rsidR="00900E2D" w:rsidRPr="009E4337" w:rsidRDefault="00900E2D" w:rsidP="0006129B">
            <w:pPr>
              <w:jc w:val="center"/>
              <w:rPr>
                <w:iCs/>
                <w:sz w:val="22"/>
              </w:rPr>
            </w:pPr>
            <w:r w:rsidRPr="009E4337">
              <w:rPr>
                <w:iCs/>
                <w:sz w:val="22"/>
              </w:rPr>
              <w:t>15,3</w:t>
            </w:r>
          </w:p>
        </w:tc>
      </w:tr>
      <w:tr w:rsidR="009E4337" w:rsidRPr="009E4337" w14:paraId="320D596F" w14:textId="77777777" w:rsidTr="00C67D8F">
        <w:trPr>
          <w:cantSplit/>
          <w:jc w:val="center"/>
        </w:trPr>
        <w:tc>
          <w:tcPr>
            <w:tcW w:w="0" w:type="auto"/>
            <w:tcBorders>
              <w:top w:val="nil"/>
              <w:left w:val="single" w:sz="4" w:space="0" w:color="auto"/>
              <w:bottom w:val="single" w:sz="4" w:space="0" w:color="auto"/>
              <w:right w:val="single" w:sz="4" w:space="0" w:color="auto"/>
            </w:tcBorders>
            <w:vAlign w:val="center"/>
          </w:tcPr>
          <w:p w14:paraId="5A403B34" w14:textId="77777777" w:rsidR="00900E2D" w:rsidRPr="009E4337" w:rsidRDefault="00900E2D" w:rsidP="0006129B">
            <w:pPr>
              <w:jc w:val="center"/>
              <w:rPr>
                <w:iCs/>
                <w:sz w:val="22"/>
              </w:rPr>
            </w:pPr>
            <w:r w:rsidRPr="009E4337">
              <w:rPr>
                <w:iCs/>
                <w:sz w:val="22"/>
              </w:rPr>
              <w:t>2</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6D2C2FAD" w14:textId="77777777" w:rsidR="00900E2D" w:rsidRPr="009E4337" w:rsidRDefault="00900E2D" w:rsidP="0006129B">
            <w:pPr>
              <w:rPr>
                <w:iCs/>
                <w:sz w:val="22"/>
              </w:rPr>
            </w:pPr>
            <w:r w:rsidRPr="009E4337">
              <w:rPr>
                <w:iCs/>
                <w:sz w:val="22"/>
              </w:rPr>
              <w:t>То же, с умывальниками, мойками и душевыми</w:t>
            </w:r>
          </w:p>
        </w:tc>
        <w:tc>
          <w:tcPr>
            <w:tcW w:w="0" w:type="auto"/>
            <w:tcBorders>
              <w:top w:val="nil"/>
              <w:left w:val="nil"/>
              <w:bottom w:val="single" w:sz="4" w:space="0" w:color="auto"/>
              <w:right w:val="single" w:sz="4" w:space="0" w:color="auto"/>
            </w:tcBorders>
            <w:shd w:val="clear" w:color="auto" w:fill="auto"/>
            <w:vAlign w:val="center"/>
            <w:hideMark/>
          </w:tcPr>
          <w:p w14:paraId="532DEE5E" w14:textId="77777777" w:rsidR="00900E2D" w:rsidRPr="009E4337" w:rsidRDefault="00900E2D" w:rsidP="0006129B">
            <w:pPr>
              <w:jc w:val="center"/>
              <w:rPr>
                <w:iCs/>
                <w:sz w:val="22"/>
              </w:rPr>
            </w:pPr>
            <w:r w:rsidRPr="009E4337">
              <w:rPr>
                <w:iCs/>
                <w:sz w:val="22"/>
              </w:rPr>
              <w:t>1 житель</w:t>
            </w:r>
          </w:p>
        </w:tc>
        <w:tc>
          <w:tcPr>
            <w:tcW w:w="0" w:type="auto"/>
            <w:tcBorders>
              <w:top w:val="nil"/>
              <w:left w:val="nil"/>
              <w:bottom w:val="single" w:sz="4" w:space="0" w:color="auto"/>
              <w:right w:val="single" w:sz="4" w:space="0" w:color="auto"/>
            </w:tcBorders>
            <w:shd w:val="clear" w:color="auto" w:fill="auto"/>
            <w:vAlign w:val="center"/>
            <w:hideMark/>
          </w:tcPr>
          <w:p w14:paraId="241E62FE" w14:textId="77777777" w:rsidR="00900E2D" w:rsidRPr="009E4337" w:rsidRDefault="00900E2D" w:rsidP="0006129B">
            <w:pPr>
              <w:jc w:val="center"/>
              <w:rPr>
                <w:iCs/>
                <w:sz w:val="22"/>
              </w:rPr>
            </w:pPr>
            <w:r w:rsidRPr="009E4337">
              <w:rPr>
                <w:iCs/>
                <w:sz w:val="22"/>
              </w:rPr>
              <w:t>85</w:t>
            </w:r>
          </w:p>
        </w:tc>
        <w:tc>
          <w:tcPr>
            <w:tcW w:w="0" w:type="auto"/>
            <w:tcBorders>
              <w:top w:val="nil"/>
              <w:left w:val="nil"/>
              <w:bottom w:val="single" w:sz="4" w:space="0" w:color="auto"/>
              <w:right w:val="single" w:sz="4" w:space="0" w:color="auto"/>
            </w:tcBorders>
            <w:shd w:val="clear" w:color="auto" w:fill="auto"/>
            <w:vAlign w:val="center"/>
            <w:hideMark/>
          </w:tcPr>
          <w:p w14:paraId="3CC871C1" w14:textId="77777777" w:rsidR="00900E2D" w:rsidRPr="009E4337" w:rsidRDefault="00900E2D" w:rsidP="0006129B">
            <w:pPr>
              <w:jc w:val="center"/>
              <w:rPr>
                <w:iCs/>
                <w:sz w:val="22"/>
              </w:rPr>
            </w:pPr>
            <w:r w:rsidRPr="009E4337">
              <w:rPr>
                <w:iCs/>
                <w:sz w:val="22"/>
              </w:rPr>
              <w:t>18</w:t>
            </w:r>
          </w:p>
        </w:tc>
        <w:tc>
          <w:tcPr>
            <w:tcW w:w="0" w:type="auto"/>
            <w:tcBorders>
              <w:top w:val="nil"/>
              <w:left w:val="nil"/>
              <w:bottom w:val="single" w:sz="4" w:space="0" w:color="auto"/>
              <w:right w:val="single" w:sz="4" w:space="0" w:color="auto"/>
            </w:tcBorders>
            <w:shd w:val="clear" w:color="auto" w:fill="auto"/>
            <w:vAlign w:val="center"/>
            <w:hideMark/>
          </w:tcPr>
          <w:p w14:paraId="70C0DDE4" w14:textId="77777777" w:rsidR="00900E2D" w:rsidRPr="009E4337" w:rsidRDefault="00900E2D" w:rsidP="0006129B">
            <w:pPr>
              <w:jc w:val="center"/>
              <w:rPr>
                <w:iCs/>
                <w:sz w:val="22"/>
              </w:rPr>
            </w:pPr>
            <w:r w:rsidRPr="009E4337">
              <w:rPr>
                <w:iCs/>
                <w:sz w:val="22"/>
              </w:rPr>
              <w:t>13,8</w:t>
            </w:r>
          </w:p>
        </w:tc>
      </w:tr>
      <w:tr w:rsidR="009E4337" w:rsidRPr="009E4337" w14:paraId="511F3E3B" w14:textId="77777777" w:rsidTr="00C67D8F">
        <w:trPr>
          <w:cantSplit/>
          <w:jc w:val="center"/>
        </w:trPr>
        <w:tc>
          <w:tcPr>
            <w:tcW w:w="0" w:type="auto"/>
            <w:tcBorders>
              <w:top w:val="nil"/>
              <w:left w:val="single" w:sz="4" w:space="0" w:color="auto"/>
              <w:bottom w:val="single" w:sz="4" w:space="0" w:color="auto"/>
              <w:right w:val="single" w:sz="4" w:space="0" w:color="auto"/>
            </w:tcBorders>
            <w:vAlign w:val="center"/>
          </w:tcPr>
          <w:p w14:paraId="452CB67D" w14:textId="77777777" w:rsidR="00900E2D" w:rsidRPr="009E4337" w:rsidRDefault="00900E2D" w:rsidP="0006129B">
            <w:pPr>
              <w:jc w:val="center"/>
              <w:rPr>
                <w:iCs/>
                <w:sz w:val="22"/>
              </w:rPr>
            </w:pPr>
            <w:r w:rsidRPr="009E4337">
              <w:rPr>
                <w:iCs/>
                <w:sz w:val="22"/>
              </w:rPr>
              <w:t>3</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5F61B7F8" w14:textId="77777777" w:rsidR="00900E2D" w:rsidRPr="009E4337" w:rsidRDefault="00900E2D" w:rsidP="0006129B">
            <w:pPr>
              <w:rPr>
                <w:iCs/>
                <w:sz w:val="22"/>
              </w:rPr>
            </w:pPr>
            <w:r w:rsidRPr="009E4337">
              <w:rPr>
                <w:iCs/>
                <w:sz w:val="22"/>
              </w:rPr>
              <w:t>Гостиницы и пансионаты с душами во всех отдельных номерах</w:t>
            </w:r>
          </w:p>
        </w:tc>
        <w:tc>
          <w:tcPr>
            <w:tcW w:w="0" w:type="auto"/>
            <w:tcBorders>
              <w:top w:val="nil"/>
              <w:left w:val="nil"/>
              <w:bottom w:val="single" w:sz="4" w:space="0" w:color="auto"/>
              <w:right w:val="single" w:sz="4" w:space="0" w:color="auto"/>
            </w:tcBorders>
            <w:shd w:val="clear" w:color="auto" w:fill="auto"/>
            <w:vAlign w:val="center"/>
            <w:hideMark/>
          </w:tcPr>
          <w:p w14:paraId="42DB87C6" w14:textId="77777777" w:rsidR="00900E2D" w:rsidRPr="009E4337" w:rsidRDefault="00900E2D" w:rsidP="0006129B">
            <w:pPr>
              <w:jc w:val="center"/>
              <w:rPr>
                <w:iCs/>
                <w:sz w:val="22"/>
              </w:rPr>
            </w:pPr>
            <w:r w:rsidRPr="009E4337">
              <w:rPr>
                <w:iCs/>
                <w:sz w:val="22"/>
              </w:rPr>
              <w:t>1 проживающий</w:t>
            </w:r>
          </w:p>
        </w:tc>
        <w:tc>
          <w:tcPr>
            <w:tcW w:w="0" w:type="auto"/>
            <w:tcBorders>
              <w:top w:val="nil"/>
              <w:left w:val="nil"/>
              <w:bottom w:val="single" w:sz="4" w:space="0" w:color="auto"/>
              <w:right w:val="single" w:sz="4" w:space="0" w:color="auto"/>
            </w:tcBorders>
            <w:shd w:val="clear" w:color="auto" w:fill="auto"/>
            <w:vAlign w:val="center"/>
            <w:hideMark/>
          </w:tcPr>
          <w:p w14:paraId="7AF4993B" w14:textId="77777777" w:rsidR="00900E2D" w:rsidRPr="009E4337" w:rsidRDefault="00900E2D" w:rsidP="0006129B">
            <w:pPr>
              <w:jc w:val="center"/>
              <w:rPr>
                <w:iCs/>
                <w:sz w:val="22"/>
              </w:rPr>
            </w:pPr>
            <w:r w:rsidRPr="009E4337">
              <w:rPr>
                <w:iCs/>
                <w:sz w:val="22"/>
              </w:rPr>
              <w:t>70</w:t>
            </w:r>
          </w:p>
        </w:tc>
        <w:tc>
          <w:tcPr>
            <w:tcW w:w="0" w:type="auto"/>
            <w:tcBorders>
              <w:top w:val="nil"/>
              <w:left w:val="nil"/>
              <w:bottom w:val="single" w:sz="4" w:space="0" w:color="auto"/>
              <w:right w:val="single" w:sz="4" w:space="0" w:color="auto"/>
            </w:tcBorders>
            <w:shd w:val="clear" w:color="auto" w:fill="auto"/>
            <w:vAlign w:val="center"/>
            <w:hideMark/>
          </w:tcPr>
          <w:p w14:paraId="14A778A1" w14:textId="77777777" w:rsidR="00900E2D" w:rsidRPr="009E4337" w:rsidRDefault="00900E2D" w:rsidP="0006129B">
            <w:pPr>
              <w:jc w:val="center"/>
              <w:rPr>
                <w:iCs/>
                <w:sz w:val="22"/>
              </w:rPr>
            </w:pPr>
            <w:r w:rsidRPr="009E4337">
              <w:rPr>
                <w:iCs/>
                <w:sz w:val="22"/>
              </w:rPr>
              <w:t>12</w:t>
            </w:r>
          </w:p>
        </w:tc>
        <w:tc>
          <w:tcPr>
            <w:tcW w:w="0" w:type="auto"/>
            <w:tcBorders>
              <w:top w:val="nil"/>
              <w:left w:val="nil"/>
              <w:bottom w:val="single" w:sz="4" w:space="0" w:color="auto"/>
              <w:right w:val="single" w:sz="4" w:space="0" w:color="auto"/>
            </w:tcBorders>
            <w:shd w:val="clear" w:color="auto" w:fill="auto"/>
            <w:vAlign w:val="center"/>
            <w:hideMark/>
          </w:tcPr>
          <w:p w14:paraId="77CB6644" w14:textId="77777777" w:rsidR="00900E2D" w:rsidRPr="009E4337" w:rsidRDefault="00900E2D" w:rsidP="0006129B">
            <w:pPr>
              <w:jc w:val="center"/>
              <w:rPr>
                <w:iCs/>
                <w:sz w:val="22"/>
              </w:rPr>
            </w:pPr>
            <w:r w:rsidRPr="009E4337">
              <w:rPr>
                <w:iCs/>
                <w:sz w:val="22"/>
              </w:rPr>
              <w:t>17</w:t>
            </w:r>
          </w:p>
        </w:tc>
      </w:tr>
      <w:tr w:rsidR="009E4337" w:rsidRPr="009E4337" w14:paraId="14865A71" w14:textId="77777777" w:rsidTr="00C67D8F">
        <w:trPr>
          <w:cantSplit/>
          <w:jc w:val="center"/>
        </w:trPr>
        <w:tc>
          <w:tcPr>
            <w:tcW w:w="0" w:type="auto"/>
            <w:tcBorders>
              <w:top w:val="nil"/>
              <w:left w:val="single" w:sz="4" w:space="0" w:color="auto"/>
              <w:bottom w:val="single" w:sz="4" w:space="0" w:color="auto"/>
              <w:right w:val="single" w:sz="4" w:space="0" w:color="auto"/>
            </w:tcBorders>
            <w:vAlign w:val="center"/>
          </w:tcPr>
          <w:p w14:paraId="36A33D45" w14:textId="77777777" w:rsidR="00900E2D" w:rsidRPr="009E4337" w:rsidRDefault="00900E2D" w:rsidP="0006129B">
            <w:pPr>
              <w:jc w:val="center"/>
              <w:rPr>
                <w:iCs/>
                <w:sz w:val="22"/>
              </w:rPr>
            </w:pPr>
            <w:r w:rsidRPr="009E4337">
              <w:rPr>
                <w:iCs/>
                <w:sz w:val="22"/>
              </w:rPr>
              <w:t>4</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2F723FC2" w14:textId="77777777" w:rsidR="00900E2D" w:rsidRPr="009E4337" w:rsidRDefault="00900E2D" w:rsidP="0006129B">
            <w:pPr>
              <w:rPr>
                <w:iCs/>
                <w:sz w:val="22"/>
              </w:rPr>
            </w:pPr>
            <w:r w:rsidRPr="009E4337">
              <w:rPr>
                <w:iCs/>
                <w:sz w:val="22"/>
              </w:rPr>
              <w:t>Больницы с санитарными узлами, приближенными к палатам</w:t>
            </w:r>
          </w:p>
        </w:tc>
        <w:tc>
          <w:tcPr>
            <w:tcW w:w="0" w:type="auto"/>
            <w:tcBorders>
              <w:top w:val="nil"/>
              <w:left w:val="nil"/>
              <w:bottom w:val="single" w:sz="4" w:space="0" w:color="auto"/>
              <w:right w:val="single" w:sz="4" w:space="0" w:color="auto"/>
            </w:tcBorders>
            <w:shd w:val="clear" w:color="auto" w:fill="auto"/>
            <w:vAlign w:val="center"/>
            <w:hideMark/>
          </w:tcPr>
          <w:p w14:paraId="4D04B816" w14:textId="77777777" w:rsidR="00900E2D" w:rsidRPr="009E4337" w:rsidRDefault="00900E2D" w:rsidP="0006129B">
            <w:pPr>
              <w:jc w:val="center"/>
              <w:rPr>
                <w:iCs/>
                <w:sz w:val="22"/>
              </w:rPr>
            </w:pPr>
            <w:r w:rsidRPr="009E4337">
              <w:rPr>
                <w:iCs/>
                <w:sz w:val="22"/>
              </w:rPr>
              <w:t>1 больной</w:t>
            </w:r>
          </w:p>
        </w:tc>
        <w:tc>
          <w:tcPr>
            <w:tcW w:w="0" w:type="auto"/>
            <w:tcBorders>
              <w:top w:val="nil"/>
              <w:left w:val="nil"/>
              <w:bottom w:val="single" w:sz="4" w:space="0" w:color="auto"/>
              <w:right w:val="single" w:sz="4" w:space="0" w:color="auto"/>
            </w:tcBorders>
            <w:shd w:val="clear" w:color="auto" w:fill="auto"/>
            <w:vAlign w:val="center"/>
            <w:hideMark/>
          </w:tcPr>
          <w:p w14:paraId="49171030" w14:textId="77777777" w:rsidR="00900E2D" w:rsidRPr="009E4337" w:rsidRDefault="00900E2D" w:rsidP="0006129B">
            <w:pPr>
              <w:jc w:val="center"/>
              <w:rPr>
                <w:iCs/>
                <w:sz w:val="22"/>
              </w:rPr>
            </w:pPr>
            <w:r w:rsidRPr="009E4337">
              <w:rPr>
                <w:iCs/>
                <w:sz w:val="22"/>
              </w:rPr>
              <w:t>90</w:t>
            </w:r>
          </w:p>
        </w:tc>
        <w:tc>
          <w:tcPr>
            <w:tcW w:w="0" w:type="auto"/>
            <w:tcBorders>
              <w:top w:val="nil"/>
              <w:left w:val="nil"/>
              <w:bottom w:val="single" w:sz="4" w:space="0" w:color="auto"/>
              <w:right w:val="single" w:sz="4" w:space="0" w:color="auto"/>
            </w:tcBorders>
            <w:shd w:val="clear" w:color="auto" w:fill="auto"/>
            <w:vAlign w:val="center"/>
            <w:hideMark/>
          </w:tcPr>
          <w:p w14:paraId="14D4E65E" w14:textId="77777777" w:rsidR="00900E2D" w:rsidRPr="009E4337" w:rsidRDefault="00900E2D" w:rsidP="0006129B">
            <w:pPr>
              <w:jc w:val="center"/>
              <w:rPr>
                <w:iCs/>
                <w:sz w:val="22"/>
              </w:rPr>
            </w:pPr>
            <w:r w:rsidRPr="009E4337">
              <w:rPr>
                <w:iCs/>
                <w:sz w:val="22"/>
              </w:rPr>
              <w:t>15</w:t>
            </w:r>
          </w:p>
        </w:tc>
        <w:tc>
          <w:tcPr>
            <w:tcW w:w="0" w:type="auto"/>
            <w:tcBorders>
              <w:top w:val="nil"/>
              <w:left w:val="nil"/>
              <w:bottom w:val="single" w:sz="4" w:space="0" w:color="auto"/>
              <w:right w:val="single" w:sz="4" w:space="0" w:color="auto"/>
            </w:tcBorders>
            <w:shd w:val="clear" w:color="auto" w:fill="auto"/>
            <w:vAlign w:val="center"/>
            <w:hideMark/>
          </w:tcPr>
          <w:p w14:paraId="46967153" w14:textId="77777777" w:rsidR="00900E2D" w:rsidRPr="009E4337" w:rsidRDefault="00900E2D" w:rsidP="0006129B">
            <w:pPr>
              <w:jc w:val="center"/>
              <w:rPr>
                <w:iCs/>
                <w:sz w:val="22"/>
              </w:rPr>
            </w:pPr>
            <w:r w:rsidRPr="009E4337">
              <w:rPr>
                <w:iCs/>
                <w:sz w:val="22"/>
              </w:rPr>
              <w:t>17,5</w:t>
            </w:r>
          </w:p>
        </w:tc>
      </w:tr>
      <w:tr w:rsidR="009E4337" w:rsidRPr="009E4337" w14:paraId="203AB3BB" w14:textId="77777777" w:rsidTr="00C67D8F">
        <w:trPr>
          <w:cantSplit/>
          <w:jc w:val="center"/>
        </w:trPr>
        <w:tc>
          <w:tcPr>
            <w:tcW w:w="0" w:type="auto"/>
            <w:tcBorders>
              <w:top w:val="nil"/>
              <w:left w:val="single" w:sz="4" w:space="0" w:color="auto"/>
              <w:bottom w:val="single" w:sz="4" w:space="0" w:color="auto"/>
              <w:right w:val="single" w:sz="4" w:space="0" w:color="auto"/>
            </w:tcBorders>
            <w:vAlign w:val="center"/>
          </w:tcPr>
          <w:p w14:paraId="01485A00" w14:textId="77777777" w:rsidR="00900E2D" w:rsidRPr="009E4337" w:rsidRDefault="00900E2D" w:rsidP="0006129B">
            <w:pPr>
              <w:jc w:val="center"/>
              <w:rPr>
                <w:iCs/>
                <w:sz w:val="22"/>
              </w:rPr>
            </w:pPr>
            <w:r w:rsidRPr="009E4337">
              <w:rPr>
                <w:iCs/>
                <w:sz w:val="22"/>
              </w:rPr>
              <w:t>5</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4FB16746" w14:textId="77777777" w:rsidR="00900E2D" w:rsidRPr="009E4337" w:rsidRDefault="00900E2D" w:rsidP="0006129B">
            <w:pPr>
              <w:rPr>
                <w:iCs/>
                <w:sz w:val="22"/>
              </w:rPr>
            </w:pPr>
            <w:r w:rsidRPr="009E4337">
              <w:rPr>
                <w:iCs/>
                <w:sz w:val="22"/>
              </w:rPr>
              <w:t>Поликлиники и амбулатории</w:t>
            </w:r>
          </w:p>
        </w:tc>
        <w:tc>
          <w:tcPr>
            <w:tcW w:w="0" w:type="auto"/>
            <w:tcBorders>
              <w:top w:val="nil"/>
              <w:left w:val="nil"/>
              <w:bottom w:val="single" w:sz="4" w:space="0" w:color="auto"/>
              <w:right w:val="single" w:sz="4" w:space="0" w:color="auto"/>
            </w:tcBorders>
            <w:shd w:val="clear" w:color="auto" w:fill="auto"/>
            <w:vAlign w:val="center"/>
            <w:hideMark/>
          </w:tcPr>
          <w:p w14:paraId="63D3C7E3" w14:textId="77777777" w:rsidR="00900E2D" w:rsidRPr="009E4337" w:rsidRDefault="00900E2D" w:rsidP="0006129B">
            <w:pPr>
              <w:jc w:val="center"/>
              <w:rPr>
                <w:iCs/>
                <w:sz w:val="22"/>
              </w:rPr>
            </w:pPr>
            <w:r w:rsidRPr="009E4337">
              <w:rPr>
                <w:iCs/>
                <w:sz w:val="22"/>
              </w:rPr>
              <w:t>1 больной в смену</w:t>
            </w:r>
          </w:p>
        </w:tc>
        <w:tc>
          <w:tcPr>
            <w:tcW w:w="0" w:type="auto"/>
            <w:tcBorders>
              <w:top w:val="nil"/>
              <w:left w:val="nil"/>
              <w:bottom w:val="single" w:sz="4" w:space="0" w:color="auto"/>
              <w:right w:val="single" w:sz="4" w:space="0" w:color="auto"/>
            </w:tcBorders>
            <w:shd w:val="clear" w:color="auto" w:fill="auto"/>
            <w:vAlign w:val="center"/>
            <w:hideMark/>
          </w:tcPr>
          <w:p w14:paraId="4EA84481" w14:textId="77777777" w:rsidR="00900E2D" w:rsidRPr="009E4337" w:rsidRDefault="00900E2D" w:rsidP="0006129B">
            <w:pPr>
              <w:jc w:val="center"/>
              <w:rPr>
                <w:iCs/>
                <w:sz w:val="22"/>
              </w:rPr>
            </w:pPr>
            <w:r w:rsidRPr="009E4337">
              <w:rPr>
                <w:iCs/>
                <w:sz w:val="22"/>
              </w:rPr>
              <w:t>5,2</w:t>
            </w:r>
          </w:p>
        </w:tc>
        <w:tc>
          <w:tcPr>
            <w:tcW w:w="0" w:type="auto"/>
            <w:tcBorders>
              <w:top w:val="nil"/>
              <w:left w:val="nil"/>
              <w:bottom w:val="single" w:sz="4" w:space="0" w:color="auto"/>
              <w:right w:val="single" w:sz="4" w:space="0" w:color="auto"/>
            </w:tcBorders>
            <w:shd w:val="clear" w:color="auto" w:fill="auto"/>
            <w:vAlign w:val="center"/>
            <w:hideMark/>
          </w:tcPr>
          <w:p w14:paraId="2858D810" w14:textId="77777777" w:rsidR="00900E2D" w:rsidRPr="009E4337" w:rsidRDefault="00900E2D" w:rsidP="0006129B">
            <w:pPr>
              <w:jc w:val="center"/>
              <w:rPr>
                <w:iCs/>
                <w:sz w:val="22"/>
              </w:rPr>
            </w:pPr>
            <w:r w:rsidRPr="009E4337">
              <w:rPr>
                <w:iCs/>
                <w:sz w:val="22"/>
              </w:rPr>
              <w:t>13</w:t>
            </w:r>
          </w:p>
        </w:tc>
        <w:tc>
          <w:tcPr>
            <w:tcW w:w="0" w:type="auto"/>
            <w:tcBorders>
              <w:top w:val="nil"/>
              <w:left w:val="nil"/>
              <w:bottom w:val="single" w:sz="4" w:space="0" w:color="auto"/>
              <w:right w:val="single" w:sz="4" w:space="0" w:color="auto"/>
            </w:tcBorders>
            <w:shd w:val="clear" w:color="auto" w:fill="auto"/>
            <w:vAlign w:val="center"/>
            <w:hideMark/>
          </w:tcPr>
          <w:p w14:paraId="7365B76D" w14:textId="77777777" w:rsidR="00900E2D" w:rsidRPr="009E4337" w:rsidRDefault="00900E2D" w:rsidP="0006129B">
            <w:pPr>
              <w:jc w:val="center"/>
              <w:rPr>
                <w:iCs/>
                <w:sz w:val="22"/>
              </w:rPr>
            </w:pPr>
            <w:r w:rsidRPr="009E4337">
              <w:rPr>
                <w:iCs/>
                <w:sz w:val="22"/>
              </w:rPr>
              <w:t>1,5</w:t>
            </w:r>
          </w:p>
        </w:tc>
      </w:tr>
      <w:tr w:rsidR="009E4337" w:rsidRPr="009E4337" w14:paraId="18053B37" w14:textId="77777777" w:rsidTr="00C67D8F">
        <w:trPr>
          <w:cantSplit/>
          <w:jc w:val="center"/>
        </w:trPr>
        <w:tc>
          <w:tcPr>
            <w:tcW w:w="0" w:type="auto"/>
            <w:tcBorders>
              <w:top w:val="nil"/>
              <w:left w:val="single" w:sz="4" w:space="0" w:color="auto"/>
              <w:bottom w:val="single" w:sz="4" w:space="0" w:color="auto"/>
              <w:right w:val="single" w:sz="4" w:space="0" w:color="auto"/>
            </w:tcBorders>
            <w:vAlign w:val="center"/>
          </w:tcPr>
          <w:p w14:paraId="070DCC67" w14:textId="77777777" w:rsidR="00900E2D" w:rsidRPr="009E4337" w:rsidRDefault="00900E2D" w:rsidP="0006129B">
            <w:pPr>
              <w:jc w:val="center"/>
              <w:rPr>
                <w:iCs/>
                <w:sz w:val="22"/>
              </w:rPr>
            </w:pPr>
            <w:r w:rsidRPr="009E4337">
              <w:rPr>
                <w:iCs/>
                <w:sz w:val="22"/>
              </w:rPr>
              <w:t>6</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7673920" w14:textId="77777777" w:rsidR="00900E2D" w:rsidRPr="009E4337" w:rsidRDefault="00900E2D" w:rsidP="0006129B">
            <w:pPr>
              <w:rPr>
                <w:iCs/>
                <w:sz w:val="22"/>
              </w:rPr>
            </w:pPr>
            <w:r w:rsidRPr="009E4337">
              <w:rPr>
                <w:iCs/>
                <w:sz w:val="22"/>
              </w:rPr>
              <w:t>Детские ясли и сады с дневным пребыванием детей и столовыми на полуфабрикатах</w:t>
            </w:r>
          </w:p>
        </w:tc>
        <w:tc>
          <w:tcPr>
            <w:tcW w:w="0" w:type="auto"/>
            <w:tcBorders>
              <w:top w:val="nil"/>
              <w:left w:val="nil"/>
              <w:bottom w:val="single" w:sz="4" w:space="0" w:color="auto"/>
              <w:right w:val="single" w:sz="4" w:space="0" w:color="auto"/>
            </w:tcBorders>
            <w:shd w:val="clear" w:color="auto" w:fill="auto"/>
            <w:vAlign w:val="center"/>
            <w:hideMark/>
          </w:tcPr>
          <w:p w14:paraId="0E0752D3" w14:textId="77777777" w:rsidR="00900E2D" w:rsidRPr="009E4337" w:rsidRDefault="00900E2D" w:rsidP="0006129B">
            <w:pPr>
              <w:jc w:val="center"/>
              <w:rPr>
                <w:iCs/>
                <w:sz w:val="22"/>
              </w:rPr>
            </w:pPr>
            <w:r w:rsidRPr="009E4337">
              <w:rPr>
                <w:iCs/>
                <w:sz w:val="22"/>
              </w:rPr>
              <w:t>1 ребенок</w:t>
            </w:r>
          </w:p>
        </w:tc>
        <w:tc>
          <w:tcPr>
            <w:tcW w:w="0" w:type="auto"/>
            <w:tcBorders>
              <w:top w:val="nil"/>
              <w:left w:val="nil"/>
              <w:bottom w:val="single" w:sz="4" w:space="0" w:color="auto"/>
              <w:right w:val="single" w:sz="4" w:space="0" w:color="auto"/>
            </w:tcBorders>
            <w:shd w:val="clear" w:color="auto" w:fill="auto"/>
            <w:vAlign w:val="center"/>
            <w:hideMark/>
          </w:tcPr>
          <w:p w14:paraId="4A012618" w14:textId="77777777" w:rsidR="00900E2D" w:rsidRPr="009E4337" w:rsidRDefault="00900E2D" w:rsidP="0006129B">
            <w:pPr>
              <w:jc w:val="center"/>
              <w:rPr>
                <w:iCs/>
                <w:sz w:val="22"/>
              </w:rPr>
            </w:pPr>
            <w:r w:rsidRPr="009E4337">
              <w:rPr>
                <w:iCs/>
                <w:sz w:val="22"/>
              </w:rPr>
              <w:t>11,5</w:t>
            </w:r>
          </w:p>
        </w:tc>
        <w:tc>
          <w:tcPr>
            <w:tcW w:w="0" w:type="auto"/>
            <w:tcBorders>
              <w:top w:val="nil"/>
              <w:left w:val="nil"/>
              <w:bottom w:val="single" w:sz="4" w:space="0" w:color="auto"/>
              <w:right w:val="single" w:sz="4" w:space="0" w:color="auto"/>
            </w:tcBorders>
            <w:shd w:val="clear" w:color="auto" w:fill="auto"/>
            <w:vAlign w:val="center"/>
            <w:hideMark/>
          </w:tcPr>
          <w:p w14:paraId="291F3E76" w14:textId="77777777" w:rsidR="00900E2D" w:rsidRPr="009E4337" w:rsidRDefault="00900E2D" w:rsidP="0006129B">
            <w:pPr>
              <w:jc w:val="center"/>
              <w:rPr>
                <w:iCs/>
                <w:sz w:val="22"/>
              </w:rPr>
            </w:pPr>
            <w:r w:rsidRPr="009E4337">
              <w:rPr>
                <w:iCs/>
                <w:sz w:val="22"/>
              </w:rPr>
              <w:t>10</w:t>
            </w:r>
          </w:p>
        </w:tc>
        <w:tc>
          <w:tcPr>
            <w:tcW w:w="0" w:type="auto"/>
            <w:tcBorders>
              <w:top w:val="nil"/>
              <w:left w:val="nil"/>
              <w:bottom w:val="single" w:sz="4" w:space="0" w:color="auto"/>
              <w:right w:val="single" w:sz="4" w:space="0" w:color="auto"/>
            </w:tcBorders>
            <w:shd w:val="clear" w:color="auto" w:fill="auto"/>
            <w:vAlign w:val="center"/>
            <w:hideMark/>
          </w:tcPr>
          <w:p w14:paraId="2EAC033E" w14:textId="77777777" w:rsidR="00900E2D" w:rsidRPr="009E4337" w:rsidRDefault="00900E2D" w:rsidP="0006129B">
            <w:pPr>
              <w:jc w:val="center"/>
              <w:rPr>
                <w:iCs/>
                <w:sz w:val="22"/>
              </w:rPr>
            </w:pPr>
            <w:r w:rsidRPr="009E4337">
              <w:rPr>
                <w:iCs/>
                <w:sz w:val="22"/>
              </w:rPr>
              <w:t>3,1</w:t>
            </w:r>
          </w:p>
        </w:tc>
      </w:tr>
      <w:tr w:rsidR="009E4337" w:rsidRPr="009E4337" w14:paraId="6D106530" w14:textId="77777777" w:rsidTr="00C67D8F">
        <w:trPr>
          <w:cantSplit/>
          <w:jc w:val="center"/>
        </w:trPr>
        <w:tc>
          <w:tcPr>
            <w:tcW w:w="0" w:type="auto"/>
            <w:tcBorders>
              <w:top w:val="nil"/>
              <w:left w:val="single" w:sz="4" w:space="0" w:color="auto"/>
              <w:bottom w:val="single" w:sz="4" w:space="0" w:color="auto"/>
              <w:right w:val="single" w:sz="4" w:space="0" w:color="auto"/>
            </w:tcBorders>
            <w:vAlign w:val="center"/>
          </w:tcPr>
          <w:p w14:paraId="1BBD70B8" w14:textId="77777777" w:rsidR="00900E2D" w:rsidRPr="009E4337" w:rsidRDefault="00900E2D" w:rsidP="0006129B">
            <w:pPr>
              <w:jc w:val="center"/>
              <w:rPr>
                <w:iCs/>
                <w:sz w:val="22"/>
              </w:rPr>
            </w:pPr>
            <w:r w:rsidRPr="009E4337">
              <w:rPr>
                <w:iCs/>
                <w:sz w:val="22"/>
              </w:rPr>
              <w:t>7</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4D99FE1D" w14:textId="77777777" w:rsidR="00900E2D" w:rsidRPr="009E4337" w:rsidRDefault="00900E2D" w:rsidP="0006129B">
            <w:pPr>
              <w:rPr>
                <w:iCs/>
                <w:sz w:val="22"/>
              </w:rPr>
            </w:pPr>
            <w:r w:rsidRPr="009E4337">
              <w:rPr>
                <w:iCs/>
                <w:sz w:val="22"/>
              </w:rPr>
              <w:t>Административные здания</w:t>
            </w:r>
          </w:p>
        </w:tc>
        <w:tc>
          <w:tcPr>
            <w:tcW w:w="0" w:type="auto"/>
            <w:tcBorders>
              <w:top w:val="nil"/>
              <w:left w:val="nil"/>
              <w:bottom w:val="single" w:sz="4" w:space="0" w:color="auto"/>
              <w:right w:val="single" w:sz="4" w:space="0" w:color="auto"/>
            </w:tcBorders>
            <w:shd w:val="clear" w:color="auto" w:fill="auto"/>
            <w:vAlign w:val="center"/>
            <w:hideMark/>
          </w:tcPr>
          <w:p w14:paraId="27B66C03" w14:textId="77777777" w:rsidR="00900E2D" w:rsidRPr="009E4337" w:rsidRDefault="00900E2D" w:rsidP="0006129B">
            <w:pPr>
              <w:jc w:val="center"/>
              <w:rPr>
                <w:iCs/>
                <w:sz w:val="22"/>
              </w:rPr>
            </w:pPr>
            <w:r w:rsidRPr="009E4337">
              <w:rPr>
                <w:iCs/>
                <w:sz w:val="22"/>
              </w:rPr>
              <w:t>1 работающий</w:t>
            </w:r>
          </w:p>
        </w:tc>
        <w:tc>
          <w:tcPr>
            <w:tcW w:w="0" w:type="auto"/>
            <w:tcBorders>
              <w:top w:val="nil"/>
              <w:left w:val="nil"/>
              <w:bottom w:val="single" w:sz="4" w:space="0" w:color="auto"/>
              <w:right w:val="single" w:sz="4" w:space="0" w:color="auto"/>
            </w:tcBorders>
            <w:shd w:val="clear" w:color="auto" w:fill="auto"/>
            <w:vAlign w:val="center"/>
            <w:hideMark/>
          </w:tcPr>
          <w:p w14:paraId="1C5A81E3" w14:textId="77777777" w:rsidR="00900E2D" w:rsidRPr="009E4337" w:rsidRDefault="00900E2D" w:rsidP="0006129B">
            <w:pPr>
              <w:jc w:val="center"/>
              <w:rPr>
                <w:iCs/>
                <w:sz w:val="22"/>
              </w:rPr>
            </w:pPr>
            <w:r w:rsidRPr="009E4337">
              <w:rPr>
                <w:iCs/>
                <w:sz w:val="22"/>
              </w:rPr>
              <w:t>5</w:t>
            </w:r>
          </w:p>
        </w:tc>
        <w:tc>
          <w:tcPr>
            <w:tcW w:w="0" w:type="auto"/>
            <w:tcBorders>
              <w:top w:val="nil"/>
              <w:left w:val="nil"/>
              <w:bottom w:val="single" w:sz="4" w:space="0" w:color="auto"/>
              <w:right w:val="single" w:sz="4" w:space="0" w:color="auto"/>
            </w:tcBorders>
            <w:shd w:val="clear" w:color="auto" w:fill="auto"/>
            <w:vAlign w:val="center"/>
            <w:hideMark/>
          </w:tcPr>
          <w:p w14:paraId="5735B04A" w14:textId="77777777" w:rsidR="00900E2D" w:rsidRPr="009E4337" w:rsidRDefault="00900E2D" w:rsidP="0006129B">
            <w:pPr>
              <w:jc w:val="center"/>
              <w:rPr>
                <w:iCs/>
                <w:sz w:val="22"/>
              </w:rPr>
            </w:pPr>
            <w:r w:rsidRPr="009E4337">
              <w:rPr>
                <w:iCs/>
                <w:sz w:val="22"/>
              </w:rPr>
              <w:t>10</w:t>
            </w:r>
          </w:p>
        </w:tc>
        <w:tc>
          <w:tcPr>
            <w:tcW w:w="0" w:type="auto"/>
            <w:tcBorders>
              <w:top w:val="nil"/>
              <w:left w:val="nil"/>
              <w:bottom w:val="single" w:sz="4" w:space="0" w:color="auto"/>
              <w:right w:val="single" w:sz="4" w:space="0" w:color="auto"/>
            </w:tcBorders>
            <w:shd w:val="clear" w:color="auto" w:fill="auto"/>
            <w:vAlign w:val="center"/>
            <w:hideMark/>
          </w:tcPr>
          <w:p w14:paraId="41B8E405" w14:textId="77777777" w:rsidR="00900E2D" w:rsidRPr="009E4337" w:rsidRDefault="00900E2D" w:rsidP="0006129B">
            <w:pPr>
              <w:jc w:val="center"/>
              <w:rPr>
                <w:iCs/>
                <w:sz w:val="22"/>
              </w:rPr>
            </w:pPr>
            <w:r w:rsidRPr="009E4337">
              <w:rPr>
                <w:iCs/>
                <w:sz w:val="22"/>
              </w:rPr>
              <w:t>1,3</w:t>
            </w:r>
          </w:p>
        </w:tc>
      </w:tr>
      <w:tr w:rsidR="009E4337" w:rsidRPr="009E4337" w14:paraId="409AF2C8" w14:textId="77777777" w:rsidTr="00C67D8F">
        <w:trPr>
          <w:cantSplit/>
          <w:jc w:val="center"/>
        </w:trPr>
        <w:tc>
          <w:tcPr>
            <w:tcW w:w="0" w:type="auto"/>
            <w:tcBorders>
              <w:top w:val="nil"/>
              <w:left w:val="single" w:sz="4" w:space="0" w:color="auto"/>
              <w:bottom w:val="single" w:sz="4" w:space="0" w:color="auto"/>
              <w:right w:val="single" w:sz="4" w:space="0" w:color="auto"/>
            </w:tcBorders>
            <w:vAlign w:val="center"/>
          </w:tcPr>
          <w:p w14:paraId="2906C652" w14:textId="77777777" w:rsidR="00900E2D" w:rsidRPr="009E4337" w:rsidRDefault="00900E2D" w:rsidP="0006129B">
            <w:pPr>
              <w:jc w:val="center"/>
              <w:rPr>
                <w:iCs/>
                <w:sz w:val="22"/>
              </w:rPr>
            </w:pPr>
            <w:r w:rsidRPr="009E4337">
              <w:rPr>
                <w:iCs/>
                <w:sz w:val="22"/>
              </w:rPr>
              <w:t>8</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03F2F037" w14:textId="77777777" w:rsidR="00900E2D" w:rsidRPr="009E4337" w:rsidRDefault="00900E2D" w:rsidP="0006129B">
            <w:pPr>
              <w:rPr>
                <w:iCs/>
                <w:sz w:val="22"/>
              </w:rPr>
            </w:pPr>
            <w:r w:rsidRPr="009E4337">
              <w:rPr>
                <w:iCs/>
                <w:sz w:val="22"/>
              </w:rPr>
              <w:t>Общеобразовательные школы с душевыми при гимнастических залах и столовыми на полуфабрикатах</w:t>
            </w:r>
          </w:p>
        </w:tc>
        <w:tc>
          <w:tcPr>
            <w:tcW w:w="0" w:type="auto"/>
            <w:tcBorders>
              <w:top w:val="nil"/>
              <w:left w:val="nil"/>
              <w:bottom w:val="single" w:sz="4" w:space="0" w:color="auto"/>
              <w:right w:val="single" w:sz="4" w:space="0" w:color="auto"/>
            </w:tcBorders>
            <w:shd w:val="clear" w:color="auto" w:fill="auto"/>
            <w:vAlign w:val="center"/>
            <w:hideMark/>
          </w:tcPr>
          <w:p w14:paraId="19F618D8" w14:textId="77777777" w:rsidR="00900E2D" w:rsidRPr="009E4337" w:rsidRDefault="00900E2D" w:rsidP="0006129B">
            <w:pPr>
              <w:jc w:val="center"/>
              <w:rPr>
                <w:iCs/>
                <w:sz w:val="22"/>
              </w:rPr>
            </w:pPr>
            <w:r w:rsidRPr="009E4337">
              <w:rPr>
                <w:iCs/>
                <w:sz w:val="22"/>
              </w:rPr>
              <w:t>1 учащийся</w:t>
            </w:r>
          </w:p>
        </w:tc>
        <w:tc>
          <w:tcPr>
            <w:tcW w:w="0" w:type="auto"/>
            <w:tcBorders>
              <w:top w:val="nil"/>
              <w:left w:val="nil"/>
              <w:bottom w:val="single" w:sz="4" w:space="0" w:color="auto"/>
              <w:right w:val="single" w:sz="4" w:space="0" w:color="auto"/>
            </w:tcBorders>
            <w:shd w:val="clear" w:color="auto" w:fill="auto"/>
            <w:vAlign w:val="center"/>
            <w:hideMark/>
          </w:tcPr>
          <w:p w14:paraId="1123C60D" w14:textId="77777777" w:rsidR="00900E2D" w:rsidRPr="009E4337" w:rsidRDefault="00900E2D" w:rsidP="0006129B">
            <w:pPr>
              <w:jc w:val="center"/>
              <w:rPr>
                <w:iCs/>
                <w:sz w:val="22"/>
              </w:rPr>
            </w:pPr>
            <w:r w:rsidRPr="009E4337">
              <w:rPr>
                <w:iCs/>
                <w:sz w:val="22"/>
              </w:rPr>
              <w:t>3</w:t>
            </w:r>
          </w:p>
        </w:tc>
        <w:tc>
          <w:tcPr>
            <w:tcW w:w="0" w:type="auto"/>
            <w:tcBorders>
              <w:top w:val="nil"/>
              <w:left w:val="nil"/>
              <w:bottom w:val="single" w:sz="4" w:space="0" w:color="auto"/>
              <w:right w:val="single" w:sz="4" w:space="0" w:color="auto"/>
            </w:tcBorders>
            <w:shd w:val="clear" w:color="auto" w:fill="auto"/>
            <w:vAlign w:val="center"/>
            <w:hideMark/>
          </w:tcPr>
          <w:p w14:paraId="2471A150" w14:textId="77777777" w:rsidR="00900E2D" w:rsidRPr="009E4337" w:rsidRDefault="00900E2D" w:rsidP="0006129B">
            <w:pPr>
              <w:jc w:val="center"/>
              <w:rPr>
                <w:iCs/>
                <w:sz w:val="22"/>
              </w:rPr>
            </w:pPr>
            <w:r w:rsidRPr="009E4337">
              <w:rPr>
                <w:iCs/>
                <w:sz w:val="22"/>
              </w:rPr>
              <w:t>10</w:t>
            </w:r>
          </w:p>
        </w:tc>
        <w:tc>
          <w:tcPr>
            <w:tcW w:w="0" w:type="auto"/>
            <w:tcBorders>
              <w:top w:val="nil"/>
              <w:left w:val="nil"/>
              <w:bottom w:val="single" w:sz="4" w:space="0" w:color="auto"/>
              <w:right w:val="single" w:sz="4" w:space="0" w:color="auto"/>
            </w:tcBorders>
            <w:shd w:val="clear" w:color="auto" w:fill="auto"/>
            <w:vAlign w:val="center"/>
            <w:hideMark/>
          </w:tcPr>
          <w:p w14:paraId="36464391" w14:textId="77777777" w:rsidR="00900E2D" w:rsidRPr="009E4337" w:rsidRDefault="00900E2D" w:rsidP="0006129B">
            <w:pPr>
              <w:jc w:val="center"/>
              <w:rPr>
                <w:iCs/>
                <w:sz w:val="22"/>
              </w:rPr>
            </w:pPr>
            <w:r w:rsidRPr="009E4337">
              <w:rPr>
                <w:iCs/>
                <w:sz w:val="22"/>
              </w:rPr>
              <w:t>0,8</w:t>
            </w:r>
          </w:p>
        </w:tc>
      </w:tr>
      <w:tr w:rsidR="009E4337" w:rsidRPr="009E4337" w14:paraId="4C43C0ED" w14:textId="77777777" w:rsidTr="00C67D8F">
        <w:trPr>
          <w:cantSplit/>
          <w:jc w:val="center"/>
        </w:trPr>
        <w:tc>
          <w:tcPr>
            <w:tcW w:w="0" w:type="auto"/>
            <w:tcBorders>
              <w:top w:val="nil"/>
              <w:left w:val="single" w:sz="4" w:space="0" w:color="auto"/>
              <w:bottom w:val="single" w:sz="4" w:space="0" w:color="auto"/>
              <w:right w:val="single" w:sz="4" w:space="0" w:color="auto"/>
            </w:tcBorders>
            <w:vAlign w:val="center"/>
          </w:tcPr>
          <w:p w14:paraId="1360CC15" w14:textId="77777777" w:rsidR="00900E2D" w:rsidRPr="009E4337" w:rsidRDefault="00900E2D" w:rsidP="0006129B">
            <w:pPr>
              <w:jc w:val="center"/>
              <w:rPr>
                <w:iCs/>
                <w:sz w:val="22"/>
              </w:rPr>
            </w:pPr>
            <w:r w:rsidRPr="009E4337">
              <w:rPr>
                <w:iCs/>
                <w:sz w:val="22"/>
              </w:rPr>
              <w:t>9</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03820AEA" w14:textId="77777777" w:rsidR="00900E2D" w:rsidRPr="009E4337" w:rsidRDefault="00900E2D" w:rsidP="0006129B">
            <w:pPr>
              <w:rPr>
                <w:iCs/>
                <w:sz w:val="22"/>
              </w:rPr>
            </w:pPr>
            <w:r w:rsidRPr="009E4337">
              <w:rPr>
                <w:iCs/>
                <w:sz w:val="22"/>
              </w:rPr>
              <w:t>Физкультурно-оздоровительные комплексы</w:t>
            </w:r>
          </w:p>
        </w:tc>
        <w:tc>
          <w:tcPr>
            <w:tcW w:w="0" w:type="auto"/>
            <w:tcBorders>
              <w:top w:val="nil"/>
              <w:left w:val="nil"/>
              <w:bottom w:val="single" w:sz="4" w:space="0" w:color="auto"/>
              <w:right w:val="single" w:sz="4" w:space="0" w:color="auto"/>
            </w:tcBorders>
            <w:shd w:val="clear" w:color="auto" w:fill="auto"/>
            <w:vAlign w:val="center"/>
            <w:hideMark/>
          </w:tcPr>
          <w:p w14:paraId="2EE958D9" w14:textId="77777777" w:rsidR="00900E2D" w:rsidRPr="009E4337" w:rsidRDefault="00900E2D" w:rsidP="0006129B">
            <w:pPr>
              <w:jc w:val="center"/>
              <w:rPr>
                <w:iCs/>
                <w:sz w:val="22"/>
              </w:rPr>
            </w:pPr>
            <w:r w:rsidRPr="009E4337">
              <w:rPr>
                <w:iCs/>
                <w:sz w:val="22"/>
              </w:rPr>
              <w:t>1 человек</w:t>
            </w:r>
          </w:p>
        </w:tc>
        <w:tc>
          <w:tcPr>
            <w:tcW w:w="0" w:type="auto"/>
            <w:tcBorders>
              <w:top w:val="nil"/>
              <w:left w:val="nil"/>
              <w:bottom w:val="single" w:sz="4" w:space="0" w:color="auto"/>
              <w:right w:val="single" w:sz="4" w:space="0" w:color="auto"/>
            </w:tcBorders>
            <w:shd w:val="clear" w:color="auto" w:fill="auto"/>
            <w:vAlign w:val="center"/>
            <w:hideMark/>
          </w:tcPr>
          <w:p w14:paraId="49024C41" w14:textId="77777777" w:rsidR="00900E2D" w:rsidRPr="009E4337" w:rsidRDefault="00900E2D" w:rsidP="0006129B">
            <w:pPr>
              <w:jc w:val="center"/>
              <w:rPr>
                <w:iCs/>
                <w:sz w:val="22"/>
              </w:rPr>
            </w:pPr>
            <w:r w:rsidRPr="009E4337">
              <w:rPr>
                <w:iCs/>
                <w:sz w:val="22"/>
              </w:rPr>
              <w:t>30</w:t>
            </w:r>
          </w:p>
        </w:tc>
        <w:tc>
          <w:tcPr>
            <w:tcW w:w="0" w:type="auto"/>
            <w:tcBorders>
              <w:top w:val="nil"/>
              <w:left w:val="nil"/>
              <w:bottom w:val="single" w:sz="4" w:space="0" w:color="auto"/>
              <w:right w:val="single" w:sz="4" w:space="0" w:color="auto"/>
            </w:tcBorders>
            <w:shd w:val="clear" w:color="auto" w:fill="auto"/>
            <w:vAlign w:val="center"/>
            <w:hideMark/>
          </w:tcPr>
          <w:p w14:paraId="78344821" w14:textId="77777777" w:rsidR="00900E2D" w:rsidRPr="009E4337" w:rsidRDefault="00900E2D" w:rsidP="0006129B">
            <w:pPr>
              <w:jc w:val="center"/>
              <w:rPr>
                <w:iCs/>
                <w:sz w:val="22"/>
              </w:rPr>
            </w:pPr>
            <w:r w:rsidRPr="009E4337">
              <w:rPr>
                <w:iCs/>
                <w:sz w:val="22"/>
              </w:rPr>
              <w:t>5</w:t>
            </w:r>
          </w:p>
        </w:tc>
        <w:tc>
          <w:tcPr>
            <w:tcW w:w="0" w:type="auto"/>
            <w:tcBorders>
              <w:top w:val="nil"/>
              <w:left w:val="nil"/>
              <w:bottom w:val="single" w:sz="4" w:space="0" w:color="auto"/>
              <w:right w:val="single" w:sz="4" w:space="0" w:color="auto"/>
            </w:tcBorders>
            <w:shd w:val="clear" w:color="auto" w:fill="auto"/>
            <w:vAlign w:val="center"/>
            <w:hideMark/>
          </w:tcPr>
          <w:p w14:paraId="08C0171F" w14:textId="77777777" w:rsidR="00900E2D" w:rsidRPr="009E4337" w:rsidRDefault="00900E2D" w:rsidP="0006129B">
            <w:pPr>
              <w:jc w:val="center"/>
              <w:rPr>
                <w:iCs/>
                <w:sz w:val="22"/>
              </w:rPr>
            </w:pPr>
            <w:r w:rsidRPr="009E4337">
              <w:rPr>
                <w:iCs/>
                <w:sz w:val="22"/>
              </w:rPr>
              <w:t>17,5</w:t>
            </w:r>
          </w:p>
        </w:tc>
      </w:tr>
      <w:tr w:rsidR="009E4337" w:rsidRPr="009E4337" w14:paraId="2C828B45" w14:textId="77777777" w:rsidTr="00C67D8F">
        <w:trPr>
          <w:cantSplit/>
          <w:jc w:val="center"/>
        </w:trPr>
        <w:tc>
          <w:tcPr>
            <w:tcW w:w="0" w:type="auto"/>
            <w:tcBorders>
              <w:top w:val="nil"/>
              <w:left w:val="single" w:sz="4" w:space="0" w:color="auto"/>
              <w:bottom w:val="single" w:sz="4" w:space="0" w:color="auto"/>
              <w:right w:val="single" w:sz="4" w:space="0" w:color="auto"/>
            </w:tcBorders>
            <w:vAlign w:val="center"/>
          </w:tcPr>
          <w:p w14:paraId="5E4D1492" w14:textId="77777777" w:rsidR="00900E2D" w:rsidRPr="009E4337" w:rsidRDefault="00900E2D" w:rsidP="0006129B">
            <w:pPr>
              <w:jc w:val="center"/>
              <w:rPr>
                <w:iCs/>
                <w:sz w:val="22"/>
              </w:rPr>
            </w:pPr>
            <w:r w:rsidRPr="009E4337">
              <w:rPr>
                <w:iCs/>
                <w:sz w:val="22"/>
              </w:rPr>
              <w:t>10</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4E1B0206" w14:textId="77777777" w:rsidR="00900E2D" w:rsidRPr="009E4337" w:rsidRDefault="00900E2D" w:rsidP="0006129B">
            <w:pPr>
              <w:rPr>
                <w:iCs/>
                <w:sz w:val="22"/>
              </w:rPr>
            </w:pPr>
            <w:r w:rsidRPr="009E4337">
              <w:rPr>
                <w:iCs/>
                <w:sz w:val="22"/>
              </w:rPr>
              <w:t>Предприятия общественного питания для приготовления пищи реализуемой в обеденном зале</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7D2989FA" w14:textId="77777777" w:rsidR="00900E2D" w:rsidRPr="009E4337" w:rsidRDefault="00900E2D" w:rsidP="0006129B">
            <w:pPr>
              <w:jc w:val="center"/>
              <w:rPr>
                <w:iCs/>
                <w:sz w:val="22"/>
              </w:rPr>
            </w:pPr>
            <w:r w:rsidRPr="009E4337">
              <w:rPr>
                <w:iCs/>
                <w:sz w:val="22"/>
              </w:rPr>
              <w:t>1 посетитель</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D9F27F1" w14:textId="77777777" w:rsidR="00900E2D" w:rsidRPr="009E4337" w:rsidRDefault="00900E2D" w:rsidP="0006129B">
            <w:pPr>
              <w:jc w:val="center"/>
              <w:rPr>
                <w:iCs/>
                <w:sz w:val="22"/>
              </w:rPr>
            </w:pPr>
            <w:r w:rsidRPr="009E4337">
              <w:rPr>
                <w:iCs/>
                <w:sz w:val="22"/>
              </w:rPr>
              <w:t>12</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1DCC2697" w14:textId="77777777" w:rsidR="00900E2D" w:rsidRPr="009E4337" w:rsidRDefault="00900E2D" w:rsidP="0006129B">
            <w:pPr>
              <w:jc w:val="center"/>
              <w:rPr>
                <w:iCs/>
                <w:sz w:val="22"/>
              </w:rPr>
            </w:pPr>
            <w:r w:rsidRPr="009E4337">
              <w:rPr>
                <w:iCs/>
                <w:sz w:val="22"/>
              </w:rPr>
              <w:t>10</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BF120C2" w14:textId="77777777" w:rsidR="00900E2D" w:rsidRPr="009E4337" w:rsidRDefault="00900E2D" w:rsidP="0006129B">
            <w:pPr>
              <w:jc w:val="center"/>
              <w:rPr>
                <w:iCs/>
                <w:sz w:val="22"/>
              </w:rPr>
            </w:pPr>
            <w:r w:rsidRPr="009E4337">
              <w:rPr>
                <w:iCs/>
                <w:sz w:val="22"/>
              </w:rPr>
              <w:t>3,2</w:t>
            </w:r>
          </w:p>
        </w:tc>
      </w:tr>
      <w:tr w:rsidR="009E4337" w:rsidRPr="009E4337" w14:paraId="3EE083F7" w14:textId="77777777" w:rsidTr="00C67D8F">
        <w:trPr>
          <w:cantSplit/>
          <w:jc w:val="center"/>
        </w:trPr>
        <w:tc>
          <w:tcPr>
            <w:tcW w:w="0" w:type="auto"/>
            <w:tcBorders>
              <w:top w:val="nil"/>
              <w:left w:val="single" w:sz="4" w:space="0" w:color="auto"/>
              <w:bottom w:val="single" w:sz="4" w:space="0" w:color="auto"/>
              <w:right w:val="single" w:sz="4" w:space="0" w:color="auto"/>
            </w:tcBorders>
            <w:vAlign w:val="center"/>
          </w:tcPr>
          <w:p w14:paraId="272592E9" w14:textId="77777777" w:rsidR="00900E2D" w:rsidRPr="009E4337" w:rsidRDefault="00900E2D" w:rsidP="0006129B">
            <w:pPr>
              <w:jc w:val="center"/>
              <w:rPr>
                <w:iCs/>
                <w:sz w:val="22"/>
              </w:rPr>
            </w:pPr>
            <w:r w:rsidRPr="009E4337">
              <w:rPr>
                <w:iCs/>
                <w:sz w:val="22"/>
              </w:rPr>
              <w:t>11</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6781BB00" w14:textId="77777777" w:rsidR="00900E2D" w:rsidRPr="009E4337" w:rsidRDefault="00900E2D" w:rsidP="0006129B">
            <w:pPr>
              <w:rPr>
                <w:iCs/>
                <w:sz w:val="22"/>
              </w:rPr>
            </w:pPr>
            <w:r w:rsidRPr="009E4337">
              <w:rPr>
                <w:iCs/>
                <w:sz w:val="22"/>
              </w:rPr>
              <w:t>Магазины продовольственные</w:t>
            </w:r>
          </w:p>
        </w:tc>
        <w:tc>
          <w:tcPr>
            <w:tcW w:w="0" w:type="auto"/>
            <w:tcBorders>
              <w:top w:val="nil"/>
              <w:left w:val="nil"/>
              <w:bottom w:val="single" w:sz="4" w:space="0" w:color="auto"/>
              <w:right w:val="single" w:sz="4" w:space="0" w:color="auto"/>
            </w:tcBorders>
            <w:shd w:val="clear" w:color="auto" w:fill="auto"/>
            <w:vAlign w:val="center"/>
            <w:hideMark/>
          </w:tcPr>
          <w:p w14:paraId="76EFDE57" w14:textId="77777777" w:rsidR="00900E2D" w:rsidRPr="009E4337" w:rsidRDefault="00900E2D" w:rsidP="0006129B">
            <w:pPr>
              <w:jc w:val="center"/>
              <w:rPr>
                <w:iCs/>
                <w:sz w:val="22"/>
              </w:rPr>
            </w:pPr>
            <w:r w:rsidRPr="009E4337">
              <w:rPr>
                <w:iCs/>
                <w:sz w:val="22"/>
              </w:rPr>
              <w:t>1 работающий</w:t>
            </w:r>
          </w:p>
        </w:tc>
        <w:tc>
          <w:tcPr>
            <w:tcW w:w="0" w:type="auto"/>
            <w:tcBorders>
              <w:top w:val="nil"/>
              <w:left w:val="nil"/>
              <w:bottom w:val="single" w:sz="4" w:space="0" w:color="auto"/>
              <w:right w:val="single" w:sz="4" w:space="0" w:color="auto"/>
            </w:tcBorders>
            <w:shd w:val="clear" w:color="auto" w:fill="auto"/>
            <w:vAlign w:val="center"/>
            <w:hideMark/>
          </w:tcPr>
          <w:p w14:paraId="6B31ACA9" w14:textId="77777777" w:rsidR="00900E2D" w:rsidRPr="009E4337" w:rsidRDefault="00900E2D" w:rsidP="0006129B">
            <w:pPr>
              <w:jc w:val="center"/>
              <w:rPr>
                <w:iCs/>
                <w:sz w:val="22"/>
              </w:rPr>
            </w:pPr>
            <w:r w:rsidRPr="009E4337">
              <w:rPr>
                <w:iCs/>
                <w:sz w:val="22"/>
              </w:rPr>
              <w:t>12</w:t>
            </w:r>
          </w:p>
        </w:tc>
        <w:tc>
          <w:tcPr>
            <w:tcW w:w="0" w:type="auto"/>
            <w:tcBorders>
              <w:top w:val="nil"/>
              <w:left w:val="nil"/>
              <w:bottom w:val="single" w:sz="4" w:space="0" w:color="auto"/>
              <w:right w:val="single" w:sz="4" w:space="0" w:color="auto"/>
            </w:tcBorders>
            <w:shd w:val="clear" w:color="auto" w:fill="auto"/>
            <w:vAlign w:val="center"/>
            <w:hideMark/>
          </w:tcPr>
          <w:p w14:paraId="6BB9AF60" w14:textId="77777777" w:rsidR="00900E2D" w:rsidRPr="009E4337" w:rsidRDefault="00900E2D" w:rsidP="0006129B">
            <w:pPr>
              <w:jc w:val="center"/>
              <w:rPr>
                <w:iCs/>
                <w:sz w:val="22"/>
              </w:rPr>
            </w:pPr>
            <w:r w:rsidRPr="009E4337">
              <w:rPr>
                <w:iCs/>
                <w:sz w:val="22"/>
              </w:rPr>
              <w:t>30</w:t>
            </w:r>
          </w:p>
        </w:tc>
        <w:tc>
          <w:tcPr>
            <w:tcW w:w="0" w:type="auto"/>
            <w:tcBorders>
              <w:top w:val="nil"/>
              <w:left w:val="nil"/>
              <w:bottom w:val="single" w:sz="4" w:space="0" w:color="auto"/>
              <w:right w:val="single" w:sz="4" w:space="0" w:color="auto"/>
            </w:tcBorders>
            <w:shd w:val="clear" w:color="auto" w:fill="auto"/>
            <w:vAlign w:val="center"/>
            <w:hideMark/>
          </w:tcPr>
          <w:p w14:paraId="4D89E9F0" w14:textId="77777777" w:rsidR="00900E2D" w:rsidRPr="009E4337" w:rsidRDefault="00900E2D" w:rsidP="0006129B">
            <w:pPr>
              <w:jc w:val="center"/>
              <w:rPr>
                <w:iCs/>
                <w:sz w:val="22"/>
              </w:rPr>
            </w:pPr>
            <w:r w:rsidRPr="009E4337">
              <w:rPr>
                <w:iCs/>
                <w:sz w:val="22"/>
              </w:rPr>
              <w:t>1,1</w:t>
            </w:r>
          </w:p>
        </w:tc>
      </w:tr>
      <w:tr w:rsidR="009E4337" w:rsidRPr="009E4337" w14:paraId="60F0298F" w14:textId="77777777" w:rsidTr="00C67D8F">
        <w:trPr>
          <w:cantSplit/>
          <w:jc w:val="center"/>
        </w:trPr>
        <w:tc>
          <w:tcPr>
            <w:tcW w:w="0" w:type="auto"/>
            <w:tcBorders>
              <w:top w:val="nil"/>
              <w:left w:val="single" w:sz="4" w:space="0" w:color="auto"/>
              <w:bottom w:val="single" w:sz="4" w:space="0" w:color="auto"/>
              <w:right w:val="single" w:sz="4" w:space="0" w:color="auto"/>
            </w:tcBorders>
            <w:vAlign w:val="center"/>
          </w:tcPr>
          <w:p w14:paraId="46336429" w14:textId="77777777" w:rsidR="00900E2D" w:rsidRPr="009E4337" w:rsidRDefault="00900E2D" w:rsidP="0006129B">
            <w:pPr>
              <w:jc w:val="center"/>
              <w:rPr>
                <w:iCs/>
                <w:sz w:val="22"/>
              </w:rPr>
            </w:pPr>
            <w:r w:rsidRPr="009E4337">
              <w:rPr>
                <w:iCs/>
                <w:sz w:val="22"/>
              </w:rPr>
              <w:t>12</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C965309" w14:textId="77777777" w:rsidR="00900E2D" w:rsidRPr="009E4337" w:rsidRDefault="00900E2D" w:rsidP="0006129B">
            <w:pPr>
              <w:rPr>
                <w:iCs/>
                <w:sz w:val="22"/>
              </w:rPr>
            </w:pPr>
            <w:r w:rsidRPr="009E4337">
              <w:rPr>
                <w:iCs/>
                <w:sz w:val="22"/>
              </w:rPr>
              <w:t>Магазины промтоварные</w:t>
            </w:r>
          </w:p>
        </w:tc>
        <w:tc>
          <w:tcPr>
            <w:tcW w:w="0" w:type="auto"/>
            <w:tcBorders>
              <w:top w:val="nil"/>
              <w:left w:val="nil"/>
              <w:bottom w:val="single" w:sz="4" w:space="0" w:color="auto"/>
              <w:right w:val="single" w:sz="4" w:space="0" w:color="auto"/>
            </w:tcBorders>
            <w:shd w:val="clear" w:color="auto" w:fill="auto"/>
            <w:vAlign w:val="center"/>
            <w:hideMark/>
          </w:tcPr>
          <w:p w14:paraId="6DFC4773" w14:textId="77777777" w:rsidR="00900E2D" w:rsidRPr="009E4337" w:rsidRDefault="00900E2D" w:rsidP="0006129B">
            <w:pPr>
              <w:jc w:val="center"/>
              <w:rPr>
                <w:iCs/>
                <w:sz w:val="22"/>
              </w:rPr>
            </w:pPr>
            <w:r w:rsidRPr="009E4337">
              <w:rPr>
                <w:iCs/>
                <w:sz w:val="22"/>
              </w:rPr>
              <w:t>То же</w:t>
            </w:r>
          </w:p>
        </w:tc>
        <w:tc>
          <w:tcPr>
            <w:tcW w:w="0" w:type="auto"/>
            <w:tcBorders>
              <w:top w:val="nil"/>
              <w:left w:val="nil"/>
              <w:bottom w:val="single" w:sz="4" w:space="0" w:color="auto"/>
              <w:right w:val="single" w:sz="4" w:space="0" w:color="auto"/>
            </w:tcBorders>
            <w:shd w:val="clear" w:color="auto" w:fill="auto"/>
            <w:vAlign w:val="center"/>
            <w:hideMark/>
          </w:tcPr>
          <w:p w14:paraId="024DF60D" w14:textId="77777777" w:rsidR="00900E2D" w:rsidRPr="009E4337" w:rsidRDefault="00900E2D" w:rsidP="0006129B">
            <w:pPr>
              <w:jc w:val="center"/>
              <w:rPr>
                <w:iCs/>
                <w:sz w:val="22"/>
              </w:rPr>
            </w:pPr>
            <w:r w:rsidRPr="009E4337">
              <w:rPr>
                <w:iCs/>
                <w:sz w:val="22"/>
              </w:rPr>
              <w:t>8</w:t>
            </w:r>
          </w:p>
        </w:tc>
        <w:tc>
          <w:tcPr>
            <w:tcW w:w="0" w:type="auto"/>
            <w:tcBorders>
              <w:top w:val="nil"/>
              <w:left w:val="nil"/>
              <w:bottom w:val="single" w:sz="4" w:space="0" w:color="auto"/>
              <w:right w:val="single" w:sz="4" w:space="0" w:color="auto"/>
            </w:tcBorders>
            <w:shd w:val="clear" w:color="auto" w:fill="auto"/>
            <w:vAlign w:val="center"/>
            <w:hideMark/>
          </w:tcPr>
          <w:p w14:paraId="03E4FA29" w14:textId="77777777" w:rsidR="00900E2D" w:rsidRPr="009E4337" w:rsidRDefault="00900E2D" w:rsidP="0006129B">
            <w:pPr>
              <w:jc w:val="center"/>
              <w:rPr>
                <w:iCs/>
                <w:sz w:val="22"/>
              </w:rPr>
            </w:pPr>
            <w:r w:rsidRPr="009E4337">
              <w:rPr>
                <w:iCs/>
                <w:sz w:val="22"/>
              </w:rPr>
              <w:t>30</w:t>
            </w:r>
          </w:p>
        </w:tc>
        <w:tc>
          <w:tcPr>
            <w:tcW w:w="0" w:type="auto"/>
            <w:tcBorders>
              <w:top w:val="nil"/>
              <w:left w:val="nil"/>
              <w:bottom w:val="single" w:sz="4" w:space="0" w:color="auto"/>
              <w:right w:val="single" w:sz="4" w:space="0" w:color="auto"/>
            </w:tcBorders>
            <w:shd w:val="clear" w:color="auto" w:fill="auto"/>
            <w:vAlign w:val="center"/>
            <w:hideMark/>
          </w:tcPr>
          <w:p w14:paraId="025DBB89" w14:textId="77777777" w:rsidR="00900E2D" w:rsidRPr="009E4337" w:rsidRDefault="00900E2D" w:rsidP="0006129B">
            <w:pPr>
              <w:jc w:val="center"/>
              <w:rPr>
                <w:iCs/>
                <w:sz w:val="22"/>
              </w:rPr>
            </w:pPr>
            <w:r w:rsidRPr="009E4337">
              <w:rPr>
                <w:iCs/>
                <w:sz w:val="22"/>
              </w:rPr>
              <w:t>0,7</w:t>
            </w:r>
          </w:p>
        </w:tc>
      </w:tr>
    </w:tbl>
    <w:p w14:paraId="787749BD" w14:textId="77777777" w:rsidR="00900E2D" w:rsidRPr="009E4337" w:rsidRDefault="00900E2D" w:rsidP="0006129B">
      <w:pPr>
        <w:pStyle w:val="Affa"/>
      </w:pPr>
      <w:r w:rsidRPr="009E4337">
        <w:t>Примечания:</w:t>
      </w:r>
    </w:p>
    <w:p w14:paraId="1354CC1A" w14:textId="77777777" w:rsidR="00213A8B" w:rsidRPr="009E4337" w:rsidRDefault="00213A8B" w:rsidP="0006129B">
      <w:pPr>
        <w:pStyle w:val="Affa"/>
      </w:pPr>
      <w:r w:rsidRPr="009E4337">
        <w:t>1</w:t>
      </w:r>
      <w:r w:rsidR="000F34E7" w:rsidRPr="009E4337">
        <w:t>)</w:t>
      </w:r>
      <w:r w:rsidRPr="009E4337">
        <w:t xml:space="preserve"> </w:t>
      </w:r>
      <w:r w:rsidR="000F34E7" w:rsidRPr="009E4337">
        <w:t>н</w:t>
      </w:r>
      <w:r w:rsidRPr="009E4337">
        <w:t>ормы расхода воды установлены для основных потребителей и включают все дополнительные расходы (обслуживающим персоналом, душевыми для обслуживания персонала, посетителя</w:t>
      </w:r>
      <w:r w:rsidR="00900E2D" w:rsidRPr="009E4337">
        <w:t>ми, на уборку помещений и т.п.);</w:t>
      </w:r>
    </w:p>
    <w:p w14:paraId="3726BF69" w14:textId="77777777" w:rsidR="00213A8B" w:rsidRPr="009E4337" w:rsidRDefault="000F34E7" w:rsidP="0006129B">
      <w:pPr>
        <w:pStyle w:val="Affa"/>
      </w:pPr>
      <w:r w:rsidRPr="009E4337">
        <w:t>2)</w:t>
      </w:r>
      <w:r w:rsidR="00213A8B" w:rsidRPr="009E4337">
        <w:t xml:space="preserve"> </w:t>
      </w:r>
      <w:r w:rsidRPr="009E4337">
        <w:t>д</w:t>
      </w:r>
      <w:r w:rsidR="00213A8B" w:rsidRPr="009E4337">
        <w:t>ля водопотребителей гражданских зданий, сооружений и гражданских зданий, сооружений и помещений, не указанных в настоящей таблице, нормы расхода воды следует принимать согласно настоящему приложению для потребителей, аналогичных по характеру водопотребления.</w:t>
      </w:r>
    </w:p>
    <w:p w14:paraId="648A014C" w14:textId="77777777" w:rsidR="00A14618" w:rsidRPr="009E4337" w:rsidRDefault="000F34E7" w:rsidP="0006129B">
      <w:pPr>
        <w:pStyle w:val="21"/>
        <w:spacing w:line="240" w:lineRule="auto"/>
      </w:pPr>
      <w:bookmarkStart w:id="296" w:name="_Toc158278704"/>
      <w:bookmarkStart w:id="297" w:name="_Toc183331813"/>
      <w:r w:rsidRPr="009E4337">
        <w:rPr>
          <w:rStyle w:val="ed"/>
        </w:rPr>
        <w:t>2.4</w:t>
      </w:r>
      <w:r w:rsidR="00134975" w:rsidRPr="009E4337">
        <w:rPr>
          <w:rStyle w:val="ed"/>
        </w:rPr>
        <w:t xml:space="preserve"> </w:t>
      </w:r>
      <w:r w:rsidRPr="009E4337">
        <w:rPr>
          <w:rStyle w:val="ed"/>
        </w:rPr>
        <w:t>П</w:t>
      </w:r>
      <w:r w:rsidR="00274C31" w:rsidRPr="009E4337">
        <w:rPr>
          <w:rStyle w:val="ed"/>
        </w:rPr>
        <w:t>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296"/>
      <w:bookmarkEnd w:id="297"/>
    </w:p>
    <w:p w14:paraId="1D60BEDE" w14:textId="77777777" w:rsidR="007E7181" w:rsidRPr="009E4337" w:rsidRDefault="00E15079" w:rsidP="0006129B">
      <w:pPr>
        <w:pStyle w:val="Affa"/>
        <w:rPr>
          <w:szCs w:val="24"/>
        </w:rPr>
      </w:pPr>
      <w:r w:rsidRPr="009E4337">
        <w:rPr>
          <w:szCs w:val="24"/>
        </w:rPr>
        <w:t xml:space="preserve">Планом развития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w:t>
      </w:r>
    </w:p>
    <w:p w14:paraId="23870099" w14:textId="44A40840" w:rsidR="005E64D8" w:rsidRPr="009E4337" w:rsidRDefault="005E64D8" w:rsidP="0006129B">
      <w:pPr>
        <w:pStyle w:val="Affa"/>
      </w:pPr>
      <w:r w:rsidRPr="009E4337">
        <w:t xml:space="preserve">Существующая и перспективная тепловая нагрузка </w:t>
      </w:r>
      <w:r w:rsidR="00CC3D54" w:rsidRPr="009E4337">
        <w:t>источников теплоснабжения</w:t>
      </w:r>
      <w:r w:rsidRPr="009E4337">
        <w:t xml:space="preserve"> приведена в таблице </w:t>
      </w:r>
      <w:r w:rsidR="00421AC7">
        <w:t>39</w:t>
      </w:r>
      <w:r w:rsidRPr="009E4337">
        <w:t>. Перспективная тепловая нагрузка источников теплоснабжения была рассчитана с учетом планов по реконструкции системы теплоснабжения, рассмотренных в Главах 5, 7 и 8 настоящих Обосновывающих материалов.</w:t>
      </w:r>
    </w:p>
    <w:p w14:paraId="65E37BC0" w14:textId="77777777" w:rsidR="0013109C" w:rsidRPr="009E4337" w:rsidRDefault="0013109C" w:rsidP="0006129B">
      <w:pPr>
        <w:pStyle w:val="Affa"/>
      </w:pPr>
    </w:p>
    <w:p w14:paraId="79422286" w14:textId="77777777" w:rsidR="00130165" w:rsidRPr="009E4337" w:rsidRDefault="00130165" w:rsidP="0006129B">
      <w:pPr>
        <w:pStyle w:val="Affa"/>
      </w:pPr>
    </w:p>
    <w:p w14:paraId="59A39672" w14:textId="77777777" w:rsidR="00607233" w:rsidRPr="009E4337" w:rsidRDefault="00607233" w:rsidP="0006129B">
      <w:pPr>
        <w:pStyle w:val="Affa"/>
      </w:pPr>
    </w:p>
    <w:p w14:paraId="57668189" w14:textId="77777777" w:rsidR="00130165" w:rsidRPr="009E4337" w:rsidRDefault="00130165" w:rsidP="0006129B">
      <w:pPr>
        <w:pStyle w:val="Affa"/>
      </w:pPr>
    </w:p>
    <w:p w14:paraId="55635A64" w14:textId="431DA380" w:rsidR="00866DD0" w:rsidRPr="009E4337" w:rsidRDefault="00866DD0" w:rsidP="0006129B">
      <w:pPr>
        <w:pStyle w:val="aff8"/>
        <w:spacing w:line="240" w:lineRule="auto"/>
      </w:pPr>
      <w:r w:rsidRPr="009E4337">
        <w:t xml:space="preserve">Таблица </w:t>
      </w:r>
      <w:r w:rsidR="008A3CE6" w:rsidRPr="009E4337">
        <w:fldChar w:fldCharType="begin"/>
      </w:r>
      <w:r w:rsidR="00A851D1" w:rsidRPr="009E4337">
        <w:instrText xml:space="preserve"> SEQ Таблица \* ARABIC </w:instrText>
      </w:r>
      <w:r w:rsidR="008A3CE6" w:rsidRPr="009E4337">
        <w:fldChar w:fldCharType="separate"/>
      </w:r>
      <w:r w:rsidR="00421AC7">
        <w:rPr>
          <w:noProof/>
        </w:rPr>
        <w:t>39</w:t>
      </w:r>
      <w:r w:rsidR="008A3CE6" w:rsidRPr="009E4337">
        <w:rPr>
          <w:noProof/>
        </w:rPr>
        <w:fldChar w:fldCharType="end"/>
      </w:r>
      <w:r w:rsidRPr="009E4337">
        <w:t xml:space="preserve"> - Прогноз суммарного потребления тепловой энергии и прирост спроса на тепловую мощность</w:t>
      </w:r>
      <w:r w:rsidR="00145662" w:rsidRPr="009E4337">
        <w:t>, Гкал/час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2855"/>
        <w:gridCol w:w="821"/>
        <w:gridCol w:w="821"/>
        <w:gridCol w:w="821"/>
        <w:gridCol w:w="1024"/>
        <w:gridCol w:w="821"/>
        <w:gridCol w:w="821"/>
        <w:gridCol w:w="821"/>
        <w:gridCol w:w="817"/>
      </w:tblGrid>
      <w:tr w:rsidR="009E4337" w:rsidRPr="009E4337" w14:paraId="47D94351" w14:textId="77777777" w:rsidTr="00607233">
        <w:trPr>
          <w:cantSplit/>
          <w:tblHeader/>
        </w:trPr>
        <w:tc>
          <w:tcPr>
            <w:tcW w:w="254" w:type="pct"/>
            <w:tcBorders>
              <w:bottom w:val="single" w:sz="4" w:space="0" w:color="auto"/>
            </w:tcBorders>
            <w:shd w:val="clear" w:color="auto" w:fill="auto"/>
            <w:vAlign w:val="center"/>
            <w:hideMark/>
          </w:tcPr>
          <w:p w14:paraId="5F8F88EA" w14:textId="77777777" w:rsidR="0010783B" w:rsidRPr="009E4337" w:rsidRDefault="0010783B" w:rsidP="0010783B">
            <w:pPr>
              <w:jc w:val="center"/>
              <w:rPr>
                <w:sz w:val="22"/>
              </w:rPr>
            </w:pPr>
            <w:bookmarkStart w:id="298" w:name="_Hlk129096226"/>
            <w:bookmarkStart w:id="299" w:name="_Hlk158357374"/>
            <w:r w:rsidRPr="009E4337">
              <w:rPr>
                <w:sz w:val="22"/>
              </w:rPr>
              <w:t>№ п/п</w:t>
            </w:r>
          </w:p>
        </w:tc>
        <w:tc>
          <w:tcPr>
            <w:tcW w:w="1408" w:type="pct"/>
            <w:tcBorders>
              <w:bottom w:val="single" w:sz="4" w:space="0" w:color="auto"/>
            </w:tcBorders>
            <w:shd w:val="clear" w:color="auto" w:fill="auto"/>
            <w:vAlign w:val="center"/>
            <w:hideMark/>
          </w:tcPr>
          <w:p w14:paraId="20846A00" w14:textId="77777777" w:rsidR="0010783B" w:rsidRPr="009E4337" w:rsidRDefault="0010783B" w:rsidP="0010783B">
            <w:pPr>
              <w:jc w:val="center"/>
              <w:rPr>
                <w:sz w:val="22"/>
              </w:rPr>
            </w:pPr>
            <w:r w:rsidRPr="009E4337">
              <w:rPr>
                <w:sz w:val="22"/>
              </w:rPr>
              <w:t>Котельная</w:t>
            </w:r>
          </w:p>
        </w:tc>
        <w:tc>
          <w:tcPr>
            <w:tcW w:w="405" w:type="pct"/>
            <w:tcBorders>
              <w:bottom w:val="single" w:sz="4" w:space="0" w:color="auto"/>
            </w:tcBorders>
            <w:shd w:val="clear" w:color="auto" w:fill="auto"/>
            <w:vAlign w:val="center"/>
          </w:tcPr>
          <w:p w14:paraId="12E3588C" w14:textId="6A419494" w:rsidR="0010783B" w:rsidRPr="009E4337" w:rsidRDefault="0010783B" w:rsidP="0010783B">
            <w:pPr>
              <w:jc w:val="center"/>
              <w:rPr>
                <w:iCs/>
                <w:sz w:val="22"/>
              </w:rPr>
            </w:pPr>
            <w:r w:rsidRPr="009E4337">
              <w:rPr>
                <w:iCs/>
                <w:sz w:val="22"/>
              </w:rPr>
              <w:t>2023 год</w:t>
            </w:r>
          </w:p>
        </w:tc>
        <w:tc>
          <w:tcPr>
            <w:tcW w:w="405" w:type="pct"/>
            <w:tcBorders>
              <w:bottom w:val="single" w:sz="4" w:space="0" w:color="auto"/>
            </w:tcBorders>
            <w:shd w:val="clear" w:color="auto" w:fill="auto"/>
            <w:vAlign w:val="center"/>
          </w:tcPr>
          <w:p w14:paraId="36C89E78" w14:textId="724ED570" w:rsidR="0010783B" w:rsidRPr="009E4337" w:rsidRDefault="0010783B" w:rsidP="0010783B">
            <w:pPr>
              <w:jc w:val="center"/>
              <w:rPr>
                <w:iCs/>
                <w:sz w:val="22"/>
              </w:rPr>
            </w:pPr>
            <w:r w:rsidRPr="009E4337">
              <w:rPr>
                <w:iCs/>
                <w:sz w:val="22"/>
              </w:rPr>
              <w:t>2024 год</w:t>
            </w:r>
          </w:p>
        </w:tc>
        <w:tc>
          <w:tcPr>
            <w:tcW w:w="405" w:type="pct"/>
            <w:tcBorders>
              <w:bottom w:val="single" w:sz="4" w:space="0" w:color="auto"/>
            </w:tcBorders>
            <w:shd w:val="clear" w:color="auto" w:fill="auto"/>
            <w:vAlign w:val="center"/>
          </w:tcPr>
          <w:p w14:paraId="4974307E" w14:textId="3C0E01A6" w:rsidR="0010783B" w:rsidRPr="009E4337" w:rsidRDefault="0010783B" w:rsidP="0010783B">
            <w:pPr>
              <w:jc w:val="center"/>
              <w:rPr>
                <w:iCs/>
                <w:sz w:val="22"/>
              </w:rPr>
            </w:pPr>
            <w:r w:rsidRPr="009E4337">
              <w:rPr>
                <w:iCs/>
                <w:sz w:val="22"/>
              </w:rPr>
              <w:t>2025 год</w:t>
            </w:r>
          </w:p>
        </w:tc>
        <w:tc>
          <w:tcPr>
            <w:tcW w:w="505" w:type="pct"/>
            <w:tcBorders>
              <w:top w:val="single" w:sz="8" w:space="0" w:color="auto"/>
              <w:left w:val="single" w:sz="8" w:space="0" w:color="auto"/>
              <w:bottom w:val="single" w:sz="4" w:space="0" w:color="auto"/>
              <w:right w:val="single" w:sz="4" w:space="0" w:color="auto"/>
            </w:tcBorders>
            <w:shd w:val="clear" w:color="auto" w:fill="auto"/>
            <w:noWrap/>
            <w:vAlign w:val="center"/>
          </w:tcPr>
          <w:p w14:paraId="097535E2" w14:textId="4D07E4A8" w:rsidR="0010783B" w:rsidRPr="009E4337" w:rsidRDefault="0010783B" w:rsidP="0010783B">
            <w:pPr>
              <w:jc w:val="center"/>
              <w:rPr>
                <w:iCs/>
                <w:sz w:val="22"/>
              </w:rPr>
            </w:pPr>
            <w:r w:rsidRPr="009E4337">
              <w:rPr>
                <w:iCs/>
                <w:sz w:val="22"/>
              </w:rPr>
              <w:t>2026 год</w:t>
            </w:r>
          </w:p>
        </w:tc>
        <w:tc>
          <w:tcPr>
            <w:tcW w:w="405" w:type="pct"/>
            <w:tcBorders>
              <w:top w:val="single" w:sz="8" w:space="0" w:color="auto"/>
              <w:left w:val="single" w:sz="4" w:space="0" w:color="auto"/>
              <w:bottom w:val="single" w:sz="4" w:space="0" w:color="auto"/>
              <w:right w:val="single" w:sz="4" w:space="0" w:color="auto"/>
            </w:tcBorders>
            <w:shd w:val="clear" w:color="auto" w:fill="auto"/>
            <w:vAlign w:val="center"/>
          </w:tcPr>
          <w:p w14:paraId="70A0C5FD" w14:textId="09C1420B" w:rsidR="0010783B" w:rsidRPr="009E4337" w:rsidRDefault="0010783B" w:rsidP="0010783B">
            <w:pPr>
              <w:jc w:val="center"/>
              <w:rPr>
                <w:iCs/>
                <w:sz w:val="22"/>
              </w:rPr>
            </w:pPr>
            <w:r w:rsidRPr="009E4337">
              <w:rPr>
                <w:iCs/>
                <w:sz w:val="22"/>
              </w:rPr>
              <w:t>2027 год</w:t>
            </w:r>
          </w:p>
        </w:tc>
        <w:tc>
          <w:tcPr>
            <w:tcW w:w="405" w:type="pct"/>
            <w:tcBorders>
              <w:top w:val="single" w:sz="4" w:space="0" w:color="auto"/>
              <w:left w:val="single" w:sz="4" w:space="0" w:color="auto"/>
              <w:bottom w:val="single" w:sz="4" w:space="0" w:color="auto"/>
              <w:right w:val="single" w:sz="4" w:space="0" w:color="auto"/>
            </w:tcBorders>
            <w:shd w:val="clear" w:color="auto" w:fill="auto"/>
            <w:vAlign w:val="center"/>
          </w:tcPr>
          <w:p w14:paraId="62D85F2A" w14:textId="27609F58" w:rsidR="0010783B" w:rsidRPr="009E4337" w:rsidRDefault="0010783B" w:rsidP="0010783B">
            <w:pPr>
              <w:jc w:val="center"/>
              <w:rPr>
                <w:iCs/>
                <w:sz w:val="22"/>
              </w:rPr>
            </w:pPr>
            <w:r w:rsidRPr="009E4337">
              <w:rPr>
                <w:iCs/>
                <w:sz w:val="22"/>
              </w:rPr>
              <w:t>2028 год</w:t>
            </w:r>
          </w:p>
        </w:tc>
        <w:tc>
          <w:tcPr>
            <w:tcW w:w="405" w:type="pct"/>
            <w:tcBorders>
              <w:top w:val="single" w:sz="4" w:space="0" w:color="auto"/>
              <w:left w:val="single" w:sz="4" w:space="0" w:color="auto"/>
              <w:bottom w:val="single" w:sz="4" w:space="0" w:color="auto"/>
              <w:right w:val="single" w:sz="4" w:space="0" w:color="auto"/>
            </w:tcBorders>
            <w:shd w:val="clear" w:color="auto" w:fill="auto"/>
            <w:vAlign w:val="center"/>
          </w:tcPr>
          <w:p w14:paraId="6752460C" w14:textId="2E517FC0" w:rsidR="0010783B" w:rsidRPr="009E4337" w:rsidRDefault="0010783B" w:rsidP="0010783B">
            <w:pPr>
              <w:jc w:val="center"/>
              <w:rPr>
                <w:sz w:val="22"/>
              </w:rPr>
            </w:pPr>
            <w:r w:rsidRPr="009E4337">
              <w:rPr>
                <w:sz w:val="22"/>
              </w:rPr>
              <w:t>2029-2034 год</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tcPr>
          <w:p w14:paraId="21C7A999" w14:textId="6C603D48" w:rsidR="0010783B" w:rsidRPr="009E4337" w:rsidRDefault="0010783B" w:rsidP="0010783B">
            <w:pPr>
              <w:jc w:val="center"/>
              <w:rPr>
                <w:iCs/>
                <w:sz w:val="22"/>
              </w:rPr>
            </w:pPr>
            <w:r w:rsidRPr="009E4337">
              <w:rPr>
                <w:sz w:val="22"/>
              </w:rPr>
              <w:t xml:space="preserve">2035 – 2040 </w:t>
            </w:r>
            <w:r w:rsidRPr="009E4337">
              <w:rPr>
                <w:iCs/>
                <w:sz w:val="22"/>
              </w:rPr>
              <w:t>годы</w:t>
            </w:r>
          </w:p>
        </w:tc>
      </w:tr>
      <w:tr w:rsidR="00B937C8" w:rsidRPr="009E4337" w14:paraId="18854401" w14:textId="77777777" w:rsidTr="00AD1552">
        <w:trPr>
          <w:cantSplit/>
        </w:trPr>
        <w:tc>
          <w:tcPr>
            <w:tcW w:w="254" w:type="pct"/>
            <w:tcBorders>
              <w:top w:val="single" w:sz="4" w:space="0" w:color="auto"/>
              <w:bottom w:val="single" w:sz="4" w:space="0" w:color="auto"/>
              <w:right w:val="single" w:sz="4" w:space="0" w:color="auto"/>
            </w:tcBorders>
            <w:shd w:val="clear" w:color="auto" w:fill="auto"/>
            <w:vAlign w:val="center"/>
            <w:hideMark/>
          </w:tcPr>
          <w:p w14:paraId="74F85024" w14:textId="1AFD842E" w:rsidR="00B937C8" w:rsidRPr="009E4337" w:rsidRDefault="00B937C8" w:rsidP="00B937C8">
            <w:pPr>
              <w:pStyle w:val="aa"/>
              <w:jc w:val="center"/>
              <w:rPr>
                <w:sz w:val="22"/>
                <w:szCs w:val="22"/>
              </w:rPr>
            </w:pPr>
            <w:r w:rsidRPr="00993156">
              <w:rPr>
                <w:sz w:val="22"/>
                <w:szCs w:val="22"/>
              </w:rPr>
              <w:t>1</w:t>
            </w:r>
          </w:p>
        </w:tc>
        <w:tc>
          <w:tcPr>
            <w:tcW w:w="1408" w:type="pct"/>
            <w:tcBorders>
              <w:top w:val="single" w:sz="4" w:space="0" w:color="auto"/>
              <w:left w:val="single" w:sz="4" w:space="0" w:color="auto"/>
              <w:bottom w:val="single" w:sz="4" w:space="0" w:color="auto"/>
              <w:right w:val="single" w:sz="4" w:space="0" w:color="auto"/>
            </w:tcBorders>
            <w:shd w:val="clear" w:color="auto" w:fill="auto"/>
            <w:vAlign w:val="bottom"/>
          </w:tcPr>
          <w:p w14:paraId="75276D7C" w14:textId="32C6EDA7" w:rsidR="00B937C8" w:rsidRPr="009E4337" w:rsidRDefault="00B937C8" w:rsidP="00B937C8">
            <w:pPr>
              <w:jc w:val="center"/>
              <w:rPr>
                <w:sz w:val="22"/>
                <w:szCs w:val="22"/>
              </w:rPr>
            </w:pPr>
            <w:r w:rsidRPr="00993156">
              <w:rPr>
                <w:color w:val="000000"/>
                <w:sz w:val="22"/>
                <w:szCs w:val="22"/>
              </w:rPr>
              <w:t>Котельная «Школа» (с. Дунаево)</w:t>
            </w:r>
          </w:p>
        </w:tc>
        <w:tc>
          <w:tcPr>
            <w:tcW w:w="405" w:type="pct"/>
            <w:tcBorders>
              <w:top w:val="nil"/>
              <w:left w:val="nil"/>
              <w:bottom w:val="single" w:sz="8" w:space="0" w:color="auto"/>
              <w:right w:val="single" w:sz="8" w:space="0" w:color="auto"/>
            </w:tcBorders>
            <w:shd w:val="clear" w:color="auto" w:fill="auto"/>
          </w:tcPr>
          <w:p w14:paraId="04A02A5B" w14:textId="2257C3EA" w:rsidR="00B937C8" w:rsidRPr="009E4337" w:rsidRDefault="00B937C8" w:rsidP="00B937C8">
            <w:pPr>
              <w:jc w:val="center"/>
              <w:rPr>
                <w:sz w:val="22"/>
                <w:szCs w:val="22"/>
              </w:rPr>
            </w:pPr>
            <w:r w:rsidRPr="00E90491">
              <w:rPr>
                <w:sz w:val="22"/>
                <w:szCs w:val="22"/>
              </w:rPr>
              <w:t>0,383</w:t>
            </w:r>
          </w:p>
        </w:tc>
        <w:tc>
          <w:tcPr>
            <w:tcW w:w="405" w:type="pct"/>
            <w:tcBorders>
              <w:top w:val="nil"/>
              <w:left w:val="nil"/>
              <w:bottom w:val="single" w:sz="8" w:space="0" w:color="auto"/>
              <w:right w:val="single" w:sz="8" w:space="0" w:color="auto"/>
            </w:tcBorders>
            <w:shd w:val="clear" w:color="auto" w:fill="auto"/>
          </w:tcPr>
          <w:p w14:paraId="0F85A5BA" w14:textId="36F75B43" w:rsidR="00B937C8" w:rsidRPr="009E4337" w:rsidRDefault="00B937C8" w:rsidP="00B937C8">
            <w:pPr>
              <w:jc w:val="center"/>
              <w:rPr>
                <w:sz w:val="22"/>
                <w:szCs w:val="22"/>
              </w:rPr>
            </w:pPr>
            <w:r w:rsidRPr="00E90491">
              <w:rPr>
                <w:sz w:val="22"/>
                <w:szCs w:val="22"/>
              </w:rPr>
              <w:t>0,383</w:t>
            </w:r>
          </w:p>
        </w:tc>
        <w:tc>
          <w:tcPr>
            <w:tcW w:w="405" w:type="pct"/>
            <w:tcBorders>
              <w:top w:val="nil"/>
              <w:left w:val="nil"/>
              <w:bottom w:val="single" w:sz="8" w:space="0" w:color="auto"/>
              <w:right w:val="single" w:sz="8" w:space="0" w:color="auto"/>
            </w:tcBorders>
            <w:shd w:val="clear" w:color="auto" w:fill="auto"/>
          </w:tcPr>
          <w:p w14:paraId="15337AAF" w14:textId="5D6B2BB3" w:rsidR="00B937C8" w:rsidRPr="009E4337" w:rsidRDefault="00B937C8" w:rsidP="00B937C8">
            <w:pPr>
              <w:jc w:val="center"/>
              <w:rPr>
                <w:sz w:val="22"/>
                <w:szCs w:val="22"/>
              </w:rPr>
            </w:pPr>
            <w:r w:rsidRPr="00E90491">
              <w:rPr>
                <w:sz w:val="22"/>
                <w:szCs w:val="22"/>
              </w:rPr>
              <w:t>0,383</w:t>
            </w:r>
          </w:p>
        </w:tc>
        <w:tc>
          <w:tcPr>
            <w:tcW w:w="505" w:type="pct"/>
            <w:tcBorders>
              <w:top w:val="nil"/>
              <w:left w:val="nil"/>
              <w:bottom w:val="single" w:sz="8" w:space="0" w:color="auto"/>
              <w:right w:val="single" w:sz="8" w:space="0" w:color="auto"/>
            </w:tcBorders>
            <w:shd w:val="clear" w:color="auto" w:fill="auto"/>
            <w:noWrap/>
          </w:tcPr>
          <w:p w14:paraId="72F64232" w14:textId="33A461D0" w:rsidR="00B937C8" w:rsidRPr="009E4337" w:rsidRDefault="00B937C8" w:rsidP="00B937C8">
            <w:pPr>
              <w:jc w:val="center"/>
              <w:rPr>
                <w:sz w:val="22"/>
                <w:szCs w:val="22"/>
              </w:rPr>
            </w:pPr>
            <w:r w:rsidRPr="00E90491">
              <w:rPr>
                <w:sz w:val="22"/>
                <w:szCs w:val="22"/>
              </w:rPr>
              <w:t>0,383</w:t>
            </w:r>
          </w:p>
        </w:tc>
        <w:tc>
          <w:tcPr>
            <w:tcW w:w="405" w:type="pct"/>
            <w:tcBorders>
              <w:top w:val="nil"/>
              <w:left w:val="nil"/>
              <w:bottom w:val="single" w:sz="8" w:space="0" w:color="auto"/>
              <w:right w:val="single" w:sz="8" w:space="0" w:color="auto"/>
            </w:tcBorders>
            <w:shd w:val="clear" w:color="auto" w:fill="auto"/>
          </w:tcPr>
          <w:p w14:paraId="6C5661F6" w14:textId="768C3846" w:rsidR="00B937C8" w:rsidRPr="009E4337" w:rsidRDefault="00B937C8" w:rsidP="00B937C8">
            <w:pPr>
              <w:jc w:val="center"/>
              <w:rPr>
                <w:sz w:val="22"/>
                <w:szCs w:val="22"/>
              </w:rPr>
            </w:pPr>
            <w:r w:rsidRPr="00E90491">
              <w:rPr>
                <w:sz w:val="22"/>
                <w:szCs w:val="22"/>
              </w:rPr>
              <w:t>0,383</w:t>
            </w:r>
          </w:p>
        </w:tc>
        <w:tc>
          <w:tcPr>
            <w:tcW w:w="405" w:type="pct"/>
            <w:tcBorders>
              <w:top w:val="nil"/>
              <w:left w:val="nil"/>
              <w:bottom w:val="single" w:sz="8" w:space="0" w:color="auto"/>
              <w:right w:val="single" w:sz="8" w:space="0" w:color="auto"/>
            </w:tcBorders>
            <w:shd w:val="clear" w:color="auto" w:fill="auto"/>
          </w:tcPr>
          <w:p w14:paraId="48F9067D" w14:textId="4E58A789" w:rsidR="00B937C8" w:rsidRPr="009E4337" w:rsidRDefault="00B937C8" w:rsidP="00B937C8">
            <w:pPr>
              <w:jc w:val="center"/>
              <w:rPr>
                <w:sz w:val="22"/>
                <w:szCs w:val="22"/>
              </w:rPr>
            </w:pPr>
            <w:r w:rsidRPr="00E90491">
              <w:rPr>
                <w:sz w:val="22"/>
                <w:szCs w:val="22"/>
              </w:rPr>
              <w:t>0,383</w:t>
            </w:r>
          </w:p>
        </w:tc>
        <w:tc>
          <w:tcPr>
            <w:tcW w:w="405" w:type="pct"/>
            <w:tcBorders>
              <w:top w:val="nil"/>
              <w:left w:val="nil"/>
              <w:bottom w:val="single" w:sz="8" w:space="0" w:color="auto"/>
              <w:right w:val="single" w:sz="8" w:space="0" w:color="auto"/>
            </w:tcBorders>
            <w:shd w:val="clear" w:color="auto" w:fill="auto"/>
          </w:tcPr>
          <w:p w14:paraId="366B1682" w14:textId="530984D3" w:rsidR="00B937C8" w:rsidRPr="009E4337" w:rsidRDefault="00B937C8" w:rsidP="00B937C8">
            <w:pPr>
              <w:jc w:val="center"/>
              <w:rPr>
                <w:sz w:val="22"/>
                <w:szCs w:val="22"/>
              </w:rPr>
            </w:pPr>
            <w:r w:rsidRPr="00E90491">
              <w:rPr>
                <w:sz w:val="22"/>
                <w:szCs w:val="22"/>
              </w:rPr>
              <w:t>0,383</w:t>
            </w:r>
          </w:p>
        </w:tc>
        <w:tc>
          <w:tcPr>
            <w:tcW w:w="403" w:type="pct"/>
            <w:tcBorders>
              <w:top w:val="nil"/>
              <w:left w:val="nil"/>
              <w:bottom w:val="single" w:sz="8" w:space="0" w:color="auto"/>
              <w:right w:val="single" w:sz="8" w:space="0" w:color="auto"/>
            </w:tcBorders>
            <w:shd w:val="clear" w:color="auto" w:fill="auto"/>
          </w:tcPr>
          <w:p w14:paraId="147AC773" w14:textId="28793DE1" w:rsidR="00B937C8" w:rsidRPr="009E4337" w:rsidRDefault="00B937C8" w:rsidP="00B937C8">
            <w:pPr>
              <w:jc w:val="center"/>
              <w:rPr>
                <w:sz w:val="22"/>
                <w:szCs w:val="22"/>
              </w:rPr>
            </w:pPr>
            <w:r w:rsidRPr="00E90491">
              <w:rPr>
                <w:sz w:val="22"/>
                <w:szCs w:val="22"/>
              </w:rPr>
              <w:t>0,383</w:t>
            </w:r>
          </w:p>
        </w:tc>
      </w:tr>
      <w:tr w:rsidR="00B937C8" w:rsidRPr="009E4337" w14:paraId="01E1F583" w14:textId="77777777" w:rsidTr="00AD1552">
        <w:trPr>
          <w:cantSplit/>
        </w:trPr>
        <w:tc>
          <w:tcPr>
            <w:tcW w:w="254" w:type="pct"/>
            <w:tcBorders>
              <w:top w:val="single" w:sz="4" w:space="0" w:color="auto"/>
              <w:bottom w:val="single" w:sz="4" w:space="0" w:color="auto"/>
              <w:right w:val="single" w:sz="4" w:space="0" w:color="auto"/>
            </w:tcBorders>
            <w:shd w:val="clear" w:color="auto" w:fill="auto"/>
            <w:vAlign w:val="center"/>
          </w:tcPr>
          <w:p w14:paraId="6C7D54BB" w14:textId="549465E0" w:rsidR="00B937C8" w:rsidRPr="00993156" w:rsidRDefault="00B937C8" w:rsidP="00B937C8">
            <w:pPr>
              <w:pStyle w:val="aa"/>
              <w:jc w:val="center"/>
              <w:rPr>
                <w:sz w:val="22"/>
                <w:szCs w:val="22"/>
              </w:rPr>
            </w:pPr>
            <w:r w:rsidRPr="00993156">
              <w:rPr>
                <w:sz w:val="22"/>
                <w:szCs w:val="22"/>
              </w:rPr>
              <w:t>2</w:t>
            </w:r>
          </w:p>
        </w:tc>
        <w:tc>
          <w:tcPr>
            <w:tcW w:w="1408" w:type="pct"/>
            <w:tcBorders>
              <w:top w:val="single" w:sz="4" w:space="0" w:color="auto"/>
              <w:left w:val="single" w:sz="4" w:space="0" w:color="auto"/>
              <w:bottom w:val="single" w:sz="4" w:space="0" w:color="auto"/>
              <w:right w:val="single" w:sz="4" w:space="0" w:color="auto"/>
            </w:tcBorders>
            <w:shd w:val="clear" w:color="auto" w:fill="auto"/>
            <w:vAlign w:val="bottom"/>
          </w:tcPr>
          <w:p w14:paraId="1F28820C" w14:textId="5C152090" w:rsidR="00B937C8" w:rsidRPr="00993156" w:rsidRDefault="00B937C8" w:rsidP="00B937C8">
            <w:pPr>
              <w:jc w:val="center"/>
              <w:rPr>
                <w:color w:val="000000"/>
                <w:sz w:val="22"/>
                <w:szCs w:val="22"/>
              </w:rPr>
            </w:pPr>
            <w:r w:rsidRPr="00993156">
              <w:rPr>
                <w:color w:val="000000"/>
                <w:sz w:val="22"/>
                <w:szCs w:val="22"/>
              </w:rPr>
              <w:t>Котельная «Стройдвор» (с. Дунаево)</w:t>
            </w:r>
          </w:p>
        </w:tc>
        <w:tc>
          <w:tcPr>
            <w:tcW w:w="405" w:type="pct"/>
            <w:tcBorders>
              <w:top w:val="nil"/>
              <w:left w:val="nil"/>
              <w:bottom w:val="single" w:sz="8" w:space="0" w:color="auto"/>
              <w:right w:val="single" w:sz="8" w:space="0" w:color="auto"/>
            </w:tcBorders>
            <w:shd w:val="clear" w:color="auto" w:fill="auto"/>
          </w:tcPr>
          <w:p w14:paraId="7011C06D" w14:textId="318F0B28" w:rsidR="00B937C8" w:rsidRPr="00E90491" w:rsidRDefault="00B937C8" w:rsidP="00B937C8">
            <w:pPr>
              <w:jc w:val="center"/>
              <w:rPr>
                <w:sz w:val="22"/>
                <w:szCs w:val="22"/>
              </w:rPr>
            </w:pPr>
            <w:r w:rsidRPr="00E90491">
              <w:rPr>
                <w:sz w:val="22"/>
                <w:szCs w:val="22"/>
              </w:rPr>
              <w:t>0,839</w:t>
            </w:r>
          </w:p>
        </w:tc>
        <w:tc>
          <w:tcPr>
            <w:tcW w:w="405" w:type="pct"/>
            <w:tcBorders>
              <w:top w:val="nil"/>
              <w:left w:val="nil"/>
              <w:bottom w:val="single" w:sz="8" w:space="0" w:color="auto"/>
              <w:right w:val="single" w:sz="8" w:space="0" w:color="auto"/>
            </w:tcBorders>
            <w:shd w:val="clear" w:color="auto" w:fill="auto"/>
          </w:tcPr>
          <w:p w14:paraId="74100D08" w14:textId="01BC333E" w:rsidR="00B937C8" w:rsidRPr="00E90491" w:rsidRDefault="00B937C8" w:rsidP="00B937C8">
            <w:pPr>
              <w:jc w:val="center"/>
              <w:rPr>
                <w:sz w:val="22"/>
                <w:szCs w:val="22"/>
              </w:rPr>
            </w:pPr>
            <w:r w:rsidRPr="00E90491">
              <w:rPr>
                <w:sz w:val="22"/>
                <w:szCs w:val="22"/>
              </w:rPr>
              <w:t>0,839</w:t>
            </w:r>
          </w:p>
        </w:tc>
        <w:tc>
          <w:tcPr>
            <w:tcW w:w="405" w:type="pct"/>
            <w:tcBorders>
              <w:top w:val="nil"/>
              <w:left w:val="nil"/>
              <w:bottom w:val="single" w:sz="8" w:space="0" w:color="auto"/>
              <w:right w:val="single" w:sz="8" w:space="0" w:color="auto"/>
            </w:tcBorders>
            <w:shd w:val="clear" w:color="auto" w:fill="auto"/>
          </w:tcPr>
          <w:p w14:paraId="26D0DA6D" w14:textId="73784A11" w:rsidR="00B937C8" w:rsidRPr="009E4337" w:rsidRDefault="00B937C8" w:rsidP="00B937C8">
            <w:pPr>
              <w:jc w:val="center"/>
              <w:rPr>
                <w:sz w:val="22"/>
                <w:szCs w:val="22"/>
              </w:rPr>
            </w:pPr>
            <w:r w:rsidRPr="00E90491">
              <w:rPr>
                <w:sz w:val="22"/>
                <w:szCs w:val="22"/>
              </w:rPr>
              <w:t>0,839</w:t>
            </w:r>
          </w:p>
        </w:tc>
        <w:tc>
          <w:tcPr>
            <w:tcW w:w="505" w:type="pct"/>
            <w:tcBorders>
              <w:top w:val="nil"/>
              <w:left w:val="nil"/>
              <w:bottom w:val="single" w:sz="8" w:space="0" w:color="auto"/>
              <w:right w:val="single" w:sz="8" w:space="0" w:color="auto"/>
            </w:tcBorders>
            <w:shd w:val="clear" w:color="auto" w:fill="auto"/>
            <w:noWrap/>
          </w:tcPr>
          <w:p w14:paraId="35585E71" w14:textId="444933DE" w:rsidR="00B937C8" w:rsidRPr="009E4337" w:rsidRDefault="00B937C8" w:rsidP="00B937C8">
            <w:pPr>
              <w:jc w:val="center"/>
              <w:rPr>
                <w:sz w:val="22"/>
                <w:szCs w:val="22"/>
              </w:rPr>
            </w:pPr>
            <w:r w:rsidRPr="00E90491">
              <w:rPr>
                <w:sz w:val="22"/>
                <w:szCs w:val="22"/>
              </w:rPr>
              <w:t>0,839</w:t>
            </w:r>
          </w:p>
        </w:tc>
        <w:tc>
          <w:tcPr>
            <w:tcW w:w="405" w:type="pct"/>
            <w:tcBorders>
              <w:top w:val="nil"/>
              <w:left w:val="nil"/>
              <w:bottom w:val="single" w:sz="8" w:space="0" w:color="auto"/>
              <w:right w:val="single" w:sz="8" w:space="0" w:color="auto"/>
            </w:tcBorders>
            <w:shd w:val="clear" w:color="auto" w:fill="auto"/>
          </w:tcPr>
          <w:p w14:paraId="1A2BDC89" w14:textId="7C57C033" w:rsidR="00B937C8" w:rsidRPr="009E4337" w:rsidRDefault="00B937C8" w:rsidP="00B937C8">
            <w:pPr>
              <w:jc w:val="center"/>
              <w:rPr>
                <w:sz w:val="22"/>
                <w:szCs w:val="22"/>
              </w:rPr>
            </w:pPr>
            <w:r w:rsidRPr="00E90491">
              <w:rPr>
                <w:sz w:val="22"/>
                <w:szCs w:val="22"/>
              </w:rPr>
              <w:t>0,839</w:t>
            </w:r>
          </w:p>
        </w:tc>
        <w:tc>
          <w:tcPr>
            <w:tcW w:w="405" w:type="pct"/>
            <w:tcBorders>
              <w:top w:val="nil"/>
              <w:left w:val="nil"/>
              <w:bottom w:val="single" w:sz="8" w:space="0" w:color="auto"/>
              <w:right w:val="single" w:sz="8" w:space="0" w:color="auto"/>
            </w:tcBorders>
            <w:shd w:val="clear" w:color="auto" w:fill="auto"/>
          </w:tcPr>
          <w:p w14:paraId="1FB83230" w14:textId="3A200484" w:rsidR="00B937C8" w:rsidRPr="009E4337" w:rsidRDefault="00B937C8" w:rsidP="00B937C8">
            <w:pPr>
              <w:jc w:val="center"/>
              <w:rPr>
                <w:sz w:val="22"/>
                <w:szCs w:val="22"/>
              </w:rPr>
            </w:pPr>
            <w:r w:rsidRPr="00E90491">
              <w:rPr>
                <w:sz w:val="22"/>
                <w:szCs w:val="22"/>
              </w:rPr>
              <w:t>0,839</w:t>
            </w:r>
          </w:p>
        </w:tc>
        <w:tc>
          <w:tcPr>
            <w:tcW w:w="405" w:type="pct"/>
            <w:tcBorders>
              <w:top w:val="nil"/>
              <w:left w:val="nil"/>
              <w:bottom w:val="single" w:sz="8" w:space="0" w:color="auto"/>
              <w:right w:val="single" w:sz="8" w:space="0" w:color="auto"/>
            </w:tcBorders>
            <w:shd w:val="clear" w:color="auto" w:fill="auto"/>
          </w:tcPr>
          <w:p w14:paraId="786A1AAD" w14:textId="2F396214" w:rsidR="00B937C8" w:rsidRPr="009E4337" w:rsidRDefault="00B937C8" w:rsidP="00B937C8">
            <w:pPr>
              <w:jc w:val="center"/>
              <w:rPr>
                <w:sz w:val="22"/>
                <w:szCs w:val="22"/>
              </w:rPr>
            </w:pPr>
            <w:r w:rsidRPr="00E90491">
              <w:rPr>
                <w:sz w:val="22"/>
                <w:szCs w:val="22"/>
              </w:rPr>
              <w:t>0,839</w:t>
            </w:r>
          </w:p>
        </w:tc>
        <w:tc>
          <w:tcPr>
            <w:tcW w:w="403" w:type="pct"/>
            <w:tcBorders>
              <w:top w:val="nil"/>
              <w:left w:val="nil"/>
              <w:bottom w:val="single" w:sz="8" w:space="0" w:color="auto"/>
              <w:right w:val="single" w:sz="8" w:space="0" w:color="auto"/>
            </w:tcBorders>
            <w:shd w:val="clear" w:color="auto" w:fill="auto"/>
          </w:tcPr>
          <w:p w14:paraId="198E4461" w14:textId="4E47A346" w:rsidR="00B937C8" w:rsidRPr="009E4337" w:rsidRDefault="00B937C8" w:rsidP="00B937C8">
            <w:pPr>
              <w:jc w:val="center"/>
              <w:rPr>
                <w:sz w:val="22"/>
                <w:szCs w:val="22"/>
              </w:rPr>
            </w:pPr>
            <w:r w:rsidRPr="00E90491">
              <w:rPr>
                <w:sz w:val="22"/>
                <w:szCs w:val="22"/>
              </w:rPr>
              <w:t>0,839</w:t>
            </w:r>
          </w:p>
        </w:tc>
      </w:tr>
      <w:tr w:rsidR="00B937C8" w:rsidRPr="009E4337" w14:paraId="14E40C77" w14:textId="77777777" w:rsidTr="00AD1552">
        <w:trPr>
          <w:cantSplit/>
        </w:trPr>
        <w:tc>
          <w:tcPr>
            <w:tcW w:w="254" w:type="pct"/>
            <w:tcBorders>
              <w:top w:val="single" w:sz="4" w:space="0" w:color="auto"/>
              <w:bottom w:val="single" w:sz="4" w:space="0" w:color="auto"/>
              <w:right w:val="single" w:sz="4" w:space="0" w:color="auto"/>
            </w:tcBorders>
            <w:shd w:val="clear" w:color="auto" w:fill="auto"/>
            <w:vAlign w:val="center"/>
          </w:tcPr>
          <w:p w14:paraId="625C1C00" w14:textId="0BBEE4EF" w:rsidR="00B937C8" w:rsidRPr="00993156" w:rsidRDefault="00B937C8" w:rsidP="00B937C8">
            <w:pPr>
              <w:pStyle w:val="aa"/>
              <w:jc w:val="center"/>
              <w:rPr>
                <w:sz w:val="22"/>
                <w:szCs w:val="22"/>
              </w:rPr>
            </w:pPr>
            <w:r w:rsidRPr="00993156">
              <w:rPr>
                <w:sz w:val="22"/>
                <w:szCs w:val="22"/>
              </w:rPr>
              <w:t>3</w:t>
            </w:r>
          </w:p>
        </w:tc>
        <w:tc>
          <w:tcPr>
            <w:tcW w:w="1408" w:type="pct"/>
            <w:tcBorders>
              <w:top w:val="single" w:sz="4" w:space="0" w:color="auto"/>
              <w:left w:val="single" w:sz="4" w:space="0" w:color="auto"/>
              <w:bottom w:val="single" w:sz="4" w:space="0" w:color="auto"/>
              <w:right w:val="single" w:sz="4" w:space="0" w:color="auto"/>
            </w:tcBorders>
            <w:shd w:val="clear" w:color="auto" w:fill="auto"/>
            <w:vAlign w:val="bottom"/>
          </w:tcPr>
          <w:p w14:paraId="02AB1042" w14:textId="3561650A" w:rsidR="00B937C8" w:rsidRPr="00993156" w:rsidRDefault="00B937C8" w:rsidP="00B937C8">
            <w:pPr>
              <w:jc w:val="center"/>
              <w:rPr>
                <w:color w:val="000000"/>
                <w:sz w:val="22"/>
                <w:szCs w:val="22"/>
              </w:rPr>
            </w:pPr>
            <w:r w:rsidRPr="00993156">
              <w:rPr>
                <w:color w:val="000000"/>
                <w:sz w:val="22"/>
                <w:szCs w:val="22"/>
              </w:rPr>
              <w:t>Котельная «ДКПС» (с. Дунаево)</w:t>
            </w:r>
          </w:p>
        </w:tc>
        <w:tc>
          <w:tcPr>
            <w:tcW w:w="405" w:type="pct"/>
            <w:tcBorders>
              <w:top w:val="nil"/>
              <w:left w:val="nil"/>
              <w:bottom w:val="single" w:sz="8" w:space="0" w:color="auto"/>
              <w:right w:val="single" w:sz="8" w:space="0" w:color="auto"/>
            </w:tcBorders>
            <w:shd w:val="clear" w:color="auto" w:fill="auto"/>
          </w:tcPr>
          <w:p w14:paraId="779B68CC" w14:textId="746DFDA8" w:rsidR="00B937C8" w:rsidRPr="00E90491" w:rsidRDefault="00B937C8" w:rsidP="00B937C8">
            <w:pPr>
              <w:jc w:val="center"/>
              <w:rPr>
                <w:sz w:val="22"/>
                <w:szCs w:val="22"/>
              </w:rPr>
            </w:pPr>
            <w:r w:rsidRPr="00E90491">
              <w:rPr>
                <w:sz w:val="22"/>
                <w:szCs w:val="22"/>
              </w:rPr>
              <w:t>1,573</w:t>
            </w:r>
          </w:p>
        </w:tc>
        <w:tc>
          <w:tcPr>
            <w:tcW w:w="405" w:type="pct"/>
            <w:tcBorders>
              <w:top w:val="nil"/>
              <w:left w:val="nil"/>
              <w:bottom w:val="single" w:sz="8" w:space="0" w:color="auto"/>
              <w:right w:val="single" w:sz="8" w:space="0" w:color="auto"/>
            </w:tcBorders>
            <w:shd w:val="clear" w:color="auto" w:fill="auto"/>
          </w:tcPr>
          <w:p w14:paraId="20105C7D" w14:textId="11FAF93D" w:rsidR="00B937C8" w:rsidRPr="00E90491" w:rsidRDefault="00B937C8" w:rsidP="00B937C8">
            <w:pPr>
              <w:jc w:val="center"/>
              <w:rPr>
                <w:sz w:val="22"/>
                <w:szCs w:val="22"/>
              </w:rPr>
            </w:pPr>
            <w:r w:rsidRPr="00E90491">
              <w:rPr>
                <w:sz w:val="22"/>
                <w:szCs w:val="22"/>
              </w:rPr>
              <w:t>1,573</w:t>
            </w:r>
          </w:p>
        </w:tc>
        <w:tc>
          <w:tcPr>
            <w:tcW w:w="405" w:type="pct"/>
            <w:tcBorders>
              <w:top w:val="nil"/>
              <w:left w:val="nil"/>
              <w:bottom w:val="single" w:sz="8" w:space="0" w:color="auto"/>
              <w:right w:val="single" w:sz="8" w:space="0" w:color="auto"/>
            </w:tcBorders>
            <w:shd w:val="clear" w:color="auto" w:fill="auto"/>
          </w:tcPr>
          <w:p w14:paraId="2EB8F410" w14:textId="68BE586C" w:rsidR="00B937C8" w:rsidRPr="009E4337" w:rsidRDefault="00B937C8" w:rsidP="00B937C8">
            <w:pPr>
              <w:jc w:val="center"/>
              <w:rPr>
                <w:sz w:val="22"/>
                <w:szCs w:val="22"/>
              </w:rPr>
            </w:pPr>
            <w:r w:rsidRPr="00E90491">
              <w:rPr>
                <w:sz w:val="22"/>
                <w:szCs w:val="22"/>
              </w:rPr>
              <w:t>1,573</w:t>
            </w:r>
          </w:p>
        </w:tc>
        <w:tc>
          <w:tcPr>
            <w:tcW w:w="505" w:type="pct"/>
            <w:tcBorders>
              <w:top w:val="nil"/>
              <w:left w:val="nil"/>
              <w:bottom w:val="single" w:sz="8" w:space="0" w:color="auto"/>
              <w:right w:val="single" w:sz="8" w:space="0" w:color="auto"/>
            </w:tcBorders>
            <w:shd w:val="clear" w:color="auto" w:fill="auto"/>
            <w:noWrap/>
          </w:tcPr>
          <w:p w14:paraId="0877DCB0" w14:textId="4757942E" w:rsidR="00B937C8" w:rsidRPr="009E4337" w:rsidRDefault="00B937C8" w:rsidP="00B937C8">
            <w:pPr>
              <w:jc w:val="center"/>
              <w:rPr>
                <w:sz w:val="22"/>
                <w:szCs w:val="22"/>
              </w:rPr>
            </w:pPr>
            <w:r w:rsidRPr="00E90491">
              <w:rPr>
                <w:sz w:val="22"/>
                <w:szCs w:val="22"/>
              </w:rPr>
              <w:t>1,573</w:t>
            </w:r>
          </w:p>
        </w:tc>
        <w:tc>
          <w:tcPr>
            <w:tcW w:w="405" w:type="pct"/>
            <w:tcBorders>
              <w:top w:val="nil"/>
              <w:left w:val="nil"/>
              <w:bottom w:val="single" w:sz="8" w:space="0" w:color="auto"/>
              <w:right w:val="single" w:sz="8" w:space="0" w:color="auto"/>
            </w:tcBorders>
            <w:shd w:val="clear" w:color="auto" w:fill="auto"/>
          </w:tcPr>
          <w:p w14:paraId="7959FB5D" w14:textId="4D755E96" w:rsidR="00B937C8" w:rsidRPr="009E4337" w:rsidRDefault="00B937C8" w:rsidP="00B937C8">
            <w:pPr>
              <w:jc w:val="center"/>
              <w:rPr>
                <w:sz w:val="22"/>
                <w:szCs w:val="22"/>
              </w:rPr>
            </w:pPr>
            <w:r w:rsidRPr="00E90491">
              <w:rPr>
                <w:sz w:val="22"/>
                <w:szCs w:val="22"/>
              </w:rPr>
              <w:t>1,573</w:t>
            </w:r>
          </w:p>
        </w:tc>
        <w:tc>
          <w:tcPr>
            <w:tcW w:w="405" w:type="pct"/>
            <w:tcBorders>
              <w:top w:val="nil"/>
              <w:left w:val="nil"/>
              <w:bottom w:val="single" w:sz="8" w:space="0" w:color="auto"/>
              <w:right w:val="single" w:sz="8" w:space="0" w:color="auto"/>
            </w:tcBorders>
            <w:shd w:val="clear" w:color="auto" w:fill="auto"/>
          </w:tcPr>
          <w:p w14:paraId="0C0D1E2B" w14:textId="795A1C4F" w:rsidR="00B937C8" w:rsidRPr="009E4337" w:rsidRDefault="00B937C8" w:rsidP="00B937C8">
            <w:pPr>
              <w:jc w:val="center"/>
              <w:rPr>
                <w:sz w:val="22"/>
                <w:szCs w:val="22"/>
              </w:rPr>
            </w:pPr>
            <w:r w:rsidRPr="00E90491">
              <w:rPr>
                <w:sz w:val="22"/>
                <w:szCs w:val="22"/>
              </w:rPr>
              <w:t>1,573</w:t>
            </w:r>
          </w:p>
        </w:tc>
        <w:tc>
          <w:tcPr>
            <w:tcW w:w="405" w:type="pct"/>
            <w:tcBorders>
              <w:top w:val="nil"/>
              <w:left w:val="nil"/>
              <w:bottom w:val="single" w:sz="8" w:space="0" w:color="auto"/>
              <w:right w:val="single" w:sz="8" w:space="0" w:color="auto"/>
            </w:tcBorders>
            <w:shd w:val="clear" w:color="auto" w:fill="auto"/>
          </w:tcPr>
          <w:p w14:paraId="6E4B0301" w14:textId="4774616C" w:rsidR="00B937C8" w:rsidRPr="009E4337" w:rsidRDefault="00B937C8" w:rsidP="00B937C8">
            <w:pPr>
              <w:jc w:val="center"/>
              <w:rPr>
                <w:sz w:val="22"/>
                <w:szCs w:val="22"/>
              </w:rPr>
            </w:pPr>
            <w:r w:rsidRPr="00E90491">
              <w:rPr>
                <w:sz w:val="22"/>
                <w:szCs w:val="22"/>
              </w:rPr>
              <w:t>1,573</w:t>
            </w:r>
          </w:p>
        </w:tc>
        <w:tc>
          <w:tcPr>
            <w:tcW w:w="403" w:type="pct"/>
            <w:tcBorders>
              <w:top w:val="nil"/>
              <w:left w:val="nil"/>
              <w:bottom w:val="single" w:sz="8" w:space="0" w:color="auto"/>
              <w:right w:val="single" w:sz="8" w:space="0" w:color="auto"/>
            </w:tcBorders>
            <w:shd w:val="clear" w:color="auto" w:fill="auto"/>
          </w:tcPr>
          <w:p w14:paraId="4EBF1DB8" w14:textId="2D4F99A9" w:rsidR="00B937C8" w:rsidRPr="009E4337" w:rsidRDefault="00B937C8" w:rsidP="00B937C8">
            <w:pPr>
              <w:jc w:val="center"/>
              <w:rPr>
                <w:sz w:val="22"/>
                <w:szCs w:val="22"/>
              </w:rPr>
            </w:pPr>
            <w:r w:rsidRPr="00E90491">
              <w:rPr>
                <w:sz w:val="22"/>
                <w:szCs w:val="22"/>
              </w:rPr>
              <w:t>1,573</w:t>
            </w:r>
          </w:p>
        </w:tc>
      </w:tr>
      <w:bookmarkEnd w:id="298"/>
      <w:bookmarkEnd w:id="299"/>
    </w:tbl>
    <w:p w14:paraId="795ACE89" w14:textId="77777777" w:rsidR="00B32EA5" w:rsidRPr="009E4337" w:rsidRDefault="00B32EA5" w:rsidP="0006129B"/>
    <w:p w14:paraId="384B929D" w14:textId="77777777" w:rsidR="00866DD0" w:rsidRPr="009E4337" w:rsidRDefault="00866DD0" w:rsidP="0006129B">
      <w:pPr>
        <w:pStyle w:val="Affa"/>
      </w:pPr>
      <w:r w:rsidRPr="009E4337">
        <w:t>Прогноз приростов объемов потребления теплоносителя рассмотрен в Главе 6 Обосновывающих материалов.</w:t>
      </w:r>
    </w:p>
    <w:p w14:paraId="46445A04" w14:textId="77777777" w:rsidR="00027782" w:rsidRPr="009E4337" w:rsidRDefault="00F8193E" w:rsidP="0006129B">
      <w:pPr>
        <w:pStyle w:val="21"/>
        <w:spacing w:line="240" w:lineRule="auto"/>
      </w:pPr>
      <w:bookmarkStart w:id="300" w:name="_Toc158278705"/>
      <w:bookmarkStart w:id="301" w:name="_Toc183331814"/>
      <w:r w:rsidRPr="009E4337">
        <w:t>2.5</w:t>
      </w:r>
      <w:r w:rsidR="00027782" w:rsidRPr="009E4337">
        <w:t xml:space="preserve"> </w:t>
      </w:r>
      <w:r w:rsidRPr="009E4337">
        <w:t>П</w:t>
      </w:r>
      <w:r w:rsidR="00274C31" w:rsidRPr="009E4337">
        <w:t>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bookmarkEnd w:id="300"/>
      <w:bookmarkEnd w:id="301"/>
    </w:p>
    <w:p w14:paraId="473E2225" w14:textId="77777777" w:rsidR="00E15079" w:rsidRPr="009E4337" w:rsidRDefault="00E15079" w:rsidP="00FE0E1B">
      <w:pPr>
        <w:pStyle w:val="Affa"/>
      </w:pPr>
      <w:r w:rsidRPr="009E4337">
        <w:t xml:space="preserve">Для отопления и горячего водоснабжения индивидуальных домов </w:t>
      </w:r>
      <w:r w:rsidR="00725906" w:rsidRPr="009E4337">
        <w:t xml:space="preserve">рекомендуется </w:t>
      </w:r>
      <w:r w:rsidRPr="009E4337">
        <w:t xml:space="preserve">применение индивидуальных двухконтурных котлов, работающих на </w:t>
      </w:r>
      <w:r w:rsidR="00092887" w:rsidRPr="009E4337">
        <w:t>газовом и твердом</w:t>
      </w:r>
      <w:r w:rsidRPr="009E4337">
        <w:t xml:space="preserve"> топливе. Выбор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w:t>
      </w:r>
      <w:r w:rsidR="00134975" w:rsidRPr="009E4337">
        <w:t>итальные вложения по их прокладке.</w:t>
      </w:r>
    </w:p>
    <w:p w14:paraId="35B0C55A" w14:textId="77777777" w:rsidR="00E15079" w:rsidRPr="009E4337" w:rsidRDefault="00E15079" w:rsidP="00FE0E1B">
      <w:pPr>
        <w:pStyle w:val="Affa"/>
      </w:pPr>
      <w:r w:rsidRPr="009E4337">
        <w:t xml:space="preserve">Для теплоснабжения </w:t>
      </w:r>
      <w:r w:rsidR="00092887" w:rsidRPr="009E4337">
        <w:t>зданий (группы зданий)</w:t>
      </w:r>
      <w:r w:rsidRPr="009E4337">
        <w:t xml:space="preserve"> с небольшим теплопотреблением и промышленных объектов рекомендуется использо</w:t>
      </w:r>
      <w:r w:rsidR="00134975" w:rsidRPr="009E4337">
        <w:t>вать автономные источники тепла,</w:t>
      </w:r>
      <w:r w:rsidRPr="009E4337">
        <w:t xml:space="preserve"> отдельностоящие и пристроенные </w:t>
      </w:r>
      <w:r w:rsidR="005B0C8D" w:rsidRPr="009E4337">
        <w:t>блочно-модульные котельные малой мощности</w:t>
      </w:r>
      <w:r w:rsidRPr="009E4337">
        <w:t>.</w:t>
      </w:r>
    </w:p>
    <w:p w14:paraId="598FD45A" w14:textId="77777777" w:rsidR="00027782" w:rsidRPr="009E4337" w:rsidRDefault="00F8193E" w:rsidP="0006129B">
      <w:pPr>
        <w:pStyle w:val="21"/>
        <w:spacing w:line="240" w:lineRule="auto"/>
      </w:pPr>
      <w:bookmarkStart w:id="302" w:name="_Toc158278706"/>
      <w:bookmarkStart w:id="303" w:name="_Toc183331815"/>
      <w:r w:rsidRPr="009E4337">
        <w:t>2.6</w:t>
      </w:r>
      <w:r w:rsidR="00027782" w:rsidRPr="009E4337">
        <w:t xml:space="preserve"> </w:t>
      </w:r>
      <w:r w:rsidRPr="009E4337">
        <w:t>П</w:t>
      </w:r>
      <w:r w:rsidR="00274C31" w:rsidRPr="009E4337">
        <w:t>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302"/>
      <w:bookmarkEnd w:id="303"/>
    </w:p>
    <w:p w14:paraId="7DD2658C" w14:textId="77777777" w:rsidR="00E15079" w:rsidRPr="009E4337" w:rsidRDefault="00E15079" w:rsidP="0006129B">
      <w:pPr>
        <w:tabs>
          <w:tab w:val="left" w:pos="0"/>
        </w:tabs>
        <w:ind w:firstLine="709"/>
      </w:pPr>
      <w:bookmarkStart w:id="304" w:name="_Toc33877581"/>
      <w:r w:rsidRPr="009E4337">
        <w:t>Перспективное развитие промышленности намечается, в основном, за счет развития и реконструкции существующих предприятий.</w:t>
      </w:r>
    </w:p>
    <w:p w14:paraId="0B8E986F" w14:textId="51987AFF" w:rsidR="008769FC" w:rsidRPr="009E4337" w:rsidRDefault="00F8193E" w:rsidP="0006129B">
      <w:pPr>
        <w:pStyle w:val="21"/>
        <w:spacing w:line="240" w:lineRule="auto"/>
        <w:rPr>
          <w:rFonts w:eastAsia="Microsoft YaHei"/>
        </w:rPr>
      </w:pPr>
      <w:bookmarkStart w:id="305" w:name="_Toc158278707"/>
      <w:bookmarkStart w:id="306" w:name="_Toc183331816"/>
      <w:r w:rsidRPr="009E4337">
        <w:rPr>
          <w:rFonts w:eastAsia="Microsoft YaHei"/>
        </w:rPr>
        <w:t xml:space="preserve">2.7 </w:t>
      </w:r>
      <w:r w:rsidR="00335D61" w:rsidRPr="009E4337">
        <w:rPr>
          <w:rFonts w:eastAsia="Microsoft YaHei"/>
        </w:rPr>
        <w:t xml:space="preserve">Состав изменений, выполненных </w:t>
      </w:r>
      <w:r w:rsidR="00540956" w:rsidRPr="009E4337">
        <w:rPr>
          <w:rFonts w:eastAsia="Microsoft YaHei"/>
        </w:rPr>
        <w:t>в доработанной и (или) актуализированной схеме теплоснабжения</w:t>
      </w:r>
      <w:bookmarkEnd w:id="304"/>
      <w:bookmarkEnd w:id="305"/>
      <w:bookmarkEnd w:id="306"/>
    </w:p>
    <w:p w14:paraId="59572350" w14:textId="3A04D493" w:rsidR="008769FC" w:rsidRPr="009E4337" w:rsidRDefault="001E78EB" w:rsidP="00B71B3B">
      <w:pPr>
        <w:ind w:firstLine="567"/>
        <w:rPr>
          <w:sz w:val="23"/>
          <w:szCs w:val="23"/>
        </w:rPr>
      </w:pPr>
      <w:bookmarkStart w:id="307" w:name="_Toc464212043"/>
      <w:bookmarkStart w:id="308" w:name="_Toc1665659"/>
      <w:r w:rsidRPr="009E4337">
        <w:t xml:space="preserve">Глава переработана </w:t>
      </w:r>
      <w:r w:rsidR="00780802" w:rsidRPr="009E4337">
        <w:t>в соответствии с</w:t>
      </w:r>
      <w:r w:rsidR="00D31737" w:rsidRPr="009E4337">
        <w:t xml:space="preserve"> действующей редакцией </w:t>
      </w:r>
      <w:r w:rsidR="00C879D3" w:rsidRPr="009E4337">
        <w:t>Постановления Правительства РФ от 22.02.2012 № 154</w:t>
      </w:r>
      <w:r w:rsidR="00B95373" w:rsidRPr="009E4337">
        <w:t xml:space="preserve"> </w:t>
      </w:r>
      <w:r w:rsidR="0098168B" w:rsidRPr="009E4337">
        <w:t>«</w:t>
      </w:r>
      <w:r w:rsidR="00D31737" w:rsidRPr="009E4337">
        <w:t xml:space="preserve">О требованиях к схемам теплоснабжения, порядку их </w:t>
      </w:r>
      <w:r w:rsidR="008E4EBE" w:rsidRPr="009E4337">
        <w:t>разработки</w:t>
      </w:r>
      <w:r w:rsidR="00D31737" w:rsidRPr="009E4337">
        <w:t xml:space="preserve"> и утверждения</w:t>
      </w:r>
      <w:r w:rsidR="0098168B" w:rsidRPr="009E4337">
        <w:t>»</w:t>
      </w:r>
      <w:r w:rsidR="00D31737" w:rsidRPr="009E4337">
        <w:t xml:space="preserve"> </w:t>
      </w:r>
      <w:r w:rsidR="00C6704F" w:rsidRPr="009E4337">
        <w:t xml:space="preserve">(в редакции </w:t>
      </w:r>
      <w:r w:rsidR="007010E8" w:rsidRPr="009E4337">
        <w:t>Постановлений Правительства РФ</w:t>
      </w:r>
      <w:r w:rsidR="00D31737" w:rsidRPr="009E4337">
        <w:t xml:space="preserve"> от 07.10.2014 № 1016, от 18.03.2016 № 208, от 23.03.2016 № 229, от 12.07.2016 № 666, от 03.04.2018 № 405, от 16.03.2019 № </w:t>
      </w:r>
      <w:r w:rsidR="00127490" w:rsidRPr="009E4337">
        <w:t>276) и Методическими указаниями (</w:t>
      </w:r>
      <w:r w:rsidR="003965AF" w:rsidRPr="009E4337">
        <w:t xml:space="preserve">утв. Приказом Минэнерго России от 05.03.2019 № 212 </w:t>
      </w:r>
      <w:r w:rsidR="0098168B" w:rsidRPr="009E4337">
        <w:t>«</w:t>
      </w:r>
      <w:r w:rsidR="003965AF" w:rsidRPr="009E4337">
        <w:t>Об утверждении Методических указаний по разработке схем теплоснабжения</w:t>
      </w:r>
      <w:r w:rsidR="0098168B" w:rsidRPr="009E4337">
        <w:t>»</w:t>
      </w:r>
      <w:r w:rsidR="00127490" w:rsidRPr="009E4337">
        <w:t>)</w:t>
      </w:r>
      <w:r w:rsidR="003E78CF" w:rsidRPr="009E4337">
        <w:rPr>
          <w:sz w:val="23"/>
          <w:szCs w:val="23"/>
        </w:rPr>
        <w:t>.</w:t>
      </w:r>
    </w:p>
    <w:p w14:paraId="787A9571" w14:textId="3CF00ACD" w:rsidR="00B71B3B" w:rsidRPr="009E4337" w:rsidRDefault="00B71B3B" w:rsidP="00B71B3B">
      <w:pPr>
        <w:ind w:firstLine="567"/>
        <w:sectPr w:rsidR="00B71B3B" w:rsidRPr="009E4337" w:rsidSect="004C5CD6">
          <w:pgSz w:w="11907" w:h="16840" w:code="9"/>
          <w:pgMar w:top="1134" w:right="851" w:bottom="1134" w:left="1134" w:header="340" w:footer="585" w:gutter="0"/>
          <w:cols w:space="708"/>
          <w:docGrid w:linePitch="360"/>
        </w:sectPr>
      </w:pPr>
    </w:p>
    <w:p w14:paraId="11C3F5F5" w14:textId="77777777" w:rsidR="003A5836" w:rsidRPr="009E4337" w:rsidRDefault="003A5836" w:rsidP="0006129B">
      <w:pPr>
        <w:pStyle w:val="1"/>
      </w:pPr>
      <w:bookmarkStart w:id="309" w:name="_Toc422303794"/>
      <w:bookmarkStart w:id="310" w:name="_Toc158278708"/>
      <w:bookmarkStart w:id="311" w:name="_Toc183331817"/>
      <w:bookmarkEnd w:id="307"/>
      <w:bookmarkEnd w:id="308"/>
      <w:r w:rsidRPr="009E4337">
        <w:lastRenderedPageBreak/>
        <w:t xml:space="preserve">ГЛАВА 3 </w:t>
      </w:r>
      <w:bookmarkEnd w:id="309"/>
      <w:r w:rsidR="00274C31" w:rsidRPr="009E4337">
        <w:t xml:space="preserve">Электронная модель системы теплоснабжения </w:t>
      </w:r>
      <w:r w:rsidR="003F7AC4" w:rsidRPr="009E4337">
        <w:t>поселения</w:t>
      </w:r>
      <w:bookmarkEnd w:id="310"/>
      <w:bookmarkEnd w:id="311"/>
    </w:p>
    <w:p w14:paraId="25BF6CAE" w14:textId="3A8B17F2" w:rsidR="008E0100" w:rsidRPr="009E4337" w:rsidRDefault="008E0100" w:rsidP="008E0100">
      <w:pPr>
        <w:ind w:firstLine="567"/>
      </w:pPr>
      <w:r w:rsidRPr="009E4337">
        <w:t xml:space="preserve">Электронная модель системы теплоснабжения не разрабатывалась. В соответствии с Постановлением Правительства РФ от 22.02.2012 № 154 </w:t>
      </w:r>
      <w:r w:rsidR="0098168B" w:rsidRPr="009E4337">
        <w:t>«</w:t>
      </w:r>
      <w:r w:rsidRPr="009E4337">
        <w:t>О требованиях к схемам теплоснабжения, порядку их разработки и утверждения</w:t>
      </w:r>
      <w:r w:rsidR="0098168B" w:rsidRPr="009E4337">
        <w:t>»</w:t>
      </w:r>
      <w:r w:rsidRPr="009E4337">
        <w:t xml:space="preserve"> разработка электронной модели схемы теплоснабжения для поселений, городских округов с численностью населения менее 100 тысяч человек не является обязательной.</w:t>
      </w:r>
    </w:p>
    <w:p w14:paraId="7913A85F" w14:textId="77777777" w:rsidR="006D52D9" w:rsidRPr="009E4337" w:rsidRDefault="006D52D9" w:rsidP="006D52D9">
      <w:pPr>
        <w:pStyle w:val="Affa"/>
        <w:rPr>
          <w:lang w:eastAsia="ar-SA"/>
        </w:rPr>
      </w:pPr>
      <w:bookmarkStart w:id="312" w:name="_Hlk165978489"/>
      <w:r w:rsidRPr="009E4337">
        <w:rPr>
          <w:lang w:eastAsia="ar-SA"/>
        </w:rPr>
        <w:t>В рамках данной работы было выполнено:</w:t>
      </w:r>
    </w:p>
    <w:p w14:paraId="022F36EF" w14:textId="53948D8B" w:rsidR="006D52D9" w:rsidRPr="009E4337" w:rsidRDefault="006D52D9" w:rsidP="006D52D9">
      <w:pPr>
        <w:pStyle w:val="Affa"/>
      </w:pPr>
      <w:r w:rsidRPr="009E4337">
        <w:t xml:space="preserve">- </w:t>
      </w:r>
      <w:r w:rsidRPr="009E4337">
        <w:rPr>
          <w:u w:val="single"/>
        </w:rPr>
        <w:t>Графическое представление объектов системы теплоснабжения с привязкой к топографической основе и с полным топологическим описанием связности объектов</w:t>
      </w:r>
      <w:r w:rsidRPr="009E4337">
        <w:t xml:space="preserve">. Графическое представление объектов выполнено с использованием ГИС </w:t>
      </w:r>
      <w:r w:rsidR="0098168B" w:rsidRPr="009E4337">
        <w:t>«</w:t>
      </w:r>
      <w:r w:rsidRPr="009E4337">
        <w:t>Zulu</w:t>
      </w:r>
      <w:r w:rsidR="0098168B" w:rsidRPr="009E4337">
        <w:t>»</w:t>
      </w:r>
      <w:r w:rsidRPr="009E4337">
        <w:t>, с учетом привязки к топографической основе и схемы расположения инженерных коммуникаций, согласно предоставленных данных.</w:t>
      </w:r>
    </w:p>
    <w:p w14:paraId="685B158F" w14:textId="77777777" w:rsidR="006D52D9" w:rsidRPr="009E4337" w:rsidRDefault="006D52D9" w:rsidP="006D52D9">
      <w:pPr>
        <w:tabs>
          <w:tab w:val="left" w:pos="0"/>
        </w:tabs>
        <w:ind w:firstLine="709"/>
      </w:pPr>
      <w:r w:rsidRPr="009E4337">
        <w:t xml:space="preserve">- </w:t>
      </w:r>
      <w:r w:rsidRPr="009E4337">
        <w:rPr>
          <w:u w:val="single"/>
        </w:rPr>
        <w:t>Паспортизация объектов системы теплоснабжения.</w:t>
      </w:r>
      <w:r w:rsidRPr="009E4337">
        <w:t xml:space="preserve"> Паспортизация объектов системы теплоснабжения осуществлялась на основе предоставленных исходных и расчетных данных.</w:t>
      </w:r>
    </w:p>
    <w:p w14:paraId="09570BA3" w14:textId="77777777" w:rsidR="006D52D9" w:rsidRPr="009E4337" w:rsidRDefault="006D52D9" w:rsidP="006D52D9">
      <w:pPr>
        <w:pStyle w:val="Affa"/>
      </w:pPr>
      <w:r w:rsidRPr="009E4337">
        <w:t xml:space="preserve">- </w:t>
      </w:r>
      <w:r w:rsidRPr="009E4337">
        <w:rPr>
          <w:u w:val="single"/>
        </w:rPr>
        <w:t>Паспортизация и описание расчетных единиц территориального деления, включая административное</w:t>
      </w:r>
      <w:r w:rsidRPr="009E4337">
        <w:t>. Разбивка объектов по территориальному делению происходит на основе данных утвержденного генерального плана и карте территориального планирования.</w:t>
      </w:r>
    </w:p>
    <w:p w14:paraId="6B6619EB" w14:textId="77777777" w:rsidR="006D52D9" w:rsidRPr="009E4337" w:rsidRDefault="006D52D9" w:rsidP="006D52D9">
      <w:pPr>
        <w:pStyle w:val="Affa"/>
      </w:pPr>
      <w:r w:rsidRPr="009E4337">
        <w:t>Разработанная модель схемы теплоснабжения позволяет локализовать на карте место возникновения аварии, а также определить количество потребителей, попадающих под отключение на время устранения аварии.</w:t>
      </w:r>
    </w:p>
    <w:bookmarkEnd w:id="312"/>
    <w:p w14:paraId="3BB91D49" w14:textId="77777777" w:rsidR="003F7AC4" w:rsidRPr="009E4337" w:rsidRDefault="003F7AC4" w:rsidP="0006129B">
      <w:pPr>
        <w:widowControl w:val="0"/>
        <w:adjustRightInd w:val="0"/>
        <w:ind w:firstLine="709"/>
        <w:textAlignment w:val="baseline"/>
        <w:rPr>
          <w:lang w:eastAsia="ar-SA"/>
        </w:rPr>
      </w:pPr>
    </w:p>
    <w:p w14:paraId="00EF581B" w14:textId="77777777" w:rsidR="006D52D9" w:rsidRPr="009E4337" w:rsidRDefault="006D52D9" w:rsidP="0006129B">
      <w:pPr>
        <w:widowControl w:val="0"/>
        <w:adjustRightInd w:val="0"/>
        <w:ind w:firstLine="709"/>
        <w:textAlignment w:val="baseline"/>
        <w:rPr>
          <w:lang w:eastAsia="ar-SA"/>
        </w:rPr>
      </w:pPr>
    </w:p>
    <w:p w14:paraId="47A55DB3" w14:textId="77777777" w:rsidR="00BF0263" w:rsidRPr="009E4337" w:rsidRDefault="00BF0263" w:rsidP="0006129B">
      <w:pPr>
        <w:ind w:firstLine="567"/>
        <w:sectPr w:rsidR="00BF0263" w:rsidRPr="009E4337" w:rsidSect="004C5CD6">
          <w:pgSz w:w="11906" w:h="16838"/>
          <w:pgMar w:top="1134" w:right="851" w:bottom="1134" w:left="1134" w:header="708" w:footer="708" w:gutter="0"/>
          <w:cols w:space="708"/>
          <w:docGrid w:linePitch="360"/>
        </w:sectPr>
      </w:pPr>
    </w:p>
    <w:p w14:paraId="2E087040" w14:textId="77777777" w:rsidR="003A5836" w:rsidRPr="009E4337" w:rsidRDefault="003A5836" w:rsidP="0006129B">
      <w:pPr>
        <w:pStyle w:val="1"/>
      </w:pPr>
      <w:bookmarkStart w:id="313" w:name="_Toc422303795"/>
      <w:bookmarkStart w:id="314" w:name="_Toc158278709"/>
      <w:bookmarkStart w:id="315" w:name="_Toc183331818"/>
      <w:r w:rsidRPr="009E4337">
        <w:lastRenderedPageBreak/>
        <w:t xml:space="preserve">ГЛАВА 4 </w:t>
      </w:r>
      <w:bookmarkEnd w:id="313"/>
      <w:r w:rsidR="00274C31" w:rsidRPr="009E4337">
        <w:t>Существующие и перспективные балансы тепловой мощности источников тепловой энергии и тепловой нагрузки потребителей</w:t>
      </w:r>
      <w:bookmarkEnd w:id="314"/>
      <w:bookmarkEnd w:id="315"/>
    </w:p>
    <w:p w14:paraId="14C70106" w14:textId="77777777" w:rsidR="00310B69" w:rsidRPr="009E4337" w:rsidRDefault="00310B69" w:rsidP="0006129B">
      <w:pPr>
        <w:ind w:firstLine="709"/>
      </w:pPr>
      <w:r w:rsidRPr="009E4337">
        <w:t>Целью разработки перспективных балансов тепловой мощности источников тепловой энергии, является установление возможных дефицитов тепловой мощности источников теплоснабжения, при существующих (в базовом периоде разработки схемы теплоснабжения) установленных и располагаемых значениях тепловых мощностей источников тепловой энергии и определение зон с перспективной тепловой нагрузкой не обеспеченной источниками тепловой энергии.</w:t>
      </w:r>
    </w:p>
    <w:p w14:paraId="317EF861" w14:textId="77777777" w:rsidR="00AE24A9" w:rsidRPr="009E4337" w:rsidRDefault="00F8193E" w:rsidP="0006129B">
      <w:pPr>
        <w:pStyle w:val="21"/>
        <w:spacing w:line="240" w:lineRule="auto"/>
      </w:pPr>
      <w:bookmarkStart w:id="316" w:name="_Toc158278710"/>
      <w:bookmarkStart w:id="317" w:name="_Toc183331819"/>
      <w:r w:rsidRPr="009E4337">
        <w:t>4.1 Б</w:t>
      </w:r>
      <w:r w:rsidR="008B4EE3" w:rsidRPr="009E4337">
        <w:rPr>
          <w:rStyle w:val="ed"/>
        </w:rPr>
        <w:t>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 а в ценовых зонах теплоснабжения -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 находящихся в государственной или муниципальной собственности и являющихся объектами концессионных соглашений или договоров аренды</w:t>
      </w:r>
      <w:bookmarkEnd w:id="316"/>
      <w:bookmarkEnd w:id="317"/>
    </w:p>
    <w:p w14:paraId="6F0B79BA" w14:textId="3E17145F" w:rsidR="00515005" w:rsidRPr="009E4337" w:rsidRDefault="00515005" w:rsidP="0006129B">
      <w:pPr>
        <w:ind w:firstLine="567"/>
      </w:pPr>
      <w:r w:rsidRPr="009E4337">
        <w:t>Существующие и перспективные балансы тепловой мощности источников тепловой энергии</w:t>
      </w:r>
      <w:r w:rsidR="00851204" w:rsidRPr="009E4337">
        <w:t xml:space="preserve"> </w:t>
      </w:r>
      <w:r w:rsidRPr="009E4337">
        <w:t>и тепловой нагрузки потребителей</w:t>
      </w:r>
      <w:r w:rsidR="00851204" w:rsidRPr="009E4337">
        <w:t xml:space="preserve"> </w:t>
      </w:r>
      <w:r w:rsidRPr="009E4337">
        <w:t xml:space="preserve">приведены в таблице </w:t>
      </w:r>
      <w:r w:rsidR="00324A21" w:rsidRPr="009E4337">
        <w:t>4</w:t>
      </w:r>
      <w:r w:rsidR="00421AC7">
        <w:t>0</w:t>
      </w:r>
      <w:r w:rsidRPr="009E4337">
        <w:t>.</w:t>
      </w:r>
      <w:r w:rsidR="00851204" w:rsidRPr="009E4337">
        <w:t xml:space="preserve"> </w:t>
      </w:r>
    </w:p>
    <w:p w14:paraId="2649C244" w14:textId="77777777" w:rsidR="00213A8B" w:rsidRPr="009E4337" w:rsidRDefault="00213A8B" w:rsidP="0006129B"/>
    <w:p w14:paraId="76AE818B" w14:textId="72A4C141" w:rsidR="00515005" w:rsidRPr="009E4337" w:rsidRDefault="00CD1318" w:rsidP="0006129B">
      <w:pPr>
        <w:pStyle w:val="aff8"/>
        <w:spacing w:line="240" w:lineRule="auto"/>
      </w:pPr>
      <w:r w:rsidRPr="009E4337">
        <w:t xml:space="preserve">Таблица </w:t>
      </w:r>
      <w:r w:rsidR="008A3CE6" w:rsidRPr="009E4337">
        <w:fldChar w:fldCharType="begin"/>
      </w:r>
      <w:r w:rsidR="006972A4" w:rsidRPr="009E4337">
        <w:instrText xml:space="preserve"> SEQ Таблица \* ARABIC </w:instrText>
      </w:r>
      <w:r w:rsidR="008A3CE6" w:rsidRPr="009E4337">
        <w:fldChar w:fldCharType="separate"/>
      </w:r>
      <w:r w:rsidR="00421AC7">
        <w:rPr>
          <w:noProof/>
        </w:rPr>
        <w:t>40</w:t>
      </w:r>
      <w:r w:rsidR="008A3CE6" w:rsidRPr="009E4337">
        <w:rPr>
          <w:noProof/>
        </w:rPr>
        <w:fldChar w:fldCharType="end"/>
      </w:r>
      <w:r w:rsidRPr="009E4337">
        <w:t xml:space="preserve"> </w:t>
      </w:r>
      <w:r w:rsidR="00F408F2" w:rsidRPr="009E4337">
        <w:t>–</w:t>
      </w:r>
      <w:r w:rsidRPr="009E4337">
        <w:t xml:space="preserve"> </w:t>
      </w:r>
      <w:r w:rsidR="00515005" w:rsidRPr="009E4337">
        <w:t>Существующие и перспективные балансы тепловой мощности источников тепловой энергии</w:t>
      </w:r>
      <w:r w:rsidR="00851204" w:rsidRPr="009E4337">
        <w:t xml:space="preserve"> </w:t>
      </w:r>
      <w:r w:rsidR="00515005" w:rsidRPr="009E4337">
        <w:t>и тепловой нагрузки потребителей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5241"/>
        <w:gridCol w:w="830"/>
        <w:gridCol w:w="995"/>
        <w:gridCol w:w="995"/>
        <w:gridCol w:w="995"/>
        <w:gridCol w:w="995"/>
        <w:gridCol w:w="995"/>
        <w:gridCol w:w="995"/>
        <w:gridCol w:w="1254"/>
        <w:gridCol w:w="1260"/>
      </w:tblGrid>
      <w:tr w:rsidR="009E4337" w:rsidRPr="005A5F31" w14:paraId="29586C6F" w14:textId="77777777" w:rsidTr="00104082">
        <w:trPr>
          <w:cantSplit/>
          <w:tblHeader/>
        </w:trPr>
        <w:tc>
          <w:tcPr>
            <w:tcW w:w="171" w:type="pct"/>
            <w:shd w:val="clear" w:color="auto" w:fill="auto"/>
            <w:vAlign w:val="center"/>
          </w:tcPr>
          <w:p w14:paraId="1FAC9F58" w14:textId="77777777" w:rsidR="0010783B" w:rsidRPr="005A5F31" w:rsidRDefault="0010783B" w:rsidP="005A5F31">
            <w:pPr>
              <w:jc w:val="center"/>
              <w:rPr>
                <w:sz w:val="22"/>
                <w:szCs w:val="22"/>
              </w:rPr>
            </w:pPr>
            <w:bookmarkStart w:id="318" w:name="_Hlk165985443"/>
            <w:bookmarkStart w:id="319" w:name="_Hlk165889915"/>
            <w:bookmarkStart w:id="320" w:name="_Hlk129096432"/>
            <w:r w:rsidRPr="005A5F31">
              <w:rPr>
                <w:sz w:val="22"/>
                <w:szCs w:val="22"/>
              </w:rPr>
              <w:t>№ п/п</w:t>
            </w:r>
          </w:p>
        </w:tc>
        <w:tc>
          <w:tcPr>
            <w:tcW w:w="1739" w:type="pct"/>
            <w:shd w:val="clear" w:color="auto" w:fill="auto"/>
            <w:vAlign w:val="center"/>
            <w:hideMark/>
          </w:tcPr>
          <w:p w14:paraId="3C69B189" w14:textId="77777777" w:rsidR="0010783B" w:rsidRPr="005A5F31" w:rsidRDefault="0010783B" w:rsidP="0010783B">
            <w:pPr>
              <w:jc w:val="center"/>
              <w:rPr>
                <w:sz w:val="22"/>
                <w:szCs w:val="22"/>
              </w:rPr>
            </w:pPr>
            <w:r w:rsidRPr="005A5F31">
              <w:rPr>
                <w:sz w:val="22"/>
                <w:szCs w:val="22"/>
              </w:rPr>
              <w:t>Зона действия котельной</w:t>
            </w:r>
          </w:p>
        </w:tc>
        <w:tc>
          <w:tcPr>
            <w:tcW w:w="275" w:type="pct"/>
            <w:shd w:val="clear" w:color="auto" w:fill="auto"/>
            <w:vAlign w:val="center"/>
            <w:hideMark/>
          </w:tcPr>
          <w:p w14:paraId="3DCCA1F2" w14:textId="77777777" w:rsidR="0010783B" w:rsidRPr="005A5F31" w:rsidRDefault="0010783B" w:rsidP="0010783B">
            <w:pPr>
              <w:jc w:val="center"/>
              <w:rPr>
                <w:sz w:val="22"/>
                <w:szCs w:val="22"/>
              </w:rPr>
            </w:pPr>
            <w:r w:rsidRPr="005A5F31">
              <w:rPr>
                <w:sz w:val="22"/>
                <w:szCs w:val="22"/>
              </w:rPr>
              <w:t>Ед. изм.</w:t>
            </w:r>
          </w:p>
        </w:tc>
        <w:tc>
          <w:tcPr>
            <w:tcW w:w="330" w:type="pct"/>
            <w:shd w:val="clear" w:color="auto" w:fill="auto"/>
            <w:vAlign w:val="center"/>
            <w:hideMark/>
          </w:tcPr>
          <w:p w14:paraId="6E6D9E33" w14:textId="4839E12D" w:rsidR="0010783B" w:rsidRPr="005A5F31" w:rsidRDefault="0010783B" w:rsidP="0010783B">
            <w:pPr>
              <w:jc w:val="center"/>
              <w:rPr>
                <w:iCs/>
                <w:sz w:val="22"/>
                <w:szCs w:val="22"/>
              </w:rPr>
            </w:pPr>
            <w:r w:rsidRPr="005A5F31">
              <w:rPr>
                <w:iCs/>
                <w:sz w:val="22"/>
                <w:szCs w:val="22"/>
              </w:rPr>
              <w:t>2023 год</w:t>
            </w:r>
          </w:p>
        </w:tc>
        <w:tc>
          <w:tcPr>
            <w:tcW w:w="330" w:type="pct"/>
            <w:shd w:val="clear" w:color="auto" w:fill="auto"/>
            <w:vAlign w:val="center"/>
            <w:hideMark/>
          </w:tcPr>
          <w:p w14:paraId="7E5AE9D5" w14:textId="2A67B791" w:rsidR="0010783B" w:rsidRPr="005A5F31" w:rsidRDefault="0010783B" w:rsidP="0010783B">
            <w:pPr>
              <w:jc w:val="center"/>
              <w:rPr>
                <w:iCs/>
                <w:sz w:val="22"/>
                <w:szCs w:val="22"/>
              </w:rPr>
            </w:pPr>
            <w:r w:rsidRPr="005A5F31">
              <w:rPr>
                <w:iCs/>
                <w:sz w:val="22"/>
                <w:szCs w:val="22"/>
              </w:rPr>
              <w:t>2024 год</w:t>
            </w:r>
          </w:p>
        </w:tc>
        <w:tc>
          <w:tcPr>
            <w:tcW w:w="330" w:type="pct"/>
            <w:shd w:val="clear" w:color="auto" w:fill="auto"/>
            <w:vAlign w:val="center"/>
            <w:hideMark/>
          </w:tcPr>
          <w:p w14:paraId="00C99262" w14:textId="7CB9A913" w:rsidR="0010783B" w:rsidRPr="005A5F31" w:rsidRDefault="0010783B" w:rsidP="0010783B">
            <w:pPr>
              <w:jc w:val="center"/>
              <w:rPr>
                <w:iCs/>
                <w:sz w:val="22"/>
                <w:szCs w:val="22"/>
              </w:rPr>
            </w:pPr>
            <w:r w:rsidRPr="005A5F31">
              <w:rPr>
                <w:iCs/>
                <w:sz w:val="22"/>
                <w:szCs w:val="22"/>
              </w:rPr>
              <w:t>2025 год</w:t>
            </w:r>
          </w:p>
        </w:tc>
        <w:tc>
          <w:tcPr>
            <w:tcW w:w="330" w:type="pct"/>
            <w:shd w:val="clear" w:color="auto" w:fill="auto"/>
            <w:vAlign w:val="center"/>
            <w:hideMark/>
          </w:tcPr>
          <w:p w14:paraId="500172C5" w14:textId="5E65BCA5" w:rsidR="0010783B" w:rsidRPr="005A5F31" w:rsidRDefault="0010783B" w:rsidP="0010783B">
            <w:pPr>
              <w:jc w:val="center"/>
              <w:rPr>
                <w:iCs/>
                <w:sz w:val="22"/>
                <w:szCs w:val="22"/>
              </w:rPr>
            </w:pPr>
            <w:r w:rsidRPr="005A5F31">
              <w:rPr>
                <w:iCs/>
                <w:sz w:val="22"/>
                <w:szCs w:val="22"/>
              </w:rPr>
              <w:t>2026 год</w:t>
            </w:r>
          </w:p>
        </w:tc>
        <w:tc>
          <w:tcPr>
            <w:tcW w:w="330" w:type="pct"/>
            <w:shd w:val="clear" w:color="auto" w:fill="auto"/>
            <w:vAlign w:val="center"/>
            <w:hideMark/>
          </w:tcPr>
          <w:p w14:paraId="629CE01C" w14:textId="09610C8E" w:rsidR="0010783B" w:rsidRPr="005A5F31" w:rsidRDefault="0010783B" w:rsidP="0010783B">
            <w:pPr>
              <w:jc w:val="center"/>
              <w:rPr>
                <w:iCs/>
                <w:sz w:val="22"/>
                <w:szCs w:val="22"/>
              </w:rPr>
            </w:pPr>
            <w:r w:rsidRPr="005A5F31">
              <w:rPr>
                <w:iCs/>
                <w:sz w:val="22"/>
                <w:szCs w:val="22"/>
              </w:rPr>
              <w:t>2027 год</w:t>
            </w:r>
          </w:p>
        </w:tc>
        <w:tc>
          <w:tcPr>
            <w:tcW w:w="330" w:type="pct"/>
            <w:shd w:val="clear" w:color="auto" w:fill="auto"/>
            <w:vAlign w:val="center"/>
            <w:hideMark/>
          </w:tcPr>
          <w:p w14:paraId="374E70BB" w14:textId="7AB1C98E" w:rsidR="0010783B" w:rsidRPr="005A5F31" w:rsidRDefault="0010783B" w:rsidP="0010783B">
            <w:pPr>
              <w:jc w:val="center"/>
              <w:rPr>
                <w:iCs/>
                <w:sz w:val="22"/>
                <w:szCs w:val="22"/>
              </w:rPr>
            </w:pPr>
            <w:r w:rsidRPr="005A5F31">
              <w:rPr>
                <w:iCs/>
                <w:sz w:val="22"/>
                <w:szCs w:val="22"/>
              </w:rPr>
              <w:t>2028 год</w:t>
            </w:r>
          </w:p>
        </w:tc>
        <w:tc>
          <w:tcPr>
            <w:tcW w:w="416" w:type="pct"/>
            <w:shd w:val="clear" w:color="auto" w:fill="auto"/>
            <w:vAlign w:val="center"/>
          </w:tcPr>
          <w:p w14:paraId="37EFCF7F" w14:textId="79D9889C" w:rsidR="0010783B" w:rsidRPr="005A5F31" w:rsidRDefault="0010783B" w:rsidP="0010783B">
            <w:pPr>
              <w:jc w:val="center"/>
              <w:rPr>
                <w:sz w:val="22"/>
                <w:szCs w:val="22"/>
              </w:rPr>
            </w:pPr>
            <w:r w:rsidRPr="005A5F31">
              <w:rPr>
                <w:sz w:val="22"/>
                <w:szCs w:val="22"/>
              </w:rPr>
              <w:t>2029-2034 годы</w:t>
            </w:r>
          </w:p>
        </w:tc>
        <w:tc>
          <w:tcPr>
            <w:tcW w:w="418" w:type="pct"/>
            <w:shd w:val="clear" w:color="auto" w:fill="auto"/>
            <w:vAlign w:val="center"/>
            <w:hideMark/>
          </w:tcPr>
          <w:p w14:paraId="5747989D" w14:textId="37CE2120" w:rsidR="0010783B" w:rsidRPr="005A5F31" w:rsidRDefault="0010783B" w:rsidP="0010783B">
            <w:pPr>
              <w:jc w:val="center"/>
              <w:rPr>
                <w:iCs/>
                <w:sz w:val="22"/>
                <w:szCs w:val="22"/>
              </w:rPr>
            </w:pPr>
            <w:r w:rsidRPr="005A5F31">
              <w:rPr>
                <w:sz w:val="22"/>
                <w:szCs w:val="22"/>
              </w:rPr>
              <w:t xml:space="preserve">2035 – 2040 </w:t>
            </w:r>
            <w:r w:rsidRPr="005A5F31">
              <w:rPr>
                <w:iCs/>
                <w:sz w:val="22"/>
                <w:szCs w:val="22"/>
              </w:rPr>
              <w:t>годы</w:t>
            </w:r>
          </w:p>
        </w:tc>
      </w:tr>
      <w:tr w:rsidR="005A5F31" w:rsidRPr="005A5F31" w14:paraId="5BA26DDA" w14:textId="77777777" w:rsidTr="00F8638C">
        <w:trPr>
          <w:cantSplit/>
        </w:trPr>
        <w:tc>
          <w:tcPr>
            <w:tcW w:w="171" w:type="pct"/>
            <w:shd w:val="clear" w:color="auto" w:fill="auto"/>
          </w:tcPr>
          <w:p w14:paraId="26F3A72E" w14:textId="131C6325" w:rsidR="005A5F31" w:rsidRPr="005A5F31" w:rsidRDefault="005A5F31" w:rsidP="005A5F31">
            <w:pPr>
              <w:jc w:val="center"/>
              <w:rPr>
                <w:sz w:val="22"/>
                <w:szCs w:val="22"/>
              </w:rPr>
            </w:pPr>
            <w:r w:rsidRPr="005A5F31">
              <w:rPr>
                <w:sz w:val="22"/>
                <w:szCs w:val="22"/>
              </w:rPr>
              <w:t>1</w:t>
            </w:r>
          </w:p>
        </w:tc>
        <w:tc>
          <w:tcPr>
            <w:tcW w:w="1739" w:type="pct"/>
            <w:shd w:val="clear" w:color="auto" w:fill="auto"/>
            <w:vAlign w:val="center"/>
          </w:tcPr>
          <w:p w14:paraId="6C6158C3" w14:textId="11BF58D7" w:rsidR="005A5F31" w:rsidRPr="005A5F31" w:rsidRDefault="005A5F31" w:rsidP="005A5F31">
            <w:pPr>
              <w:rPr>
                <w:b/>
                <w:bCs/>
                <w:sz w:val="22"/>
                <w:szCs w:val="22"/>
              </w:rPr>
            </w:pPr>
            <w:r w:rsidRPr="005A5F31">
              <w:rPr>
                <w:b/>
                <w:bCs/>
                <w:sz w:val="22"/>
                <w:szCs w:val="22"/>
              </w:rPr>
              <w:t>Котельная «Школа» (с. Дунаево)</w:t>
            </w:r>
          </w:p>
        </w:tc>
        <w:tc>
          <w:tcPr>
            <w:tcW w:w="275" w:type="pct"/>
            <w:shd w:val="clear" w:color="auto" w:fill="auto"/>
            <w:vAlign w:val="center"/>
          </w:tcPr>
          <w:p w14:paraId="6D9734DC" w14:textId="08021F45" w:rsidR="005A5F31" w:rsidRPr="005A5F31" w:rsidRDefault="005A5F31" w:rsidP="005A5F31">
            <w:pPr>
              <w:jc w:val="center"/>
              <w:rPr>
                <w:sz w:val="22"/>
                <w:szCs w:val="22"/>
              </w:rPr>
            </w:pPr>
          </w:p>
        </w:tc>
        <w:tc>
          <w:tcPr>
            <w:tcW w:w="330" w:type="pct"/>
            <w:shd w:val="clear" w:color="auto" w:fill="auto"/>
            <w:vAlign w:val="bottom"/>
          </w:tcPr>
          <w:p w14:paraId="5CD3DE39" w14:textId="06E1302F" w:rsidR="005A5F31" w:rsidRPr="005A5F31" w:rsidRDefault="005A5F31" w:rsidP="005A5F31">
            <w:pPr>
              <w:jc w:val="center"/>
              <w:rPr>
                <w:sz w:val="22"/>
                <w:szCs w:val="22"/>
              </w:rPr>
            </w:pPr>
          </w:p>
        </w:tc>
        <w:tc>
          <w:tcPr>
            <w:tcW w:w="330" w:type="pct"/>
            <w:shd w:val="clear" w:color="auto" w:fill="auto"/>
            <w:vAlign w:val="center"/>
          </w:tcPr>
          <w:p w14:paraId="470105C0" w14:textId="77777777" w:rsidR="005A5F31" w:rsidRPr="005A5F31" w:rsidRDefault="005A5F31" w:rsidP="005A5F31">
            <w:pPr>
              <w:jc w:val="center"/>
              <w:rPr>
                <w:sz w:val="22"/>
                <w:szCs w:val="22"/>
              </w:rPr>
            </w:pPr>
          </w:p>
        </w:tc>
        <w:tc>
          <w:tcPr>
            <w:tcW w:w="330" w:type="pct"/>
            <w:shd w:val="clear" w:color="auto" w:fill="auto"/>
            <w:vAlign w:val="center"/>
          </w:tcPr>
          <w:p w14:paraId="0D4676D0" w14:textId="77777777" w:rsidR="005A5F31" w:rsidRPr="005A5F31" w:rsidRDefault="005A5F31" w:rsidP="005A5F31">
            <w:pPr>
              <w:jc w:val="center"/>
              <w:rPr>
                <w:sz w:val="22"/>
                <w:szCs w:val="22"/>
              </w:rPr>
            </w:pPr>
          </w:p>
        </w:tc>
        <w:tc>
          <w:tcPr>
            <w:tcW w:w="330" w:type="pct"/>
            <w:shd w:val="clear" w:color="auto" w:fill="auto"/>
            <w:vAlign w:val="center"/>
          </w:tcPr>
          <w:p w14:paraId="6348B7CB" w14:textId="77777777" w:rsidR="005A5F31" w:rsidRPr="005A5F31" w:rsidRDefault="005A5F31" w:rsidP="005A5F31">
            <w:pPr>
              <w:jc w:val="center"/>
              <w:rPr>
                <w:sz w:val="22"/>
                <w:szCs w:val="22"/>
              </w:rPr>
            </w:pPr>
          </w:p>
        </w:tc>
        <w:tc>
          <w:tcPr>
            <w:tcW w:w="330" w:type="pct"/>
            <w:shd w:val="clear" w:color="auto" w:fill="auto"/>
            <w:vAlign w:val="center"/>
          </w:tcPr>
          <w:p w14:paraId="77BFC35B" w14:textId="77777777" w:rsidR="005A5F31" w:rsidRPr="005A5F31" w:rsidRDefault="005A5F31" w:rsidP="005A5F31">
            <w:pPr>
              <w:jc w:val="center"/>
              <w:rPr>
                <w:sz w:val="22"/>
                <w:szCs w:val="22"/>
              </w:rPr>
            </w:pPr>
          </w:p>
        </w:tc>
        <w:tc>
          <w:tcPr>
            <w:tcW w:w="330" w:type="pct"/>
            <w:shd w:val="clear" w:color="auto" w:fill="auto"/>
            <w:vAlign w:val="center"/>
          </w:tcPr>
          <w:p w14:paraId="12B66762" w14:textId="77777777" w:rsidR="005A5F31" w:rsidRPr="005A5F31" w:rsidRDefault="005A5F31" w:rsidP="005A5F31">
            <w:pPr>
              <w:jc w:val="center"/>
              <w:rPr>
                <w:sz w:val="22"/>
                <w:szCs w:val="22"/>
              </w:rPr>
            </w:pPr>
          </w:p>
        </w:tc>
        <w:tc>
          <w:tcPr>
            <w:tcW w:w="416" w:type="pct"/>
            <w:shd w:val="clear" w:color="auto" w:fill="auto"/>
          </w:tcPr>
          <w:p w14:paraId="174423C6" w14:textId="77777777" w:rsidR="005A5F31" w:rsidRPr="005A5F31" w:rsidRDefault="005A5F31" w:rsidP="005A5F31">
            <w:pPr>
              <w:jc w:val="center"/>
              <w:rPr>
                <w:sz w:val="22"/>
                <w:szCs w:val="22"/>
              </w:rPr>
            </w:pPr>
          </w:p>
        </w:tc>
        <w:tc>
          <w:tcPr>
            <w:tcW w:w="418" w:type="pct"/>
            <w:shd w:val="clear" w:color="auto" w:fill="auto"/>
            <w:vAlign w:val="center"/>
          </w:tcPr>
          <w:p w14:paraId="7AA8CEAC" w14:textId="05F8077E" w:rsidR="005A5F31" w:rsidRPr="005A5F31" w:rsidRDefault="005A5F31" w:rsidP="005A5F31">
            <w:pPr>
              <w:jc w:val="center"/>
              <w:rPr>
                <w:sz w:val="22"/>
                <w:szCs w:val="22"/>
              </w:rPr>
            </w:pPr>
          </w:p>
        </w:tc>
      </w:tr>
      <w:tr w:rsidR="005A5F31" w:rsidRPr="005A5F31" w14:paraId="2A15023A" w14:textId="77777777" w:rsidTr="00F8638C">
        <w:trPr>
          <w:cantSplit/>
        </w:trPr>
        <w:tc>
          <w:tcPr>
            <w:tcW w:w="171" w:type="pct"/>
            <w:shd w:val="clear" w:color="auto" w:fill="auto"/>
          </w:tcPr>
          <w:p w14:paraId="0F5BD503" w14:textId="7A50FF6F" w:rsidR="005A5F31" w:rsidRPr="005A5F31" w:rsidRDefault="005A5F31" w:rsidP="005A5F31">
            <w:pPr>
              <w:jc w:val="center"/>
              <w:rPr>
                <w:sz w:val="22"/>
                <w:szCs w:val="22"/>
              </w:rPr>
            </w:pPr>
            <w:r w:rsidRPr="005A5F31">
              <w:rPr>
                <w:sz w:val="22"/>
                <w:szCs w:val="22"/>
              </w:rPr>
              <w:t>1.1</w:t>
            </w:r>
          </w:p>
        </w:tc>
        <w:tc>
          <w:tcPr>
            <w:tcW w:w="1739" w:type="pct"/>
            <w:shd w:val="clear" w:color="auto" w:fill="auto"/>
            <w:vAlign w:val="center"/>
          </w:tcPr>
          <w:p w14:paraId="51079EF1" w14:textId="23793082" w:rsidR="005A5F31" w:rsidRPr="005A5F31" w:rsidRDefault="005A5F31" w:rsidP="005A5F31">
            <w:pPr>
              <w:rPr>
                <w:sz w:val="22"/>
                <w:szCs w:val="22"/>
              </w:rPr>
            </w:pPr>
            <w:r w:rsidRPr="005A5F31">
              <w:rPr>
                <w:sz w:val="22"/>
                <w:szCs w:val="22"/>
              </w:rPr>
              <w:t>Установленная мощность основного оборудования</w:t>
            </w:r>
          </w:p>
        </w:tc>
        <w:tc>
          <w:tcPr>
            <w:tcW w:w="275" w:type="pct"/>
            <w:shd w:val="clear" w:color="auto" w:fill="auto"/>
            <w:vAlign w:val="center"/>
          </w:tcPr>
          <w:p w14:paraId="2C696F00" w14:textId="7B46A97D" w:rsidR="005A5F31" w:rsidRPr="005A5F31" w:rsidRDefault="005A5F31" w:rsidP="005A5F31">
            <w:pPr>
              <w:jc w:val="center"/>
              <w:rPr>
                <w:sz w:val="22"/>
                <w:szCs w:val="22"/>
              </w:rPr>
            </w:pPr>
            <w:r w:rsidRPr="005A5F31">
              <w:rPr>
                <w:sz w:val="22"/>
                <w:szCs w:val="22"/>
              </w:rPr>
              <w:t>Гкал/ч</w:t>
            </w:r>
          </w:p>
        </w:tc>
        <w:tc>
          <w:tcPr>
            <w:tcW w:w="330" w:type="pct"/>
            <w:shd w:val="clear" w:color="auto" w:fill="auto"/>
            <w:vAlign w:val="center"/>
          </w:tcPr>
          <w:p w14:paraId="63D4189B" w14:textId="11D18DB7" w:rsidR="005A5F31" w:rsidRPr="005A5F31" w:rsidRDefault="005A5F31" w:rsidP="005A5F31">
            <w:pPr>
              <w:jc w:val="center"/>
              <w:rPr>
                <w:sz w:val="22"/>
                <w:szCs w:val="22"/>
              </w:rPr>
            </w:pPr>
            <w:r w:rsidRPr="005A5F31">
              <w:rPr>
                <w:color w:val="000000"/>
                <w:sz w:val="22"/>
                <w:szCs w:val="22"/>
              </w:rPr>
              <w:t>1,300</w:t>
            </w:r>
          </w:p>
        </w:tc>
        <w:tc>
          <w:tcPr>
            <w:tcW w:w="330" w:type="pct"/>
            <w:shd w:val="clear" w:color="auto" w:fill="auto"/>
            <w:vAlign w:val="center"/>
          </w:tcPr>
          <w:p w14:paraId="5AC0E8B2" w14:textId="52A664AF" w:rsidR="005A5F31" w:rsidRPr="005A5F31" w:rsidRDefault="005A5F31" w:rsidP="005A5F31">
            <w:pPr>
              <w:jc w:val="center"/>
              <w:rPr>
                <w:sz w:val="22"/>
                <w:szCs w:val="22"/>
              </w:rPr>
            </w:pPr>
            <w:r w:rsidRPr="005A5F31">
              <w:rPr>
                <w:color w:val="000000"/>
                <w:sz w:val="22"/>
                <w:szCs w:val="22"/>
              </w:rPr>
              <w:t>1,300</w:t>
            </w:r>
          </w:p>
        </w:tc>
        <w:tc>
          <w:tcPr>
            <w:tcW w:w="330" w:type="pct"/>
            <w:shd w:val="clear" w:color="auto" w:fill="auto"/>
            <w:vAlign w:val="center"/>
          </w:tcPr>
          <w:p w14:paraId="35ABCE34" w14:textId="1F6DAA1A" w:rsidR="005A5F31" w:rsidRPr="005A5F31" w:rsidRDefault="005A5F31" w:rsidP="005A5F31">
            <w:pPr>
              <w:jc w:val="center"/>
              <w:rPr>
                <w:sz w:val="22"/>
                <w:szCs w:val="22"/>
              </w:rPr>
            </w:pPr>
            <w:r w:rsidRPr="005A5F31">
              <w:rPr>
                <w:color w:val="000000"/>
                <w:sz w:val="22"/>
                <w:szCs w:val="22"/>
              </w:rPr>
              <w:t>1,300</w:t>
            </w:r>
          </w:p>
        </w:tc>
        <w:tc>
          <w:tcPr>
            <w:tcW w:w="330" w:type="pct"/>
            <w:shd w:val="clear" w:color="auto" w:fill="auto"/>
            <w:vAlign w:val="center"/>
          </w:tcPr>
          <w:p w14:paraId="1B127D0E" w14:textId="632421B8" w:rsidR="005A5F31" w:rsidRPr="005A5F31" w:rsidRDefault="005A5F31" w:rsidP="005A5F31">
            <w:pPr>
              <w:jc w:val="center"/>
              <w:rPr>
                <w:sz w:val="22"/>
                <w:szCs w:val="22"/>
              </w:rPr>
            </w:pPr>
            <w:r w:rsidRPr="005A5F31">
              <w:rPr>
                <w:color w:val="000000"/>
                <w:sz w:val="22"/>
                <w:szCs w:val="22"/>
              </w:rPr>
              <w:t>1,300</w:t>
            </w:r>
          </w:p>
        </w:tc>
        <w:tc>
          <w:tcPr>
            <w:tcW w:w="330" w:type="pct"/>
            <w:shd w:val="clear" w:color="auto" w:fill="auto"/>
            <w:vAlign w:val="center"/>
          </w:tcPr>
          <w:p w14:paraId="2F544599" w14:textId="1F7323E4" w:rsidR="005A5F31" w:rsidRPr="005A5F31" w:rsidRDefault="005A5F31" w:rsidP="005A5F31">
            <w:pPr>
              <w:jc w:val="center"/>
              <w:rPr>
                <w:sz w:val="22"/>
                <w:szCs w:val="22"/>
              </w:rPr>
            </w:pPr>
            <w:r w:rsidRPr="005A5F31">
              <w:rPr>
                <w:color w:val="000000"/>
                <w:sz w:val="22"/>
                <w:szCs w:val="22"/>
              </w:rPr>
              <w:t>1,300</w:t>
            </w:r>
          </w:p>
        </w:tc>
        <w:tc>
          <w:tcPr>
            <w:tcW w:w="330" w:type="pct"/>
            <w:shd w:val="clear" w:color="auto" w:fill="auto"/>
            <w:vAlign w:val="center"/>
          </w:tcPr>
          <w:p w14:paraId="4EFECB4F" w14:textId="40255970" w:rsidR="005A5F31" w:rsidRPr="005A5F31" w:rsidRDefault="005A5F31" w:rsidP="005A5F31">
            <w:pPr>
              <w:jc w:val="center"/>
              <w:rPr>
                <w:sz w:val="22"/>
                <w:szCs w:val="22"/>
              </w:rPr>
            </w:pPr>
            <w:r w:rsidRPr="005A5F31">
              <w:rPr>
                <w:color w:val="000000"/>
                <w:sz w:val="22"/>
                <w:szCs w:val="22"/>
              </w:rPr>
              <w:t>1,300</w:t>
            </w:r>
          </w:p>
        </w:tc>
        <w:tc>
          <w:tcPr>
            <w:tcW w:w="416" w:type="pct"/>
            <w:shd w:val="clear" w:color="auto" w:fill="auto"/>
            <w:vAlign w:val="center"/>
          </w:tcPr>
          <w:p w14:paraId="74CE8FFB" w14:textId="32324521" w:rsidR="005A5F31" w:rsidRPr="005A5F31" w:rsidRDefault="005A5F31" w:rsidP="005A5F31">
            <w:pPr>
              <w:jc w:val="center"/>
              <w:rPr>
                <w:sz w:val="22"/>
                <w:szCs w:val="22"/>
              </w:rPr>
            </w:pPr>
            <w:r w:rsidRPr="005A5F31">
              <w:rPr>
                <w:color w:val="000000"/>
                <w:sz w:val="22"/>
                <w:szCs w:val="22"/>
              </w:rPr>
              <w:t>0,860</w:t>
            </w:r>
          </w:p>
        </w:tc>
        <w:tc>
          <w:tcPr>
            <w:tcW w:w="418" w:type="pct"/>
            <w:shd w:val="clear" w:color="auto" w:fill="auto"/>
            <w:vAlign w:val="center"/>
          </w:tcPr>
          <w:p w14:paraId="1FCA6F8A" w14:textId="15488D09" w:rsidR="005A5F31" w:rsidRPr="005A5F31" w:rsidRDefault="005A5F31" w:rsidP="005A5F31">
            <w:pPr>
              <w:jc w:val="center"/>
              <w:rPr>
                <w:sz w:val="22"/>
                <w:szCs w:val="22"/>
              </w:rPr>
            </w:pPr>
            <w:r w:rsidRPr="005A5F31">
              <w:rPr>
                <w:color w:val="000000"/>
                <w:sz w:val="22"/>
                <w:szCs w:val="22"/>
              </w:rPr>
              <w:t>0,860</w:t>
            </w:r>
          </w:p>
        </w:tc>
      </w:tr>
      <w:tr w:rsidR="005A5F31" w:rsidRPr="005A5F31" w14:paraId="3CA5F34D" w14:textId="77777777" w:rsidTr="00F8638C">
        <w:trPr>
          <w:cantSplit/>
        </w:trPr>
        <w:tc>
          <w:tcPr>
            <w:tcW w:w="171" w:type="pct"/>
            <w:shd w:val="clear" w:color="auto" w:fill="auto"/>
          </w:tcPr>
          <w:p w14:paraId="0303394D" w14:textId="72D491E4" w:rsidR="005A5F31" w:rsidRPr="005A5F31" w:rsidRDefault="005A5F31" w:rsidP="005A5F31">
            <w:pPr>
              <w:jc w:val="center"/>
              <w:rPr>
                <w:sz w:val="22"/>
                <w:szCs w:val="22"/>
              </w:rPr>
            </w:pPr>
            <w:r w:rsidRPr="005A5F31">
              <w:rPr>
                <w:sz w:val="22"/>
                <w:szCs w:val="22"/>
              </w:rPr>
              <w:t>1.2</w:t>
            </w:r>
          </w:p>
        </w:tc>
        <w:tc>
          <w:tcPr>
            <w:tcW w:w="1739" w:type="pct"/>
            <w:shd w:val="clear" w:color="auto" w:fill="auto"/>
            <w:vAlign w:val="center"/>
          </w:tcPr>
          <w:p w14:paraId="2DB9E45D" w14:textId="7C5310DE" w:rsidR="005A5F31" w:rsidRPr="005A5F31" w:rsidRDefault="005A5F31" w:rsidP="005A5F31">
            <w:pPr>
              <w:rPr>
                <w:sz w:val="22"/>
                <w:szCs w:val="22"/>
              </w:rPr>
            </w:pPr>
            <w:r w:rsidRPr="005A5F31">
              <w:rPr>
                <w:sz w:val="22"/>
                <w:szCs w:val="22"/>
              </w:rPr>
              <w:t>Располагаемая мощность основного оборудования</w:t>
            </w:r>
          </w:p>
        </w:tc>
        <w:tc>
          <w:tcPr>
            <w:tcW w:w="275" w:type="pct"/>
            <w:shd w:val="clear" w:color="auto" w:fill="auto"/>
            <w:vAlign w:val="center"/>
          </w:tcPr>
          <w:p w14:paraId="4F7A8FC4" w14:textId="19BB1B26" w:rsidR="005A5F31" w:rsidRPr="005A5F31" w:rsidRDefault="005A5F31" w:rsidP="005A5F31">
            <w:pPr>
              <w:jc w:val="center"/>
              <w:rPr>
                <w:sz w:val="22"/>
                <w:szCs w:val="22"/>
              </w:rPr>
            </w:pPr>
            <w:r w:rsidRPr="005A5F31">
              <w:rPr>
                <w:sz w:val="22"/>
                <w:szCs w:val="22"/>
              </w:rPr>
              <w:t>Гкал/ч</w:t>
            </w:r>
          </w:p>
        </w:tc>
        <w:tc>
          <w:tcPr>
            <w:tcW w:w="330" w:type="pct"/>
            <w:shd w:val="clear" w:color="auto" w:fill="auto"/>
            <w:vAlign w:val="center"/>
          </w:tcPr>
          <w:p w14:paraId="2BEA23BA" w14:textId="01741B86" w:rsidR="005A5F31" w:rsidRPr="005A5F31" w:rsidRDefault="005A5F31" w:rsidP="005A5F31">
            <w:pPr>
              <w:jc w:val="center"/>
              <w:rPr>
                <w:sz w:val="22"/>
                <w:szCs w:val="22"/>
              </w:rPr>
            </w:pPr>
            <w:r w:rsidRPr="005A5F31">
              <w:rPr>
                <w:color w:val="000000"/>
                <w:sz w:val="22"/>
                <w:szCs w:val="22"/>
              </w:rPr>
              <w:t>1,300</w:t>
            </w:r>
          </w:p>
        </w:tc>
        <w:tc>
          <w:tcPr>
            <w:tcW w:w="330" w:type="pct"/>
            <w:shd w:val="clear" w:color="auto" w:fill="auto"/>
            <w:vAlign w:val="center"/>
          </w:tcPr>
          <w:p w14:paraId="50696206" w14:textId="54A12CC1" w:rsidR="005A5F31" w:rsidRPr="005A5F31" w:rsidRDefault="005A5F31" w:rsidP="005A5F31">
            <w:pPr>
              <w:jc w:val="center"/>
              <w:rPr>
                <w:sz w:val="22"/>
                <w:szCs w:val="22"/>
              </w:rPr>
            </w:pPr>
            <w:r w:rsidRPr="005A5F31">
              <w:rPr>
                <w:color w:val="000000"/>
                <w:sz w:val="22"/>
                <w:szCs w:val="22"/>
              </w:rPr>
              <w:t>1,300</w:t>
            </w:r>
          </w:p>
        </w:tc>
        <w:tc>
          <w:tcPr>
            <w:tcW w:w="330" w:type="pct"/>
            <w:shd w:val="clear" w:color="auto" w:fill="auto"/>
            <w:vAlign w:val="center"/>
          </w:tcPr>
          <w:p w14:paraId="75E256A5" w14:textId="73F37929" w:rsidR="005A5F31" w:rsidRPr="005A5F31" w:rsidRDefault="005A5F31" w:rsidP="005A5F31">
            <w:pPr>
              <w:jc w:val="center"/>
              <w:rPr>
                <w:sz w:val="22"/>
                <w:szCs w:val="22"/>
              </w:rPr>
            </w:pPr>
            <w:r w:rsidRPr="005A5F31">
              <w:rPr>
                <w:color w:val="000000"/>
                <w:sz w:val="22"/>
                <w:szCs w:val="22"/>
              </w:rPr>
              <w:t>1,300</w:t>
            </w:r>
          </w:p>
        </w:tc>
        <w:tc>
          <w:tcPr>
            <w:tcW w:w="330" w:type="pct"/>
            <w:shd w:val="clear" w:color="auto" w:fill="auto"/>
            <w:vAlign w:val="center"/>
          </w:tcPr>
          <w:p w14:paraId="0722E950" w14:textId="55FA112E" w:rsidR="005A5F31" w:rsidRPr="005A5F31" w:rsidRDefault="005A5F31" w:rsidP="005A5F31">
            <w:pPr>
              <w:jc w:val="center"/>
              <w:rPr>
                <w:sz w:val="22"/>
                <w:szCs w:val="22"/>
              </w:rPr>
            </w:pPr>
            <w:r w:rsidRPr="005A5F31">
              <w:rPr>
                <w:color w:val="000000"/>
                <w:sz w:val="22"/>
                <w:szCs w:val="22"/>
              </w:rPr>
              <w:t>1,300</w:t>
            </w:r>
          </w:p>
        </w:tc>
        <w:tc>
          <w:tcPr>
            <w:tcW w:w="330" w:type="pct"/>
            <w:shd w:val="clear" w:color="auto" w:fill="auto"/>
            <w:vAlign w:val="center"/>
          </w:tcPr>
          <w:p w14:paraId="615D4ECB" w14:textId="3193CD4C" w:rsidR="005A5F31" w:rsidRPr="005A5F31" w:rsidRDefault="005A5F31" w:rsidP="005A5F31">
            <w:pPr>
              <w:jc w:val="center"/>
              <w:rPr>
                <w:sz w:val="22"/>
                <w:szCs w:val="22"/>
              </w:rPr>
            </w:pPr>
            <w:r w:rsidRPr="005A5F31">
              <w:rPr>
                <w:color w:val="000000"/>
                <w:sz w:val="22"/>
                <w:szCs w:val="22"/>
              </w:rPr>
              <w:t>1,300</w:t>
            </w:r>
          </w:p>
        </w:tc>
        <w:tc>
          <w:tcPr>
            <w:tcW w:w="330" w:type="pct"/>
            <w:shd w:val="clear" w:color="auto" w:fill="auto"/>
            <w:vAlign w:val="center"/>
          </w:tcPr>
          <w:p w14:paraId="53A4AC71" w14:textId="0803869D" w:rsidR="005A5F31" w:rsidRPr="005A5F31" w:rsidRDefault="005A5F31" w:rsidP="005A5F31">
            <w:pPr>
              <w:jc w:val="center"/>
              <w:rPr>
                <w:sz w:val="22"/>
                <w:szCs w:val="22"/>
              </w:rPr>
            </w:pPr>
            <w:r w:rsidRPr="005A5F31">
              <w:rPr>
                <w:color w:val="000000"/>
                <w:sz w:val="22"/>
                <w:szCs w:val="22"/>
              </w:rPr>
              <w:t>1,300</w:t>
            </w:r>
          </w:p>
        </w:tc>
        <w:tc>
          <w:tcPr>
            <w:tcW w:w="416" w:type="pct"/>
            <w:shd w:val="clear" w:color="auto" w:fill="auto"/>
            <w:vAlign w:val="center"/>
          </w:tcPr>
          <w:p w14:paraId="6773ED5D" w14:textId="33FCD944" w:rsidR="005A5F31" w:rsidRPr="005A5F31" w:rsidRDefault="005A5F31" w:rsidP="005A5F31">
            <w:pPr>
              <w:jc w:val="center"/>
              <w:rPr>
                <w:sz w:val="22"/>
                <w:szCs w:val="22"/>
              </w:rPr>
            </w:pPr>
            <w:r w:rsidRPr="005A5F31">
              <w:rPr>
                <w:color w:val="000000"/>
                <w:sz w:val="22"/>
                <w:szCs w:val="22"/>
              </w:rPr>
              <w:t>0,860</w:t>
            </w:r>
          </w:p>
        </w:tc>
        <w:tc>
          <w:tcPr>
            <w:tcW w:w="418" w:type="pct"/>
            <w:shd w:val="clear" w:color="auto" w:fill="auto"/>
            <w:vAlign w:val="center"/>
          </w:tcPr>
          <w:p w14:paraId="6F785E10" w14:textId="42336F1E" w:rsidR="005A5F31" w:rsidRPr="005A5F31" w:rsidRDefault="005A5F31" w:rsidP="005A5F31">
            <w:pPr>
              <w:jc w:val="center"/>
              <w:rPr>
                <w:sz w:val="22"/>
                <w:szCs w:val="22"/>
              </w:rPr>
            </w:pPr>
            <w:r w:rsidRPr="005A5F31">
              <w:rPr>
                <w:color w:val="000000"/>
                <w:sz w:val="22"/>
                <w:szCs w:val="22"/>
              </w:rPr>
              <w:t>0,860</w:t>
            </w:r>
          </w:p>
        </w:tc>
      </w:tr>
      <w:tr w:rsidR="005A5F31" w:rsidRPr="005A5F31" w14:paraId="6126DB40" w14:textId="77777777" w:rsidTr="00F8638C">
        <w:trPr>
          <w:cantSplit/>
        </w:trPr>
        <w:tc>
          <w:tcPr>
            <w:tcW w:w="171" w:type="pct"/>
            <w:shd w:val="clear" w:color="auto" w:fill="auto"/>
          </w:tcPr>
          <w:p w14:paraId="4573B800" w14:textId="3E6C4BEF" w:rsidR="005A5F31" w:rsidRPr="005A5F31" w:rsidRDefault="005A5F31" w:rsidP="005A5F31">
            <w:pPr>
              <w:jc w:val="center"/>
              <w:rPr>
                <w:sz w:val="22"/>
                <w:szCs w:val="22"/>
              </w:rPr>
            </w:pPr>
            <w:r w:rsidRPr="005A5F31">
              <w:rPr>
                <w:sz w:val="22"/>
                <w:szCs w:val="22"/>
              </w:rPr>
              <w:t>1.3</w:t>
            </w:r>
          </w:p>
        </w:tc>
        <w:tc>
          <w:tcPr>
            <w:tcW w:w="1739" w:type="pct"/>
            <w:shd w:val="clear" w:color="auto" w:fill="auto"/>
            <w:vAlign w:val="center"/>
          </w:tcPr>
          <w:p w14:paraId="0366A87A" w14:textId="4232F0DB" w:rsidR="005A5F31" w:rsidRPr="005A5F31" w:rsidRDefault="005A5F31" w:rsidP="005A5F31">
            <w:pPr>
              <w:rPr>
                <w:sz w:val="22"/>
                <w:szCs w:val="22"/>
              </w:rPr>
            </w:pPr>
            <w:r w:rsidRPr="005A5F31">
              <w:rPr>
                <w:sz w:val="22"/>
                <w:szCs w:val="22"/>
              </w:rPr>
              <w:t>Ограничения тепловой мощности</w:t>
            </w:r>
          </w:p>
        </w:tc>
        <w:tc>
          <w:tcPr>
            <w:tcW w:w="275" w:type="pct"/>
            <w:shd w:val="clear" w:color="auto" w:fill="auto"/>
            <w:vAlign w:val="center"/>
          </w:tcPr>
          <w:p w14:paraId="145A06F2" w14:textId="374EC73E" w:rsidR="005A5F31" w:rsidRPr="005A5F31" w:rsidRDefault="005A5F31" w:rsidP="005A5F31">
            <w:pPr>
              <w:jc w:val="center"/>
              <w:rPr>
                <w:sz w:val="22"/>
                <w:szCs w:val="22"/>
              </w:rPr>
            </w:pPr>
            <w:r w:rsidRPr="005A5F31">
              <w:rPr>
                <w:sz w:val="22"/>
                <w:szCs w:val="22"/>
              </w:rPr>
              <w:t>Гкал/ч</w:t>
            </w:r>
          </w:p>
        </w:tc>
        <w:tc>
          <w:tcPr>
            <w:tcW w:w="330" w:type="pct"/>
            <w:shd w:val="clear" w:color="auto" w:fill="auto"/>
            <w:vAlign w:val="center"/>
          </w:tcPr>
          <w:p w14:paraId="5CC93559" w14:textId="4773C7FD" w:rsidR="005A5F31" w:rsidRPr="005A5F31" w:rsidRDefault="005A5F31" w:rsidP="005A5F31">
            <w:pPr>
              <w:jc w:val="center"/>
              <w:rPr>
                <w:sz w:val="22"/>
                <w:szCs w:val="22"/>
              </w:rPr>
            </w:pPr>
            <w:r w:rsidRPr="005A5F31">
              <w:rPr>
                <w:color w:val="000000"/>
                <w:sz w:val="22"/>
                <w:szCs w:val="22"/>
              </w:rPr>
              <w:t>0</w:t>
            </w:r>
          </w:p>
        </w:tc>
        <w:tc>
          <w:tcPr>
            <w:tcW w:w="330" w:type="pct"/>
            <w:shd w:val="clear" w:color="auto" w:fill="auto"/>
            <w:vAlign w:val="center"/>
          </w:tcPr>
          <w:p w14:paraId="2E108374" w14:textId="1189F6FF" w:rsidR="005A5F31" w:rsidRPr="005A5F31" w:rsidRDefault="005A5F31" w:rsidP="005A5F31">
            <w:pPr>
              <w:jc w:val="center"/>
              <w:rPr>
                <w:sz w:val="22"/>
                <w:szCs w:val="22"/>
              </w:rPr>
            </w:pPr>
            <w:r w:rsidRPr="005A5F31">
              <w:rPr>
                <w:color w:val="000000"/>
                <w:sz w:val="22"/>
                <w:szCs w:val="22"/>
              </w:rPr>
              <w:t>0</w:t>
            </w:r>
          </w:p>
        </w:tc>
        <w:tc>
          <w:tcPr>
            <w:tcW w:w="330" w:type="pct"/>
            <w:shd w:val="clear" w:color="auto" w:fill="auto"/>
            <w:vAlign w:val="center"/>
          </w:tcPr>
          <w:p w14:paraId="4A8FD71A" w14:textId="34E05659" w:rsidR="005A5F31" w:rsidRPr="005A5F31" w:rsidRDefault="005A5F31" w:rsidP="005A5F31">
            <w:pPr>
              <w:jc w:val="center"/>
              <w:rPr>
                <w:sz w:val="22"/>
                <w:szCs w:val="22"/>
              </w:rPr>
            </w:pPr>
            <w:r w:rsidRPr="005A5F31">
              <w:rPr>
                <w:color w:val="000000"/>
                <w:sz w:val="22"/>
                <w:szCs w:val="22"/>
              </w:rPr>
              <w:t>0</w:t>
            </w:r>
          </w:p>
        </w:tc>
        <w:tc>
          <w:tcPr>
            <w:tcW w:w="330" w:type="pct"/>
            <w:shd w:val="clear" w:color="auto" w:fill="auto"/>
            <w:vAlign w:val="center"/>
          </w:tcPr>
          <w:p w14:paraId="0B3BD1BF" w14:textId="2111056C" w:rsidR="005A5F31" w:rsidRPr="005A5F31" w:rsidRDefault="005A5F31" w:rsidP="005A5F31">
            <w:pPr>
              <w:jc w:val="center"/>
              <w:rPr>
                <w:sz w:val="22"/>
                <w:szCs w:val="22"/>
              </w:rPr>
            </w:pPr>
            <w:r w:rsidRPr="005A5F31">
              <w:rPr>
                <w:color w:val="000000"/>
                <w:sz w:val="22"/>
                <w:szCs w:val="22"/>
              </w:rPr>
              <w:t>0</w:t>
            </w:r>
          </w:p>
        </w:tc>
        <w:tc>
          <w:tcPr>
            <w:tcW w:w="330" w:type="pct"/>
            <w:shd w:val="clear" w:color="auto" w:fill="auto"/>
            <w:vAlign w:val="center"/>
          </w:tcPr>
          <w:p w14:paraId="10EA42F0" w14:textId="024B4741" w:rsidR="005A5F31" w:rsidRPr="005A5F31" w:rsidRDefault="005A5F31" w:rsidP="005A5F31">
            <w:pPr>
              <w:jc w:val="center"/>
              <w:rPr>
                <w:sz w:val="22"/>
                <w:szCs w:val="22"/>
              </w:rPr>
            </w:pPr>
            <w:r w:rsidRPr="005A5F31">
              <w:rPr>
                <w:color w:val="000000"/>
                <w:sz w:val="22"/>
                <w:szCs w:val="22"/>
              </w:rPr>
              <w:t>0</w:t>
            </w:r>
          </w:p>
        </w:tc>
        <w:tc>
          <w:tcPr>
            <w:tcW w:w="330" w:type="pct"/>
            <w:shd w:val="clear" w:color="auto" w:fill="auto"/>
            <w:vAlign w:val="center"/>
          </w:tcPr>
          <w:p w14:paraId="0616ADA9" w14:textId="2306F310" w:rsidR="005A5F31" w:rsidRPr="005A5F31" w:rsidRDefault="005A5F31" w:rsidP="005A5F31">
            <w:pPr>
              <w:jc w:val="center"/>
              <w:rPr>
                <w:sz w:val="22"/>
                <w:szCs w:val="22"/>
              </w:rPr>
            </w:pPr>
            <w:r w:rsidRPr="005A5F31">
              <w:rPr>
                <w:color w:val="000000"/>
                <w:sz w:val="22"/>
                <w:szCs w:val="22"/>
              </w:rPr>
              <w:t>0</w:t>
            </w:r>
          </w:p>
        </w:tc>
        <w:tc>
          <w:tcPr>
            <w:tcW w:w="416" w:type="pct"/>
            <w:shd w:val="clear" w:color="auto" w:fill="auto"/>
            <w:vAlign w:val="center"/>
          </w:tcPr>
          <w:p w14:paraId="1403DFA6" w14:textId="1F2B05C5" w:rsidR="005A5F31" w:rsidRPr="005A5F31" w:rsidRDefault="005A5F31" w:rsidP="005A5F31">
            <w:pPr>
              <w:jc w:val="center"/>
              <w:rPr>
                <w:sz w:val="22"/>
                <w:szCs w:val="22"/>
              </w:rPr>
            </w:pPr>
            <w:r w:rsidRPr="005A5F31">
              <w:rPr>
                <w:color w:val="000000"/>
                <w:sz w:val="22"/>
                <w:szCs w:val="22"/>
              </w:rPr>
              <w:t>0</w:t>
            </w:r>
          </w:p>
        </w:tc>
        <w:tc>
          <w:tcPr>
            <w:tcW w:w="418" w:type="pct"/>
            <w:shd w:val="clear" w:color="auto" w:fill="auto"/>
            <w:vAlign w:val="center"/>
          </w:tcPr>
          <w:p w14:paraId="2F10CFE9" w14:textId="34DA3397" w:rsidR="005A5F31" w:rsidRPr="005A5F31" w:rsidRDefault="005A5F31" w:rsidP="005A5F31">
            <w:pPr>
              <w:jc w:val="center"/>
              <w:rPr>
                <w:sz w:val="22"/>
                <w:szCs w:val="22"/>
              </w:rPr>
            </w:pPr>
            <w:r w:rsidRPr="005A5F31">
              <w:rPr>
                <w:color w:val="000000"/>
                <w:sz w:val="22"/>
                <w:szCs w:val="22"/>
              </w:rPr>
              <w:t>0</w:t>
            </w:r>
          </w:p>
        </w:tc>
      </w:tr>
      <w:tr w:rsidR="005A5F31" w:rsidRPr="005A5F31" w14:paraId="29467BEF" w14:textId="77777777" w:rsidTr="00F8638C">
        <w:trPr>
          <w:cantSplit/>
        </w:trPr>
        <w:tc>
          <w:tcPr>
            <w:tcW w:w="171" w:type="pct"/>
            <w:shd w:val="clear" w:color="auto" w:fill="auto"/>
          </w:tcPr>
          <w:p w14:paraId="2AB617C5" w14:textId="1DEF2D88" w:rsidR="005A5F31" w:rsidRPr="005A5F31" w:rsidRDefault="005A5F31" w:rsidP="005A5F31">
            <w:pPr>
              <w:jc w:val="center"/>
              <w:rPr>
                <w:sz w:val="22"/>
                <w:szCs w:val="22"/>
              </w:rPr>
            </w:pPr>
            <w:r w:rsidRPr="005A5F31">
              <w:rPr>
                <w:sz w:val="22"/>
                <w:szCs w:val="22"/>
              </w:rPr>
              <w:t>1.4</w:t>
            </w:r>
          </w:p>
        </w:tc>
        <w:tc>
          <w:tcPr>
            <w:tcW w:w="1739" w:type="pct"/>
            <w:shd w:val="clear" w:color="auto" w:fill="auto"/>
            <w:vAlign w:val="center"/>
          </w:tcPr>
          <w:p w14:paraId="26BA9B2A" w14:textId="03D02999" w:rsidR="005A5F31" w:rsidRPr="005A5F31" w:rsidRDefault="005A5F31" w:rsidP="005A5F31">
            <w:pPr>
              <w:rPr>
                <w:sz w:val="22"/>
                <w:szCs w:val="22"/>
              </w:rPr>
            </w:pPr>
            <w:r w:rsidRPr="005A5F31">
              <w:rPr>
                <w:sz w:val="22"/>
                <w:szCs w:val="22"/>
              </w:rPr>
              <w:t>Собственные и хозяйственные нужды</w:t>
            </w:r>
          </w:p>
        </w:tc>
        <w:tc>
          <w:tcPr>
            <w:tcW w:w="275" w:type="pct"/>
            <w:shd w:val="clear" w:color="auto" w:fill="auto"/>
            <w:vAlign w:val="center"/>
          </w:tcPr>
          <w:p w14:paraId="5FDF4F61" w14:textId="63D89305" w:rsidR="005A5F31" w:rsidRPr="005A5F31" w:rsidRDefault="005A5F31" w:rsidP="005A5F31">
            <w:pPr>
              <w:jc w:val="center"/>
              <w:rPr>
                <w:sz w:val="22"/>
                <w:szCs w:val="22"/>
              </w:rPr>
            </w:pPr>
            <w:r w:rsidRPr="005A5F31">
              <w:rPr>
                <w:sz w:val="22"/>
                <w:szCs w:val="22"/>
              </w:rPr>
              <w:t>Гкал/ч</w:t>
            </w:r>
          </w:p>
        </w:tc>
        <w:tc>
          <w:tcPr>
            <w:tcW w:w="330" w:type="pct"/>
            <w:shd w:val="clear" w:color="auto" w:fill="auto"/>
            <w:vAlign w:val="center"/>
          </w:tcPr>
          <w:p w14:paraId="14F53420" w14:textId="5EC6BF58" w:rsidR="005A5F31" w:rsidRPr="005A5F31" w:rsidRDefault="005A5F31" w:rsidP="005A5F31">
            <w:pPr>
              <w:jc w:val="center"/>
              <w:rPr>
                <w:sz w:val="22"/>
                <w:szCs w:val="22"/>
              </w:rPr>
            </w:pPr>
            <w:r w:rsidRPr="005A5F31">
              <w:rPr>
                <w:color w:val="000000"/>
                <w:sz w:val="22"/>
                <w:szCs w:val="22"/>
              </w:rPr>
              <w:t>0,004</w:t>
            </w:r>
          </w:p>
        </w:tc>
        <w:tc>
          <w:tcPr>
            <w:tcW w:w="330" w:type="pct"/>
            <w:shd w:val="clear" w:color="auto" w:fill="auto"/>
            <w:vAlign w:val="center"/>
          </w:tcPr>
          <w:p w14:paraId="1DDD7B15" w14:textId="78DA9DCA" w:rsidR="005A5F31" w:rsidRPr="005A5F31" w:rsidRDefault="005A5F31" w:rsidP="005A5F31">
            <w:pPr>
              <w:jc w:val="center"/>
              <w:rPr>
                <w:sz w:val="22"/>
                <w:szCs w:val="22"/>
              </w:rPr>
            </w:pPr>
            <w:r w:rsidRPr="005A5F31">
              <w:rPr>
                <w:color w:val="000000"/>
                <w:sz w:val="22"/>
                <w:szCs w:val="22"/>
              </w:rPr>
              <w:t>0,004</w:t>
            </w:r>
          </w:p>
        </w:tc>
        <w:tc>
          <w:tcPr>
            <w:tcW w:w="330" w:type="pct"/>
            <w:shd w:val="clear" w:color="auto" w:fill="auto"/>
            <w:vAlign w:val="center"/>
          </w:tcPr>
          <w:p w14:paraId="54C784BB" w14:textId="4FA824B2" w:rsidR="005A5F31" w:rsidRPr="005A5F31" w:rsidRDefault="005A5F31" w:rsidP="005A5F31">
            <w:pPr>
              <w:jc w:val="center"/>
              <w:rPr>
                <w:sz w:val="22"/>
                <w:szCs w:val="22"/>
              </w:rPr>
            </w:pPr>
            <w:r w:rsidRPr="005A5F31">
              <w:rPr>
                <w:color w:val="000000"/>
                <w:sz w:val="22"/>
                <w:szCs w:val="22"/>
              </w:rPr>
              <w:t>0,004</w:t>
            </w:r>
          </w:p>
        </w:tc>
        <w:tc>
          <w:tcPr>
            <w:tcW w:w="330" w:type="pct"/>
            <w:shd w:val="clear" w:color="auto" w:fill="auto"/>
            <w:vAlign w:val="center"/>
          </w:tcPr>
          <w:p w14:paraId="053BEB4E" w14:textId="5E152E43" w:rsidR="005A5F31" w:rsidRPr="005A5F31" w:rsidRDefault="005A5F31" w:rsidP="005A5F31">
            <w:pPr>
              <w:jc w:val="center"/>
              <w:rPr>
                <w:sz w:val="22"/>
                <w:szCs w:val="22"/>
              </w:rPr>
            </w:pPr>
            <w:r w:rsidRPr="005A5F31">
              <w:rPr>
                <w:color w:val="000000"/>
                <w:sz w:val="22"/>
                <w:szCs w:val="22"/>
              </w:rPr>
              <w:t>0,004</w:t>
            </w:r>
          </w:p>
        </w:tc>
        <w:tc>
          <w:tcPr>
            <w:tcW w:w="330" w:type="pct"/>
            <w:shd w:val="clear" w:color="auto" w:fill="auto"/>
            <w:vAlign w:val="center"/>
          </w:tcPr>
          <w:p w14:paraId="66BEBBFE" w14:textId="2C077185" w:rsidR="005A5F31" w:rsidRPr="005A5F31" w:rsidRDefault="005A5F31" w:rsidP="005A5F31">
            <w:pPr>
              <w:jc w:val="center"/>
              <w:rPr>
                <w:sz w:val="22"/>
                <w:szCs w:val="22"/>
              </w:rPr>
            </w:pPr>
            <w:r w:rsidRPr="005A5F31">
              <w:rPr>
                <w:color w:val="000000"/>
                <w:sz w:val="22"/>
                <w:szCs w:val="22"/>
              </w:rPr>
              <w:t>0,004</w:t>
            </w:r>
          </w:p>
        </w:tc>
        <w:tc>
          <w:tcPr>
            <w:tcW w:w="330" w:type="pct"/>
            <w:shd w:val="clear" w:color="auto" w:fill="auto"/>
            <w:vAlign w:val="center"/>
          </w:tcPr>
          <w:p w14:paraId="3E3EE301" w14:textId="320FFB4B" w:rsidR="005A5F31" w:rsidRPr="005A5F31" w:rsidRDefault="005A5F31" w:rsidP="005A5F31">
            <w:pPr>
              <w:jc w:val="center"/>
              <w:rPr>
                <w:sz w:val="22"/>
                <w:szCs w:val="22"/>
              </w:rPr>
            </w:pPr>
            <w:r w:rsidRPr="005A5F31">
              <w:rPr>
                <w:color w:val="000000"/>
                <w:sz w:val="22"/>
                <w:szCs w:val="22"/>
              </w:rPr>
              <w:t>0,004</w:t>
            </w:r>
          </w:p>
        </w:tc>
        <w:tc>
          <w:tcPr>
            <w:tcW w:w="416" w:type="pct"/>
            <w:shd w:val="clear" w:color="auto" w:fill="auto"/>
            <w:vAlign w:val="center"/>
          </w:tcPr>
          <w:p w14:paraId="0108148C" w14:textId="62723590" w:rsidR="005A5F31" w:rsidRPr="005A5F31" w:rsidRDefault="005A5F31" w:rsidP="005A5F31">
            <w:pPr>
              <w:jc w:val="center"/>
              <w:rPr>
                <w:sz w:val="22"/>
                <w:szCs w:val="22"/>
              </w:rPr>
            </w:pPr>
            <w:r w:rsidRPr="005A5F31">
              <w:rPr>
                <w:color w:val="000000"/>
                <w:sz w:val="22"/>
                <w:szCs w:val="22"/>
              </w:rPr>
              <w:t>0,004</w:t>
            </w:r>
          </w:p>
        </w:tc>
        <w:tc>
          <w:tcPr>
            <w:tcW w:w="418" w:type="pct"/>
            <w:shd w:val="clear" w:color="auto" w:fill="auto"/>
            <w:vAlign w:val="center"/>
          </w:tcPr>
          <w:p w14:paraId="0D976E24" w14:textId="3F444855" w:rsidR="005A5F31" w:rsidRPr="005A5F31" w:rsidRDefault="005A5F31" w:rsidP="005A5F31">
            <w:pPr>
              <w:jc w:val="center"/>
              <w:rPr>
                <w:sz w:val="22"/>
                <w:szCs w:val="22"/>
              </w:rPr>
            </w:pPr>
            <w:r w:rsidRPr="005A5F31">
              <w:rPr>
                <w:color w:val="000000"/>
                <w:sz w:val="22"/>
                <w:szCs w:val="22"/>
              </w:rPr>
              <w:t>0,004</w:t>
            </w:r>
          </w:p>
        </w:tc>
      </w:tr>
      <w:tr w:rsidR="005A5F31" w:rsidRPr="005A5F31" w14:paraId="6F460524" w14:textId="77777777" w:rsidTr="00F8638C">
        <w:trPr>
          <w:cantSplit/>
        </w:trPr>
        <w:tc>
          <w:tcPr>
            <w:tcW w:w="171" w:type="pct"/>
            <w:shd w:val="clear" w:color="auto" w:fill="auto"/>
          </w:tcPr>
          <w:p w14:paraId="100D4716" w14:textId="08171E4D" w:rsidR="005A5F31" w:rsidRPr="005A5F31" w:rsidRDefault="005A5F31" w:rsidP="005A5F31">
            <w:pPr>
              <w:jc w:val="center"/>
              <w:rPr>
                <w:sz w:val="22"/>
                <w:szCs w:val="22"/>
              </w:rPr>
            </w:pPr>
            <w:r w:rsidRPr="005A5F31">
              <w:rPr>
                <w:sz w:val="22"/>
                <w:szCs w:val="22"/>
              </w:rPr>
              <w:t>1.5</w:t>
            </w:r>
          </w:p>
        </w:tc>
        <w:tc>
          <w:tcPr>
            <w:tcW w:w="1739" w:type="pct"/>
            <w:shd w:val="clear" w:color="auto" w:fill="auto"/>
            <w:vAlign w:val="center"/>
          </w:tcPr>
          <w:p w14:paraId="686CC080" w14:textId="27452328" w:rsidR="005A5F31" w:rsidRPr="005A5F31" w:rsidRDefault="005A5F31" w:rsidP="005A5F31">
            <w:pPr>
              <w:rPr>
                <w:sz w:val="22"/>
                <w:szCs w:val="22"/>
              </w:rPr>
            </w:pPr>
            <w:r w:rsidRPr="005A5F31">
              <w:rPr>
                <w:sz w:val="22"/>
                <w:szCs w:val="22"/>
              </w:rPr>
              <w:t xml:space="preserve">Потери в тепловых сетях от отпущенной тепловой энергии </w:t>
            </w:r>
          </w:p>
        </w:tc>
        <w:tc>
          <w:tcPr>
            <w:tcW w:w="275" w:type="pct"/>
            <w:shd w:val="clear" w:color="auto" w:fill="auto"/>
            <w:vAlign w:val="center"/>
          </w:tcPr>
          <w:p w14:paraId="2F21E078" w14:textId="22626A35" w:rsidR="005A5F31" w:rsidRPr="005A5F31" w:rsidRDefault="005A5F31" w:rsidP="005A5F31">
            <w:pPr>
              <w:jc w:val="center"/>
              <w:rPr>
                <w:sz w:val="22"/>
                <w:szCs w:val="22"/>
              </w:rPr>
            </w:pPr>
            <w:r w:rsidRPr="005A5F31">
              <w:rPr>
                <w:sz w:val="22"/>
                <w:szCs w:val="22"/>
              </w:rPr>
              <w:t>Гкал/ч</w:t>
            </w:r>
          </w:p>
        </w:tc>
        <w:tc>
          <w:tcPr>
            <w:tcW w:w="330" w:type="pct"/>
            <w:shd w:val="clear" w:color="auto" w:fill="auto"/>
            <w:vAlign w:val="center"/>
          </w:tcPr>
          <w:p w14:paraId="41AD19A2" w14:textId="0FA451B0" w:rsidR="005A5F31" w:rsidRPr="005A5F31" w:rsidRDefault="005A5F31" w:rsidP="005A5F31">
            <w:pPr>
              <w:jc w:val="center"/>
              <w:rPr>
                <w:sz w:val="22"/>
                <w:szCs w:val="22"/>
              </w:rPr>
            </w:pPr>
            <w:r w:rsidRPr="005A5F31">
              <w:rPr>
                <w:color w:val="000000"/>
                <w:sz w:val="22"/>
                <w:szCs w:val="22"/>
              </w:rPr>
              <w:t>0,030</w:t>
            </w:r>
          </w:p>
        </w:tc>
        <w:tc>
          <w:tcPr>
            <w:tcW w:w="330" w:type="pct"/>
            <w:shd w:val="clear" w:color="auto" w:fill="auto"/>
            <w:vAlign w:val="center"/>
          </w:tcPr>
          <w:p w14:paraId="28BD44FA" w14:textId="4E07DC20" w:rsidR="005A5F31" w:rsidRPr="005A5F31" w:rsidRDefault="005A5F31" w:rsidP="005A5F31">
            <w:pPr>
              <w:jc w:val="center"/>
              <w:rPr>
                <w:sz w:val="22"/>
                <w:szCs w:val="22"/>
              </w:rPr>
            </w:pPr>
            <w:r w:rsidRPr="005A5F31">
              <w:rPr>
                <w:color w:val="000000"/>
                <w:sz w:val="22"/>
                <w:szCs w:val="22"/>
              </w:rPr>
              <w:t>0,030</w:t>
            </w:r>
          </w:p>
        </w:tc>
        <w:tc>
          <w:tcPr>
            <w:tcW w:w="330" w:type="pct"/>
            <w:shd w:val="clear" w:color="auto" w:fill="auto"/>
            <w:vAlign w:val="center"/>
          </w:tcPr>
          <w:p w14:paraId="000BFE98" w14:textId="44A8D363" w:rsidR="005A5F31" w:rsidRPr="005A5F31" w:rsidRDefault="005A5F31" w:rsidP="005A5F31">
            <w:pPr>
              <w:jc w:val="center"/>
              <w:rPr>
                <w:sz w:val="22"/>
                <w:szCs w:val="22"/>
              </w:rPr>
            </w:pPr>
            <w:r w:rsidRPr="005A5F31">
              <w:rPr>
                <w:color w:val="000000"/>
                <w:sz w:val="22"/>
                <w:szCs w:val="22"/>
              </w:rPr>
              <w:t>0,030</w:t>
            </w:r>
          </w:p>
        </w:tc>
        <w:tc>
          <w:tcPr>
            <w:tcW w:w="330" w:type="pct"/>
            <w:shd w:val="clear" w:color="auto" w:fill="auto"/>
            <w:vAlign w:val="center"/>
          </w:tcPr>
          <w:p w14:paraId="6732C38A" w14:textId="06FF4BBD" w:rsidR="005A5F31" w:rsidRPr="005A5F31" w:rsidRDefault="005A5F31" w:rsidP="005A5F31">
            <w:pPr>
              <w:jc w:val="center"/>
              <w:rPr>
                <w:sz w:val="22"/>
                <w:szCs w:val="22"/>
              </w:rPr>
            </w:pPr>
            <w:r w:rsidRPr="005A5F31">
              <w:rPr>
                <w:color w:val="000000"/>
                <w:sz w:val="22"/>
                <w:szCs w:val="22"/>
              </w:rPr>
              <w:t>0,030</w:t>
            </w:r>
          </w:p>
        </w:tc>
        <w:tc>
          <w:tcPr>
            <w:tcW w:w="330" w:type="pct"/>
            <w:shd w:val="clear" w:color="auto" w:fill="auto"/>
            <w:vAlign w:val="center"/>
          </w:tcPr>
          <w:p w14:paraId="2184796D" w14:textId="7F350FCB" w:rsidR="005A5F31" w:rsidRPr="005A5F31" w:rsidRDefault="005A5F31" w:rsidP="005A5F31">
            <w:pPr>
              <w:jc w:val="center"/>
              <w:rPr>
                <w:sz w:val="22"/>
                <w:szCs w:val="22"/>
              </w:rPr>
            </w:pPr>
            <w:r w:rsidRPr="005A5F31">
              <w:rPr>
                <w:color w:val="000000"/>
                <w:sz w:val="22"/>
                <w:szCs w:val="22"/>
              </w:rPr>
              <w:t>0,030</w:t>
            </w:r>
          </w:p>
        </w:tc>
        <w:tc>
          <w:tcPr>
            <w:tcW w:w="330" w:type="pct"/>
            <w:shd w:val="clear" w:color="auto" w:fill="auto"/>
            <w:vAlign w:val="center"/>
          </w:tcPr>
          <w:p w14:paraId="7233081C" w14:textId="2BC288F0" w:rsidR="005A5F31" w:rsidRPr="005A5F31" w:rsidRDefault="005A5F31" w:rsidP="005A5F31">
            <w:pPr>
              <w:jc w:val="center"/>
              <w:rPr>
                <w:sz w:val="22"/>
                <w:szCs w:val="22"/>
              </w:rPr>
            </w:pPr>
            <w:r w:rsidRPr="005A5F31">
              <w:rPr>
                <w:color w:val="000000"/>
                <w:sz w:val="22"/>
                <w:szCs w:val="22"/>
              </w:rPr>
              <w:t>0,030</w:t>
            </w:r>
          </w:p>
        </w:tc>
        <w:tc>
          <w:tcPr>
            <w:tcW w:w="416" w:type="pct"/>
            <w:shd w:val="clear" w:color="auto" w:fill="auto"/>
            <w:vAlign w:val="center"/>
          </w:tcPr>
          <w:p w14:paraId="25B63C67" w14:textId="291A9F93" w:rsidR="005A5F31" w:rsidRPr="005A5F31" w:rsidRDefault="005A5F31" w:rsidP="005A5F31">
            <w:pPr>
              <w:jc w:val="center"/>
              <w:rPr>
                <w:sz w:val="22"/>
                <w:szCs w:val="22"/>
              </w:rPr>
            </w:pPr>
            <w:r w:rsidRPr="005A5F31">
              <w:rPr>
                <w:color w:val="000000"/>
                <w:sz w:val="22"/>
                <w:szCs w:val="22"/>
              </w:rPr>
              <w:t>0,030</w:t>
            </w:r>
          </w:p>
        </w:tc>
        <w:tc>
          <w:tcPr>
            <w:tcW w:w="418" w:type="pct"/>
            <w:shd w:val="clear" w:color="auto" w:fill="auto"/>
            <w:vAlign w:val="center"/>
          </w:tcPr>
          <w:p w14:paraId="2ACB1F3F" w14:textId="317D5B30" w:rsidR="005A5F31" w:rsidRPr="005A5F31" w:rsidRDefault="005A5F31" w:rsidP="005A5F31">
            <w:pPr>
              <w:jc w:val="center"/>
              <w:rPr>
                <w:sz w:val="22"/>
                <w:szCs w:val="22"/>
              </w:rPr>
            </w:pPr>
            <w:r w:rsidRPr="005A5F31">
              <w:rPr>
                <w:color w:val="000000"/>
                <w:sz w:val="22"/>
                <w:szCs w:val="22"/>
              </w:rPr>
              <w:t>0,030</w:t>
            </w:r>
          </w:p>
        </w:tc>
      </w:tr>
      <w:tr w:rsidR="005A5F31" w:rsidRPr="005A5F31" w14:paraId="26E16C88" w14:textId="77777777" w:rsidTr="00F8638C">
        <w:trPr>
          <w:cantSplit/>
        </w:trPr>
        <w:tc>
          <w:tcPr>
            <w:tcW w:w="171" w:type="pct"/>
            <w:shd w:val="clear" w:color="auto" w:fill="auto"/>
          </w:tcPr>
          <w:p w14:paraId="6C401CA7" w14:textId="5AF0314F" w:rsidR="005A5F31" w:rsidRPr="005A5F31" w:rsidRDefault="005A5F31" w:rsidP="005A5F31">
            <w:pPr>
              <w:jc w:val="center"/>
              <w:rPr>
                <w:sz w:val="22"/>
                <w:szCs w:val="22"/>
              </w:rPr>
            </w:pPr>
            <w:r w:rsidRPr="005A5F31">
              <w:rPr>
                <w:sz w:val="22"/>
                <w:szCs w:val="22"/>
              </w:rPr>
              <w:t>1.6</w:t>
            </w:r>
          </w:p>
        </w:tc>
        <w:tc>
          <w:tcPr>
            <w:tcW w:w="1739" w:type="pct"/>
            <w:shd w:val="clear" w:color="auto" w:fill="auto"/>
            <w:vAlign w:val="center"/>
          </w:tcPr>
          <w:p w14:paraId="72982621" w14:textId="5AD79242" w:rsidR="005A5F31" w:rsidRPr="005A5F31" w:rsidRDefault="005A5F31" w:rsidP="005A5F31">
            <w:pPr>
              <w:rPr>
                <w:sz w:val="22"/>
                <w:szCs w:val="22"/>
              </w:rPr>
            </w:pPr>
            <w:r w:rsidRPr="005A5F31">
              <w:rPr>
                <w:sz w:val="22"/>
                <w:szCs w:val="22"/>
              </w:rPr>
              <w:t>Присоединенная тепловая нагрузка</w:t>
            </w:r>
          </w:p>
        </w:tc>
        <w:tc>
          <w:tcPr>
            <w:tcW w:w="275" w:type="pct"/>
            <w:shd w:val="clear" w:color="auto" w:fill="auto"/>
            <w:vAlign w:val="center"/>
          </w:tcPr>
          <w:p w14:paraId="51FBBCBE" w14:textId="1B12D2C2" w:rsidR="005A5F31" w:rsidRPr="005A5F31" w:rsidRDefault="005A5F31" w:rsidP="005A5F31">
            <w:pPr>
              <w:jc w:val="center"/>
              <w:rPr>
                <w:sz w:val="22"/>
                <w:szCs w:val="22"/>
              </w:rPr>
            </w:pPr>
            <w:r w:rsidRPr="005A5F31">
              <w:rPr>
                <w:sz w:val="22"/>
                <w:szCs w:val="22"/>
              </w:rPr>
              <w:t>Гкал/ч</w:t>
            </w:r>
          </w:p>
        </w:tc>
        <w:tc>
          <w:tcPr>
            <w:tcW w:w="330" w:type="pct"/>
            <w:shd w:val="clear" w:color="auto" w:fill="auto"/>
            <w:vAlign w:val="center"/>
          </w:tcPr>
          <w:p w14:paraId="4184AF7F" w14:textId="384F1F73" w:rsidR="005A5F31" w:rsidRPr="005A5F31" w:rsidRDefault="005A5F31" w:rsidP="005A5F31">
            <w:pPr>
              <w:jc w:val="center"/>
              <w:rPr>
                <w:sz w:val="22"/>
                <w:szCs w:val="22"/>
              </w:rPr>
            </w:pPr>
            <w:r w:rsidRPr="005A5F31">
              <w:rPr>
                <w:color w:val="000000"/>
                <w:sz w:val="22"/>
                <w:szCs w:val="22"/>
              </w:rPr>
              <w:t>0,383</w:t>
            </w:r>
          </w:p>
        </w:tc>
        <w:tc>
          <w:tcPr>
            <w:tcW w:w="330" w:type="pct"/>
            <w:shd w:val="clear" w:color="auto" w:fill="auto"/>
            <w:vAlign w:val="center"/>
          </w:tcPr>
          <w:p w14:paraId="1A4D7940" w14:textId="2955A38F" w:rsidR="005A5F31" w:rsidRPr="005A5F31" w:rsidRDefault="005A5F31" w:rsidP="005A5F31">
            <w:pPr>
              <w:jc w:val="center"/>
              <w:rPr>
                <w:sz w:val="22"/>
                <w:szCs w:val="22"/>
              </w:rPr>
            </w:pPr>
            <w:r w:rsidRPr="005A5F31">
              <w:rPr>
                <w:color w:val="000000"/>
                <w:sz w:val="22"/>
                <w:szCs w:val="22"/>
              </w:rPr>
              <w:t>0,383</w:t>
            </w:r>
          </w:p>
        </w:tc>
        <w:tc>
          <w:tcPr>
            <w:tcW w:w="330" w:type="pct"/>
            <w:shd w:val="clear" w:color="auto" w:fill="auto"/>
            <w:vAlign w:val="center"/>
          </w:tcPr>
          <w:p w14:paraId="2931451F" w14:textId="5766A0EF" w:rsidR="005A5F31" w:rsidRPr="005A5F31" w:rsidRDefault="005A5F31" w:rsidP="005A5F31">
            <w:pPr>
              <w:jc w:val="center"/>
              <w:rPr>
                <w:sz w:val="22"/>
                <w:szCs w:val="22"/>
              </w:rPr>
            </w:pPr>
            <w:r w:rsidRPr="005A5F31">
              <w:rPr>
                <w:color w:val="000000"/>
                <w:sz w:val="22"/>
                <w:szCs w:val="22"/>
              </w:rPr>
              <w:t>0,383</w:t>
            </w:r>
          </w:p>
        </w:tc>
        <w:tc>
          <w:tcPr>
            <w:tcW w:w="330" w:type="pct"/>
            <w:shd w:val="clear" w:color="auto" w:fill="auto"/>
            <w:vAlign w:val="center"/>
          </w:tcPr>
          <w:p w14:paraId="62358AEE" w14:textId="79FA1F76" w:rsidR="005A5F31" w:rsidRPr="005A5F31" w:rsidRDefault="005A5F31" w:rsidP="005A5F31">
            <w:pPr>
              <w:jc w:val="center"/>
              <w:rPr>
                <w:sz w:val="22"/>
                <w:szCs w:val="22"/>
              </w:rPr>
            </w:pPr>
            <w:r w:rsidRPr="005A5F31">
              <w:rPr>
                <w:color w:val="000000"/>
                <w:sz w:val="22"/>
                <w:szCs w:val="22"/>
              </w:rPr>
              <w:t>0,383</w:t>
            </w:r>
          </w:p>
        </w:tc>
        <w:tc>
          <w:tcPr>
            <w:tcW w:w="330" w:type="pct"/>
            <w:shd w:val="clear" w:color="auto" w:fill="auto"/>
            <w:vAlign w:val="center"/>
          </w:tcPr>
          <w:p w14:paraId="3B1FB00B" w14:textId="0EEDD6E6" w:rsidR="005A5F31" w:rsidRPr="005A5F31" w:rsidRDefault="005A5F31" w:rsidP="005A5F31">
            <w:pPr>
              <w:jc w:val="center"/>
              <w:rPr>
                <w:sz w:val="22"/>
                <w:szCs w:val="22"/>
              </w:rPr>
            </w:pPr>
            <w:r w:rsidRPr="005A5F31">
              <w:rPr>
                <w:color w:val="000000"/>
                <w:sz w:val="22"/>
                <w:szCs w:val="22"/>
              </w:rPr>
              <w:t>0,383</w:t>
            </w:r>
          </w:p>
        </w:tc>
        <w:tc>
          <w:tcPr>
            <w:tcW w:w="330" w:type="pct"/>
            <w:shd w:val="clear" w:color="auto" w:fill="auto"/>
            <w:vAlign w:val="center"/>
          </w:tcPr>
          <w:p w14:paraId="49B158D5" w14:textId="74BB102C" w:rsidR="005A5F31" w:rsidRPr="005A5F31" w:rsidRDefault="005A5F31" w:rsidP="005A5F31">
            <w:pPr>
              <w:jc w:val="center"/>
              <w:rPr>
                <w:sz w:val="22"/>
                <w:szCs w:val="22"/>
              </w:rPr>
            </w:pPr>
            <w:r w:rsidRPr="005A5F31">
              <w:rPr>
                <w:color w:val="000000"/>
                <w:sz w:val="22"/>
                <w:szCs w:val="22"/>
              </w:rPr>
              <w:t>0,383</w:t>
            </w:r>
          </w:p>
        </w:tc>
        <w:tc>
          <w:tcPr>
            <w:tcW w:w="416" w:type="pct"/>
            <w:shd w:val="clear" w:color="auto" w:fill="auto"/>
            <w:vAlign w:val="center"/>
          </w:tcPr>
          <w:p w14:paraId="1050F533" w14:textId="08610E92" w:rsidR="005A5F31" w:rsidRPr="005A5F31" w:rsidRDefault="005A5F31" w:rsidP="005A5F31">
            <w:pPr>
              <w:jc w:val="center"/>
              <w:rPr>
                <w:sz w:val="22"/>
                <w:szCs w:val="22"/>
              </w:rPr>
            </w:pPr>
            <w:r w:rsidRPr="005A5F31">
              <w:rPr>
                <w:color w:val="000000"/>
                <w:sz w:val="22"/>
                <w:szCs w:val="22"/>
              </w:rPr>
              <w:t>0,383</w:t>
            </w:r>
          </w:p>
        </w:tc>
        <w:tc>
          <w:tcPr>
            <w:tcW w:w="418" w:type="pct"/>
            <w:shd w:val="clear" w:color="auto" w:fill="auto"/>
            <w:vAlign w:val="center"/>
          </w:tcPr>
          <w:p w14:paraId="33A9BE1E" w14:textId="445810F7" w:rsidR="005A5F31" w:rsidRPr="005A5F31" w:rsidRDefault="005A5F31" w:rsidP="005A5F31">
            <w:pPr>
              <w:jc w:val="center"/>
              <w:rPr>
                <w:sz w:val="22"/>
                <w:szCs w:val="22"/>
              </w:rPr>
            </w:pPr>
            <w:r w:rsidRPr="005A5F31">
              <w:rPr>
                <w:color w:val="000000"/>
                <w:sz w:val="22"/>
                <w:szCs w:val="22"/>
              </w:rPr>
              <w:t>0,383</w:t>
            </w:r>
          </w:p>
        </w:tc>
      </w:tr>
      <w:tr w:rsidR="005A5F31" w:rsidRPr="005A5F31" w14:paraId="59AE7EB1" w14:textId="77777777" w:rsidTr="00F8638C">
        <w:trPr>
          <w:cantSplit/>
        </w:trPr>
        <w:tc>
          <w:tcPr>
            <w:tcW w:w="171" w:type="pct"/>
            <w:shd w:val="clear" w:color="auto" w:fill="auto"/>
          </w:tcPr>
          <w:p w14:paraId="310D7021" w14:textId="6786E298" w:rsidR="005A5F31" w:rsidRPr="005A5F31" w:rsidRDefault="005A5F31" w:rsidP="005A5F31">
            <w:pPr>
              <w:jc w:val="center"/>
              <w:rPr>
                <w:sz w:val="22"/>
                <w:szCs w:val="22"/>
              </w:rPr>
            </w:pPr>
            <w:r w:rsidRPr="005A5F31">
              <w:rPr>
                <w:sz w:val="22"/>
                <w:szCs w:val="22"/>
              </w:rPr>
              <w:t>1.7</w:t>
            </w:r>
          </w:p>
        </w:tc>
        <w:tc>
          <w:tcPr>
            <w:tcW w:w="1739" w:type="pct"/>
            <w:shd w:val="clear" w:color="auto" w:fill="auto"/>
            <w:vAlign w:val="center"/>
          </w:tcPr>
          <w:p w14:paraId="6B9369D8" w14:textId="6EE5E16A" w:rsidR="005A5F31" w:rsidRPr="005A5F31" w:rsidRDefault="005A5F31" w:rsidP="005A5F31">
            <w:pPr>
              <w:rPr>
                <w:sz w:val="22"/>
                <w:szCs w:val="22"/>
              </w:rPr>
            </w:pPr>
            <w:r w:rsidRPr="005A5F31">
              <w:rPr>
                <w:sz w:val="22"/>
                <w:szCs w:val="22"/>
              </w:rPr>
              <w:t>Резерв (+)/дефицит (-) тепловой мощности</w:t>
            </w:r>
          </w:p>
        </w:tc>
        <w:tc>
          <w:tcPr>
            <w:tcW w:w="275" w:type="pct"/>
            <w:shd w:val="clear" w:color="auto" w:fill="auto"/>
            <w:vAlign w:val="center"/>
          </w:tcPr>
          <w:p w14:paraId="115064BB" w14:textId="0405A1D0" w:rsidR="005A5F31" w:rsidRPr="005A5F31" w:rsidRDefault="005A5F31" w:rsidP="005A5F31">
            <w:pPr>
              <w:jc w:val="center"/>
              <w:rPr>
                <w:sz w:val="22"/>
                <w:szCs w:val="22"/>
              </w:rPr>
            </w:pPr>
            <w:r w:rsidRPr="005A5F31">
              <w:rPr>
                <w:sz w:val="22"/>
                <w:szCs w:val="22"/>
              </w:rPr>
              <w:t>Гкал/ч</w:t>
            </w:r>
          </w:p>
        </w:tc>
        <w:tc>
          <w:tcPr>
            <w:tcW w:w="330" w:type="pct"/>
            <w:shd w:val="clear" w:color="auto" w:fill="auto"/>
            <w:vAlign w:val="center"/>
          </w:tcPr>
          <w:p w14:paraId="543504B7" w14:textId="7E5BFEB8" w:rsidR="005A5F31" w:rsidRPr="005A5F31" w:rsidRDefault="005A5F31" w:rsidP="005A5F31">
            <w:pPr>
              <w:jc w:val="center"/>
              <w:rPr>
                <w:sz w:val="22"/>
                <w:szCs w:val="22"/>
              </w:rPr>
            </w:pPr>
            <w:r w:rsidRPr="005A5F31">
              <w:rPr>
                <w:color w:val="000000"/>
                <w:sz w:val="22"/>
                <w:szCs w:val="22"/>
              </w:rPr>
              <w:t>0,883</w:t>
            </w:r>
          </w:p>
        </w:tc>
        <w:tc>
          <w:tcPr>
            <w:tcW w:w="330" w:type="pct"/>
            <w:shd w:val="clear" w:color="auto" w:fill="auto"/>
            <w:vAlign w:val="center"/>
          </w:tcPr>
          <w:p w14:paraId="1102D5D2" w14:textId="2019AD30" w:rsidR="005A5F31" w:rsidRPr="005A5F31" w:rsidRDefault="005A5F31" w:rsidP="005A5F31">
            <w:pPr>
              <w:jc w:val="center"/>
              <w:rPr>
                <w:sz w:val="22"/>
                <w:szCs w:val="22"/>
              </w:rPr>
            </w:pPr>
            <w:r w:rsidRPr="005A5F31">
              <w:rPr>
                <w:color w:val="000000"/>
                <w:sz w:val="22"/>
                <w:szCs w:val="22"/>
              </w:rPr>
              <w:t>0,883</w:t>
            </w:r>
          </w:p>
        </w:tc>
        <w:tc>
          <w:tcPr>
            <w:tcW w:w="330" w:type="pct"/>
            <w:shd w:val="clear" w:color="auto" w:fill="auto"/>
            <w:vAlign w:val="center"/>
          </w:tcPr>
          <w:p w14:paraId="34D19E00" w14:textId="21B62516" w:rsidR="005A5F31" w:rsidRPr="005A5F31" w:rsidRDefault="005A5F31" w:rsidP="005A5F31">
            <w:pPr>
              <w:jc w:val="center"/>
              <w:rPr>
                <w:sz w:val="22"/>
                <w:szCs w:val="22"/>
              </w:rPr>
            </w:pPr>
            <w:r w:rsidRPr="005A5F31">
              <w:rPr>
                <w:color w:val="000000"/>
                <w:sz w:val="22"/>
                <w:szCs w:val="22"/>
              </w:rPr>
              <w:t>0,883</w:t>
            </w:r>
          </w:p>
        </w:tc>
        <w:tc>
          <w:tcPr>
            <w:tcW w:w="330" w:type="pct"/>
            <w:shd w:val="clear" w:color="auto" w:fill="auto"/>
            <w:vAlign w:val="center"/>
          </w:tcPr>
          <w:p w14:paraId="68A72F21" w14:textId="5F0ABB83" w:rsidR="005A5F31" w:rsidRPr="005A5F31" w:rsidRDefault="005A5F31" w:rsidP="005A5F31">
            <w:pPr>
              <w:jc w:val="center"/>
              <w:rPr>
                <w:sz w:val="22"/>
                <w:szCs w:val="22"/>
              </w:rPr>
            </w:pPr>
            <w:r w:rsidRPr="005A5F31">
              <w:rPr>
                <w:color w:val="000000"/>
                <w:sz w:val="22"/>
                <w:szCs w:val="22"/>
              </w:rPr>
              <w:t>0,883</w:t>
            </w:r>
          </w:p>
        </w:tc>
        <w:tc>
          <w:tcPr>
            <w:tcW w:w="330" w:type="pct"/>
            <w:shd w:val="clear" w:color="auto" w:fill="auto"/>
            <w:vAlign w:val="center"/>
          </w:tcPr>
          <w:p w14:paraId="70C7E99D" w14:textId="585FF2DD" w:rsidR="005A5F31" w:rsidRPr="005A5F31" w:rsidRDefault="005A5F31" w:rsidP="005A5F31">
            <w:pPr>
              <w:jc w:val="center"/>
              <w:rPr>
                <w:sz w:val="22"/>
                <w:szCs w:val="22"/>
              </w:rPr>
            </w:pPr>
            <w:r w:rsidRPr="005A5F31">
              <w:rPr>
                <w:color w:val="000000"/>
                <w:sz w:val="22"/>
                <w:szCs w:val="22"/>
              </w:rPr>
              <w:t>0,883</w:t>
            </w:r>
          </w:p>
        </w:tc>
        <w:tc>
          <w:tcPr>
            <w:tcW w:w="330" w:type="pct"/>
            <w:shd w:val="clear" w:color="auto" w:fill="auto"/>
            <w:vAlign w:val="center"/>
          </w:tcPr>
          <w:p w14:paraId="405A2A11" w14:textId="18736AAF" w:rsidR="005A5F31" w:rsidRPr="005A5F31" w:rsidRDefault="005A5F31" w:rsidP="005A5F31">
            <w:pPr>
              <w:jc w:val="center"/>
              <w:rPr>
                <w:sz w:val="22"/>
                <w:szCs w:val="22"/>
              </w:rPr>
            </w:pPr>
            <w:r w:rsidRPr="005A5F31">
              <w:rPr>
                <w:color w:val="000000"/>
                <w:sz w:val="22"/>
                <w:szCs w:val="22"/>
              </w:rPr>
              <w:t>0,883</w:t>
            </w:r>
          </w:p>
        </w:tc>
        <w:tc>
          <w:tcPr>
            <w:tcW w:w="416" w:type="pct"/>
            <w:shd w:val="clear" w:color="auto" w:fill="auto"/>
            <w:vAlign w:val="center"/>
          </w:tcPr>
          <w:p w14:paraId="593C8724" w14:textId="3CD99C0D" w:rsidR="005A5F31" w:rsidRPr="005A5F31" w:rsidRDefault="005A5F31" w:rsidP="005A5F31">
            <w:pPr>
              <w:jc w:val="center"/>
              <w:rPr>
                <w:sz w:val="22"/>
                <w:szCs w:val="22"/>
              </w:rPr>
            </w:pPr>
            <w:r w:rsidRPr="005A5F31">
              <w:rPr>
                <w:color w:val="000000"/>
                <w:sz w:val="22"/>
                <w:szCs w:val="22"/>
              </w:rPr>
              <w:t>0,443</w:t>
            </w:r>
          </w:p>
        </w:tc>
        <w:tc>
          <w:tcPr>
            <w:tcW w:w="418" w:type="pct"/>
            <w:shd w:val="clear" w:color="auto" w:fill="auto"/>
            <w:vAlign w:val="center"/>
          </w:tcPr>
          <w:p w14:paraId="5E0C95BB" w14:textId="73FD478D" w:rsidR="005A5F31" w:rsidRPr="005A5F31" w:rsidRDefault="005A5F31" w:rsidP="005A5F31">
            <w:pPr>
              <w:jc w:val="center"/>
              <w:rPr>
                <w:sz w:val="22"/>
                <w:szCs w:val="22"/>
              </w:rPr>
            </w:pPr>
            <w:r w:rsidRPr="005A5F31">
              <w:rPr>
                <w:color w:val="000000"/>
                <w:sz w:val="22"/>
                <w:szCs w:val="22"/>
              </w:rPr>
              <w:t>0,443</w:t>
            </w:r>
          </w:p>
        </w:tc>
      </w:tr>
      <w:tr w:rsidR="005A5F31" w:rsidRPr="005A5F31" w14:paraId="3AB557D6" w14:textId="77777777" w:rsidTr="00F8638C">
        <w:trPr>
          <w:cantSplit/>
        </w:trPr>
        <w:tc>
          <w:tcPr>
            <w:tcW w:w="171" w:type="pct"/>
            <w:shd w:val="clear" w:color="auto" w:fill="auto"/>
          </w:tcPr>
          <w:p w14:paraId="42603904" w14:textId="3CAFDAFA" w:rsidR="005A5F31" w:rsidRPr="005A5F31" w:rsidRDefault="005A5F31" w:rsidP="005A5F31">
            <w:pPr>
              <w:jc w:val="center"/>
              <w:rPr>
                <w:sz w:val="22"/>
                <w:szCs w:val="22"/>
              </w:rPr>
            </w:pPr>
            <w:r w:rsidRPr="005A5F31">
              <w:rPr>
                <w:sz w:val="22"/>
                <w:szCs w:val="22"/>
              </w:rPr>
              <w:t>2</w:t>
            </w:r>
          </w:p>
        </w:tc>
        <w:tc>
          <w:tcPr>
            <w:tcW w:w="1739" w:type="pct"/>
            <w:shd w:val="clear" w:color="auto" w:fill="auto"/>
            <w:vAlign w:val="center"/>
          </w:tcPr>
          <w:p w14:paraId="007836AF" w14:textId="1A93DD7D" w:rsidR="005A5F31" w:rsidRPr="005A5F31" w:rsidRDefault="005A5F31" w:rsidP="005A5F31">
            <w:pPr>
              <w:rPr>
                <w:sz w:val="22"/>
                <w:szCs w:val="22"/>
              </w:rPr>
            </w:pPr>
            <w:r w:rsidRPr="005A5F31">
              <w:rPr>
                <w:b/>
                <w:bCs/>
                <w:color w:val="000000"/>
                <w:sz w:val="22"/>
                <w:szCs w:val="22"/>
              </w:rPr>
              <w:t>Котельная «Стройдвор» (с. Дунаево)</w:t>
            </w:r>
          </w:p>
        </w:tc>
        <w:tc>
          <w:tcPr>
            <w:tcW w:w="275" w:type="pct"/>
            <w:shd w:val="clear" w:color="auto" w:fill="auto"/>
            <w:vAlign w:val="center"/>
          </w:tcPr>
          <w:p w14:paraId="1ED67E17" w14:textId="3D0F1C82" w:rsidR="005A5F31" w:rsidRPr="005A5F31" w:rsidRDefault="005A5F31" w:rsidP="005A5F31">
            <w:pPr>
              <w:jc w:val="center"/>
              <w:rPr>
                <w:sz w:val="22"/>
                <w:szCs w:val="22"/>
              </w:rPr>
            </w:pPr>
          </w:p>
        </w:tc>
        <w:tc>
          <w:tcPr>
            <w:tcW w:w="330" w:type="pct"/>
            <w:shd w:val="clear" w:color="auto" w:fill="auto"/>
            <w:vAlign w:val="bottom"/>
          </w:tcPr>
          <w:p w14:paraId="25AFF9C5" w14:textId="14207AAE" w:rsidR="005A5F31" w:rsidRPr="005A5F31" w:rsidRDefault="005A5F31" w:rsidP="005A5F31">
            <w:pPr>
              <w:jc w:val="center"/>
              <w:rPr>
                <w:color w:val="000000"/>
                <w:sz w:val="22"/>
                <w:szCs w:val="22"/>
              </w:rPr>
            </w:pPr>
          </w:p>
        </w:tc>
        <w:tc>
          <w:tcPr>
            <w:tcW w:w="330" w:type="pct"/>
            <w:shd w:val="clear" w:color="auto" w:fill="auto"/>
            <w:vAlign w:val="center"/>
          </w:tcPr>
          <w:p w14:paraId="6B0DCF7F" w14:textId="77777777" w:rsidR="005A5F31" w:rsidRPr="005A5F31" w:rsidRDefault="005A5F31" w:rsidP="005A5F31">
            <w:pPr>
              <w:jc w:val="center"/>
              <w:rPr>
                <w:color w:val="000000"/>
                <w:sz w:val="22"/>
                <w:szCs w:val="22"/>
              </w:rPr>
            </w:pPr>
          </w:p>
        </w:tc>
        <w:tc>
          <w:tcPr>
            <w:tcW w:w="330" w:type="pct"/>
            <w:shd w:val="clear" w:color="auto" w:fill="auto"/>
            <w:vAlign w:val="center"/>
          </w:tcPr>
          <w:p w14:paraId="0BDE23ED" w14:textId="77777777" w:rsidR="005A5F31" w:rsidRPr="005A5F31" w:rsidRDefault="005A5F31" w:rsidP="005A5F31">
            <w:pPr>
              <w:jc w:val="center"/>
              <w:rPr>
                <w:color w:val="000000"/>
                <w:sz w:val="22"/>
                <w:szCs w:val="22"/>
              </w:rPr>
            </w:pPr>
          </w:p>
        </w:tc>
        <w:tc>
          <w:tcPr>
            <w:tcW w:w="330" w:type="pct"/>
            <w:shd w:val="clear" w:color="auto" w:fill="auto"/>
            <w:vAlign w:val="center"/>
          </w:tcPr>
          <w:p w14:paraId="641502CD" w14:textId="77777777" w:rsidR="005A5F31" w:rsidRPr="005A5F31" w:rsidRDefault="005A5F31" w:rsidP="005A5F31">
            <w:pPr>
              <w:jc w:val="center"/>
              <w:rPr>
                <w:color w:val="000000"/>
                <w:sz w:val="22"/>
                <w:szCs w:val="22"/>
              </w:rPr>
            </w:pPr>
          </w:p>
        </w:tc>
        <w:tc>
          <w:tcPr>
            <w:tcW w:w="330" w:type="pct"/>
            <w:shd w:val="clear" w:color="auto" w:fill="auto"/>
            <w:vAlign w:val="center"/>
          </w:tcPr>
          <w:p w14:paraId="15196C29" w14:textId="77777777" w:rsidR="005A5F31" w:rsidRPr="005A5F31" w:rsidRDefault="005A5F31" w:rsidP="005A5F31">
            <w:pPr>
              <w:jc w:val="center"/>
              <w:rPr>
                <w:color w:val="000000"/>
                <w:sz w:val="22"/>
                <w:szCs w:val="22"/>
              </w:rPr>
            </w:pPr>
          </w:p>
        </w:tc>
        <w:tc>
          <w:tcPr>
            <w:tcW w:w="330" w:type="pct"/>
            <w:shd w:val="clear" w:color="auto" w:fill="auto"/>
            <w:vAlign w:val="center"/>
          </w:tcPr>
          <w:p w14:paraId="0B5713C6" w14:textId="77777777" w:rsidR="005A5F31" w:rsidRPr="005A5F31" w:rsidRDefault="005A5F31" w:rsidP="005A5F31">
            <w:pPr>
              <w:jc w:val="center"/>
              <w:rPr>
                <w:color w:val="000000"/>
                <w:sz w:val="22"/>
                <w:szCs w:val="22"/>
              </w:rPr>
            </w:pPr>
          </w:p>
        </w:tc>
        <w:tc>
          <w:tcPr>
            <w:tcW w:w="416" w:type="pct"/>
            <w:shd w:val="clear" w:color="auto" w:fill="auto"/>
            <w:vAlign w:val="center"/>
          </w:tcPr>
          <w:p w14:paraId="269E5338" w14:textId="77777777" w:rsidR="005A5F31" w:rsidRPr="005A5F31" w:rsidRDefault="005A5F31" w:rsidP="005A5F31">
            <w:pPr>
              <w:jc w:val="center"/>
              <w:rPr>
                <w:color w:val="000000"/>
                <w:sz w:val="22"/>
                <w:szCs w:val="22"/>
              </w:rPr>
            </w:pPr>
          </w:p>
        </w:tc>
        <w:tc>
          <w:tcPr>
            <w:tcW w:w="418" w:type="pct"/>
            <w:shd w:val="clear" w:color="auto" w:fill="auto"/>
            <w:vAlign w:val="center"/>
          </w:tcPr>
          <w:p w14:paraId="22EB5F57" w14:textId="77777777" w:rsidR="005A5F31" w:rsidRPr="005A5F31" w:rsidRDefault="005A5F31" w:rsidP="005A5F31">
            <w:pPr>
              <w:jc w:val="center"/>
              <w:rPr>
                <w:color w:val="000000"/>
                <w:sz w:val="22"/>
                <w:szCs w:val="22"/>
              </w:rPr>
            </w:pPr>
          </w:p>
        </w:tc>
      </w:tr>
      <w:tr w:rsidR="005A5F31" w:rsidRPr="005A5F31" w14:paraId="4D6994D7" w14:textId="77777777" w:rsidTr="00F8638C">
        <w:trPr>
          <w:cantSplit/>
        </w:trPr>
        <w:tc>
          <w:tcPr>
            <w:tcW w:w="171" w:type="pct"/>
            <w:shd w:val="clear" w:color="auto" w:fill="auto"/>
          </w:tcPr>
          <w:p w14:paraId="3F92128B" w14:textId="41708907" w:rsidR="005A5F31" w:rsidRPr="005A5F31" w:rsidRDefault="005A5F31" w:rsidP="005A5F31">
            <w:pPr>
              <w:jc w:val="center"/>
              <w:rPr>
                <w:sz w:val="22"/>
                <w:szCs w:val="22"/>
              </w:rPr>
            </w:pPr>
            <w:r w:rsidRPr="005A5F31">
              <w:rPr>
                <w:sz w:val="22"/>
                <w:szCs w:val="22"/>
              </w:rPr>
              <w:t>2.1</w:t>
            </w:r>
          </w:p>
        </w:tc>
        <w:tc>
          <w:tcPr>
            <w:tcW w:w="1739" w:type="pct"/>
            <w:shd w:val="clear" w:color="auto" w:fill="auto"/>
            <w:vAlign w:val="center"/>
          </w:tcPr>
          <w:p w14:paraId="61DE42D3" w14:textId="667FDC16" w:rsidR="005A5F31" w:rsidRPr="005A5F31" w:rsidRDefault="005A5F31" w:rsidP="005A5F31">
            <w:pPr>
              <w:rPr>
                <w:b/>
                <w:bCs/>
                <w:color w:val="000000"/>
                <w:sz w:val="22"/>
                <w:szCs w:val="22"/>
              </w:rPr>
            </w:pPr>
            <w:r w:rsidRPr="005A5F31">
              <w:rPr>
                <w:color w:val="000000"/>
                <w:sz w:val="22"/>
                <w:szCs w:val="22"/>
              </w:rPr>
              <w:t>Установленная мощность основного оборудования</w:t>
            </w:r>
          </w:p>
        </w:tc>
        <w:tc>
          <w:tcPr>
            <w:tcW w:w="275" w:type="pct"/>
            <w:shd w:val="clear" w:color="auto" w:fill="auto"/>
            <w:vAlign w:val="center"/>
          </w:tcPr>
          <w:p w14:paraId="26B67ACF" w14:textId="522B2BFB" w:rsidR="005A5F31" w:rsidRPr="005A5F31" w:rsidRDefault="005A5F31" w:rsidP="005A5F31">
            <w:pPr>
              <w:jc w:val="center"/>
              <w:rPr>
                <w:b/>
                <w:bCs/>
                <w:color w:val="000000"/>
                <w:sz w:val="22"/>
                <w:szCs w:val="22"/>
              </w:rPr>
            </w:pPr>
            <w:r w:rsidRPr="005A5F31">
              <w:rPr>
                <w:color w:val="000000"/>
                <w:sz w:val="22"/>
                <w:szCs w:val="22"/>
              </w:rPr>
              <w:t>Гкал/ч</w:t>
            </w:r>
          </w:p>
        </w:tc>
        <w:tc>
          <w:tcPr>
            <w:tcW w:w="330" w:type="pct"/>
            <w:shd w:val="clear" w:color="auto" w:fill="auto"/>
            <w:vAlign w:val="center"/>
          </w:tcPr>
          <w:p w14:paraId="41922F17" w14:textId="5D431CEA" w:rsidR="005A5F31" w:rsidRPr="005A5F31" w:rsidRDefault="005A5F31" w:rsidP="005A5F31">
            <w:pPr>
              <w:jc w:val="center"/>
              <w:rPr>
                <w:rFonts w:ascii="Calibri" w:hAnsi="Calibri" w:cs="Calibri"/>
                <w:color w:val="000000"/>
                <w:sz w:val="22"/>
                <w:szCs w:val="22"/>
              </w:rPr>
            </w:pPr>
            <w:r w:rsidRPr="005A5F31">
              <w:rPr>
                <w:color w:val="000000"/>
                <w:sz w:val="22"/>
                <w:szCs w:val="22"/>
              </w:rPr>
              <w:t>3,000</w:t>
            </w:r>
          </w:p>
        </w:tc>
        <w:tc>
          <w:tcPr>
            <w:tcW w:w="330" w:type="pct"/>
            <w:shd w:val="clear" w:color="auto" w:fill="auto"/>
            <w:vAlign w:val="center"/>
          </w:tcPr>
          <w:p w14:paraId="202561AB" w14:textId="72B929F3" w:rsidR="005A5F31" w:rsidRPr="005A5F31" w:rsidRDefault="005A5F31" w:rsidP="005A5F31">
            <w:pPr>
              <w:jc w:val="center"/>
              <w:rPr>
                <w:color w:val="000000"/>
                <w:sz w:val="22"/>
                <w:szCs w:val="22"/>
              </w:rPr>
            </w:pPr>
            <w:r w:rsidRPr="005A5F31">
              <w:rPr>
                <w:color w:val="000000"/>
                <w:sz w:val="22"/>
                <w:szCs w:val="22"/>
              </w:rPr>
              <w:t>3,000</w:t>
            </w:r>
          </w:p>
        </w:tc>
        <w:tc>
          <w:tcPr>
            <w:tcW w:w="330" w:type="pct"/>
            <w:shd w:val="clear" w:color="auto" w:fill="auto"/>
            <w:vAlign w:val="center"/>
          </w:tcPr>
          <w:p w14:paraId="5520AE91" w14:textId="448B5387" w:rsidR="005A5F31" w:rsidRPr="005A5F31" w:rsidRDefault="005A5F31" w:rsidP="005A5F31">
            <w:pPr>
              <w:jc w:val="center"/>
              <w:rPr>
                <w:color w:val="000000"/>
                <w:sz w:val="22"/>
                <w:szCs w:val="22"/>
              </w:rPr>
            </w:pPr>
            <w:r w:rsidRPr="005A5F31">
              <w:rPr>
                <w:color w:val="000000"/>
                <w:sz w:val="22"/>
                <w:szCs w:val="22"/>
              </w:rPr>
              <w:t>3,000</w:t>
            </w:r>
          </w:p>
        </w:tc>
        <w:tc>
          <w:tcPr>
            <w:tcW w:w="330" w:type="pct"/>
            <w:shd w:val="clear" w:color="auto" w:fill="auto"/>
            <w:vAlign w:val="center"/>
          </w:tcPr>
          <w:p w14:paraId="61D5DB86" w14:textId="30102C73" w:rsidR="005A5F31" w:rsidRPr="005A5F31" w:rsidRDefault="005A5F31" w:rsidP="005A5F31">
            <w:pPr>
              <w:jc w:val="center"/>
              <w:rPr>
                <w:color w:val="000000"/>
                <w:sz w:val="22"/>
                <w:szCs w:val="22"/>
              </w:rPr>
            </w:pPr>
            <w:r w:rsidRPr="005A5F31">
              <w:rPr>
                <w:color w:val="000000"/>
                <w:sz w:val="22"/>
                <w:szCs w:val="22"/>
              </w:rPr>
              <w:t>2,150</w:t>
            </w:r>
          </w:p>
        </w:tc>
        <w:tc>
          <w:tcPr>
            <w:tcW w:w="330" w:type="pct"/>
            <w:shd w:val="clear" w:color="auto" w:fill="auto"/>
            <w:vAlign w:val="center"/>
          </w:tcPr>
          <w:p w14:paraId="64537E44" w14:textId="7785F969" w:rsidR="005A5F31" w:rsidRPr="005A5F31" w:rsidRDefault="005A5F31" w:rsidP="005A5F31">
            <w:pPr>
              <w:jc w:val="center"/>
              <w:rPr>
                <w:color w:val="000000"/>
                <w:sz w:val="22"/>
                <w:szCs w:val="22"/>
              </w:rPr>
            </w:pPr>
            <w:r w:rsidRPr="005A5F31">
              <w:rPr>
                <w:color w:val="000000"/>
                <w:sz w:val="22"/>
                <w:szCs w:val="22"/>
              </w:rPr>
              <w:t>2,150</w:t>
            </w:r>
          </w:p>
        </w:tc>
        <w:tc>
          <w:tcPr>
            <w:tcW w:w="330" w:type="pct"/>
            <w:shd w:val="clear" w:color="auto" w:fill="auto"/>
            <w:vAlign w:val="center"/>
          </w:tcPr>
          <w:p w14:paraId="721FE7B1" w14:textId="69BE35D7" w:rsidR="005A5F31" w:rsidRPr="005A5F31" w:rsidRDefault="005A5F31" w:rsidP="005A5F31">
            <w:pPr>
              <w:jc w:val="center"/>
              <w:rPr>
                <w:color w:val="000000"/>
                <w:sz w:val="22"/>
                <w:szCs w:val="22"/>
              </w:rPr>
            </w:pPr>
            <w:r w:rsidRPr="005A5F31">
              <w:rPr>
                <w:color w:val="000000"/>
                <w:sz w:val="22"/>
                <w:szCs w:val="22"/>
              </w:rPr>
              <w:t>2,150</w:t>
            </w:r>
          </w:p>
        </w:tc>
        <w:tc>
          <w:tcPr>
            <w:tcW w:w="416" w:type="pct"/>
            <w:shd w:val="clear" w:color="auto" w:fill="auto"/>
            <w:vAlign w:val="center"/>
          </w:tcPr>
          <w:p w14:paraId="4D086E35" w14:textId="41246D52" w:rsidR="005A5F31" w:rsidRPr="005A5F31" w:rsidRDefault="005A5F31" w:rsidP="005A5F31">
            <w:pPr>
              <w:jc w:val="center"/>
              <w:rPr>
                <w:color w:val="000000"/>
                <w:sz w:val="22"/>
                <w:szCs w:val="22"/>
              </w:rPr>
            </w:pPr>
            <w:r w:rsidRPr="005A5F31">
              <w:rPr>
                <w:color w:val="000000"/>
                <w:sz w:val="22"/>
                <w:szCs w:val="22"/>
              </w:rPr>
              <w:t>2,150</w:t>
            </w:r>
          </w:p>
        </w:tc>
        <w:tc>
          <w:tcPr>
            <w:tcW w:w="418" w:type="pct"/>
            <w:shd w:val="clear" w:color="auto" w:fill="auto"/>
            <w:vAlign w:val="center"/>
          </w:tcPr>
          <w:p w14:paraId="5778B94D" w14:textId="2D82B211" w:rsidR="005A5F31" w:rsidRPr="005A5F31" w:rsidRDefault="005A5F31" w:rsidP="005A5F31">
            <w:pPr>
              <w:jc w:val="center"/>
              <w:rPr>
                <w:color w:val="000000"/>
                <w:sz w:val="22"/>
                <w:szCs w:val="22"/>
              </w:rPr>
            </w:pPr>
            <w:r w:rsidRPr="005A5F31">
              <w:rPr>
                <w:color w:val="000000"/>
                <w:sz w:val="22"/>
                <w:szCs w:val="22"/>
              </w:rPr>
              <w:t>2,150</w:t>
            </w:r>
          </w:p>
        </w:tc>
      </w:tr>
      <w:tr w:rsidR="005A5F31" w:rsidRPr="005A5F31" w14:paraId="4BCAD9A6" w14:textId="77777777" w:rsidTr="00F8638C">
        <w:trPr>
          <w:cantSplit/>
        </w:trPr>
        <w:tc>
          <w:tcPr>
            <w:tcW w:w="171" w:type="pct"/>
            <w:shd w:val="clear" w:color="auto" w:fill="auto"/>
          </w:tcPr>
          <w:p w14:paraId="77C5A40A" w14:textId="1545B414" w:rsidR="005A5F31" w:rsidRPr="005A5F31" w:rsidRDefault="005A5F31" w:rsidP="005A5F31">
            <w:pPr>
              <w:jc w:val="center"/>
              <w:rPr>
                <w:sz w:val="22"/>
                <w:szCs w:val="22"/>
              </w:rPr>
            </w:pPr>
            <w:r w:rsidRPr="005A5F31">
              <w:rPr>
                <w:sz w:val="22"/>
                <w:szCs w:val="22"/>
              </w:rPr>
              <w:t>2.2</w:t>
            </w:r>
          </w:p>
        </w:tc>
        <w:tc>
          <w:tcPr>
            <w:tcW w:w="1739" w:type="pct"/>
            <w:shd w:val="clear" w:color="auto" w:fill="auto"/>
            <w:vAlign w:val="center"/>
          </w:tcPr>
          <w:p w14:paraId="743305E5" w14:textId="400C924B" w:rsidR="005A5F31" w:rsidRPr="005A5F31" w:rsidRDefault="005A5F31" w:rsidP="005A5F31">
            <w:pPr>
              <w:rPr>
                <w:color w:val="000000"/>
                <w:sz w:val="22"/>
                <w:szCs w:val="22"/>
              </w:rPr>
            </w:pPr>
            <w:r w:rsidRPr="005A5F31">
              <w:rPr>
                <w:color w:val="000000"/>
                <w:sz w:val="22"/>
                <w:szCs w:val="22"/>
              </w:rPr>
              <w:t>Располагаемая мощность основного оборудования</w:t>
            </w:r>
          </w:p>
        </w:tc>
        <w:tc>
          <w:tcPr>
            <w:tcW w:w="275" w:type="pct"/>
            <w:shd w:val="clear" w:color="auto" w:fill="auto"/>
            <w:vAlign w:val="center"/>
          </w:tcPr>
          <w:p w14:paraId="6476228B" w14:textId="3D550AAF" w:rsidR="005A5F31" w:rsidRPr="005A5F31" w:rsidRDefault="005A5F31" w:rsidP="005A5F31">
            <w:pPr>
              <w:jc w:val="center"/>
              <w:rPr>
                <w:color w:val="000000"/>
                <w:sz w:val="22"/>
                <w:szCs w:val="22"/>
              </w:rPr>
            </w:pPr>
            <w:r w:rsidRPr="005A5F31">
              <w:rPr>
                <w:color w:val="000000"/>
                <w:sz w:val="22"/>
                <w:szCs w:val="22"/>
              </w:rPr>
              <w:t>Гкал/ч</w:t>
            </w:r>
          </w:p>
        </w:tc>
        <w:tc>
          <w:tcPr>
            <w:tcW w:w="330" w:type="pct"/>
            <w:shd w:val="clear" w:color="auto" w:fill="auto"/>
            <w:vAlign w:val="center"/>
          </w:tcPr>
          <w:p w14:paraId="23180E2E" w14:textId="0287A156" w:rsidR="005A5F31" w:rsidRPr="005A5F31" w:rsidRDefault="005A5F31" w:rsidP="005A5F31">
            <w:pPr>
              <w:jc w:val="center"/>
              <w:rPr>
                <w:color w:val="000000"/>
                <w:sz w:val="22"/>
                <w:szCs w:val="22"/>
              </w:rPr>
            </w:pPr>
            <w:r w:rsidRPr="005A5F31">
              <w:rPr>
                <w:color w:val="000000"/>
                <w:sz w:val="22"/>
                <w:szCs w:val="22"/>
              </w:rPr>
              <w:t>3,000</w:t>
            </w:r>
          </w:p>
        </w:tc>
        <w:tc>
          <w:tcPr>
            <w:tcW w:w="330" w:type="pct"/>
            <w:shd w:val="clear" w:color="auto" w:fill="auto"/>
            <w:vAlign w:val="center"/>
          </w:tcPr>
          <w:p w14:paraId="6CE4D2D3" w14:textId="284517D7" w:rsidR="005A5F31" w:rsidRPr="005A5F31" w:rsidRDefault="005A5F31" w:rsidP="005A5F31">
            <w:pPr>
              <w:jc w:val="center"/>
              <w:rPr>
                <w:color w:val="000000"/>
                <w:sz w:val="22"/>
                <w:szCs w:val="22"/>
              </w:rPr>
            </w:pPr>
            <w:r w:rsidRPr="005A5F31">
              <w:rPr>
                <w:color w:val="000000"/>
                <w:sz w:val="22"/>
                <w:szCs w:val="22"/>
              </w:rPr>
              <w:t>3,000</w:t>
            </w:r>
          </w:p>
        </w:tc>
        <w:tc>
          <w:tcPr>
            <w:tcW w:w="330" w:type="pct"/>
            <w:shd w:val="clear" w:color="auto" w:fill="auto"/>
            <w:vAlign w:val="center"/>
          </w:tcPr>
          <w:p w14:paraId="2178D9DF" w14:textId="7DB06467" w:rsidR="005A5F31" w:rsidRPr="005A5F31" w:rsidRDefault="005A5F31" w:rsidP="005A5F31">
            <w:pPr>
              <w:jc w:val="center"/>
              <w:rPr>
                <w:color w:val="000000"/>
                <w:sz w:val="22"/>
                <w:szCs w:val="22"/>
              </w:rPr>
            </w:pPr>
            <w:r w:rsidRPr="005A5F31">
              <w:rPr>
                <w:color w:val="000000"/>
                <w:sz w:val="22"/>
                <w:szCs w:val="22"/>
              </w:rPr>
              <w:t>3,000</w:t>
            </w:r>
          </w:p>
        </w:tc>
        <w:tc>
          <w:tcPr>
            <w:tcW w:w="330" w:type="pct"/>
            <w:shd w:val="clear" w:color="auto" w:fill="auto"/>
            <w:vAlign w:val="center"/>
          </w:tcPr>
          <w:p w14:paraId="344B052C" w14:textId="7308B754" w:rsidR="005A5F31" w:rsidRPr="005A5F31" w:rsidRDefault="005A5F31" w:rsidP="005A5F31">
            <w:pPr>
              <w:jc w:val="center"/>
              <w:rPr>
                <w:color w:val="000000"/>
                <w:sz w:val="22"/>
                <w:szCs w:val="22"/>
              </w:rPr>
            </w:pPr>
            <w:r w:rsidRPr="005A5F31">
              <w:rPr>
                <w:color w:val="000000"/>
                <w:sz w:val="22"/>
                <w:szCs w:val="22"/>
              </w:rPr>
              <w:t>2,150</w:t>
            </w:r>
          </w:p>
        </w:tc>
        <w:tc>
          <w:tcPr>
            <w:tcW w:w="330" w:type="pct"/>
            <w:shd w:val="clear" w:color="auto" w:fill="auto"/>
            <w:vAlign w:val="center"/>
          </w:tcPr>
          <w:p w14:paraId="3D123590" w14:textId="306E11B8" w:rsidR="005A5F31" w:rsidRPr="005A5F31" w:rsidRDefault="005A5F31" w:rsidP="005A5F31">
            <w:pPr>
              <w:jc w:val="center"/>
              <w:rPr>
                <w:color w:val="000000"/>
                <w:sz w:val="22"/>
                <w:szCs w:val="22"/>
              </w:rPr>
            </w:pPr>
            <w:r w:rsidRPr="005A5F31">
              <w:rPr>
                <w:color w:val="000000"/>
                <w:sz w:val="22"/>
                <w:szCs w:val="22"/>
              </w:rPr>
              <w:t>2,150</w:t>
            </w:r>
          </w:p>
        </w:tc>
        <w:tc>
          <w:tcPr>
            <w:tcW w:w="330" w:type="pct"/>
            <w:shd w:val="clear" w:color="auto" w:fill="auto"/>
            <w:vAlign w:val="center"/>
          </w:tcPr>
          <w:p w14:paraId="7E9DA136" w14:textId="09AA9198" w:rsidR="005A5F31" w:rsidRPr="005A5F31" w:rsidRDefault="005A5F31" w:rsidP="005A5F31">
            <w:pPr>
              <w:jc w:val="center"/>
              <w:rPr>
                <w:color w:val="000000"/>
                <w:sz w:val="22"/>
                <w:szCs w:val="22"/>
              </w:rPr>
            </w:pPr>
            <w:r w:rsidRPr="005A5F31">
              <w:rPr>
                <w:color w:val="000000"/>
                <w:sz w:val="22"/>
                <w:szCs w:val="22"/>
              </w:rPr>
              <w:t>2,150</w:t>
            </w:r>
          </w:p>
        </w:tc>
        <w:tc>
          <w:tcPr>
            <w:tcW w:w="416" w:type="pct"/>
            <w:shd w:val="clear" w:color="auto" w:fill="auto"/>
            <w:vAlign w:val="center"/>
          </w:tcPr>
          <w:p w14:paraId="003E94E6" w14:textId="6FA02E36" w:rsidR="005A5F31" w:rsidRPr="005A5F31" w:rsidRDefault="005A5F31" w:rsidP="005A5F31">
            <w:pPr>
              <w:jc w:val="center"/>
              <w:rPr>
                <w:color w:val="000000"/>
                <w:sz w:val="22"/>
                <w:szCs w:val="22"/>
              </w:rPr>
            </w:pPr>
            <w:r w:rsidRPr="005A5F31">
              <w:rPr>
                <w:color w:val="000000"/>
                <w:sz w:val="22"/>
                <w:szCs w:val="22"/>
              </w:rPr>
              <w:t>2,150</w:t>
            </w:r>
          </w:p>
        </w:tc>
        <w:tc>
          <w:tcPr>
            <w:tcW w:w="418" w:type="pct"/>
            <w:shd w:val="clear" w:color="auto" w:fill="auto"/>
            <w:vAlign w:val="center"/>
          </w:tcPr>
          <w:p w14:paraId="7BE2EDD4" w14:textId="6F19BE15" w:rsidR="005A5F31" w:rsidRPr="005A5F31" w:rsidRDefault="005A5F31" w:rsidP="005A5F31">
            <w:pPr>
              <w:jc w:val="center"/>
              <w:rPr>
                <w:color w:val="000000"/>
                <w:sz w:val="22"/>
                <w:szCs w:val="22"/>
              </w:rPr>
            </w:pPr>
            <w:r w:rsidRPr="005A5F31">
              <w:rPr>
                <w:color w:val="000000"/>
                <w:sz w:val="22"/>
                <w:szCs w:val="22"/>
              </w:rPr>
              <w:t>2,150</w:t>
            </w:r>
          </w:p>
        </w:tc>
      </w:tr>
      <w:tr w:rsidR="005A5F31" w:rsidRPr="005A5F31" w14:paraId="11E88B6E" w14:textId="77777777" w:rsidTr="00F8638C">
        <w:trPr>
          <w:cantSplit/>
        </w:trPr>
        <w:tc>
          <w:tcPr>
            <w:tcW w:w="171" w:type="pct"/>
            <w:shd w:val="clear" w:color="auto" w:fill="auto"/>
          </w:tcPr>
          <w:p w14:paraId="77A2B165" w14:textId="2E1A1146" w:rsidR="005A5F31" w:rsidRPr="005A5F31" w:rsidRDefault="005A5F31" w:rsidP="005A5F31">
            <w:pPr>
              <w:jc w:val="center"/>
              <w:rPr>
                <w:sz w:val="22"/>
                <w:szCs w:val="22"/>
              </w:rPr>
            </w:pPr>
            <w:r w:rsidRPr="005A5F31">
              <w:rPr>
                <w:sz w:val="22"/>
                <w:szCs w:val="22"/>
              </w:rPr>
              <w:t>2.3</w:t>
            </w:r>
          </w:p>
        </w:tc>
        <w:tc>
          <w:tcPr>
            <w:tcW w:w="1739" w:type="pct"/>
            <w:shd w:val="clear" w:color="auto" w:fill="auto"/>
            <w:vAlign w:val="center"/>
          </w:tcPr>
          <w:p w14:paraId="377C76B7" w14:textId="2139B542" w:rsidR="005A5F31" w:rsidRPr="005A5F31" w:rsidRDefault="005A5F31" w:rsidP="005A5F31">
            <w:pPr>
              <w:rPr>
                <w:color w:val="000000"/>
                <w:sz w:val="22"/>
                <w:szCs w:val="22"/>
              </w:rPr>
            </w:pPr>
            <w:r w:rsidRPr="005A5F31">
              <w:rPr>
                <w:color w:val="000000"/>
                <w:sz w:val="22"/>
                <w:szCs w:val="22"/>
              </w:rPr>
              <w:t>Ограничения тепловой мощности</w:t>
            </w:r>
          </w:p>
        </w:tc>
        <w:tc>
          <w:tcPr>
            <w:tcW w:w="275" w:type="pct"/>
            <w:shd w:val="clear" w:color="auto" w:fill="auto"/>
            <w:vAlign w:val="center"/>
          </w:tcPr>
          <w:p w14:paraId="3CE30A3F" w14:textId="3DEB6497" w:rsidR="005A5F31" w:rsidRPr="005A5F31" w:rsidRDefault="005A5F31" w:rsidP="005A5F31">
            <w:pPr>
              <w:jc w:val="center"/>
              <w:rPr>
                <w:color w:val="000000"/>
                <w:sz w:val="22"/>
                <w:szCs w:val="22"/>
              </w:rPr>
            </w:pPr>
            <w:r w:rsidRPr="005A5F31">
              <w:rPr>
                <w:color w:val="000000"/>
                <w:sz w:val="22"/>
                <w:szCs w:val="22"/>
              </w:rPr>
              <w:t>Гкал/ч</w:t>
            </w:r>
          </w:p>
        </w:tc>
        <w:tc>
          <w:tcPr>
            <w:tcW w:w="330" w:type="pct"/>
            <w:shd w:val="clear" w:color="auto" w:fill="auto"/>
            <w:vAlign w:val="center"/>
          </w:tcPr>
          <w:p w14:paraId="6D0CDC77" w14:textId="0A7ED6DE" w:rsidR="005A5F31" w:rsidRPr="005A5F31" w:rsidRDefault="005A5F31" w:rsidP="005A5F31">
            <w:pPr>
              <w:jc w:val="center"/>
              <w:rPr>
                <w:color w:val="000000"/>
                <w:sz w:val="22"/>
                <w:szCs w:val="22"/>
              </w:rPr>
            </w:pPr>
            <w:r w:rsidRPr="005A5F31">
              <w:rPr>
                <w:color w:val="000000"/>
                <w:sz w:val="22"/>
                <w:szCs w:val="22"/>
              </w:rPr>
              <w:t>0</w:t>
            </w:r>
          </w:p>
        </w:tc>
        <w:tc>
          <w:tcPr>
            <w:tcW w:w="330" w:type="pct"/>
            <w:shd w:val="clear" w:color="auto" w:fill="auto"/>
            <w:vAlign w:val="center"/>
          </w:tcPr>
          <w:p w14:paraId="2172A94F" w14:textId="3F05A63D" w:rsidR="005A5F31" w:rsidRPr="005A5F31" w:rsidRDefault="005A5F31" w:rsidP="005A5F31">
            <w:pPr>
              <w:jc w:val="center"/>
              <w:rPr>
                <w:color w:val="000000"/>
                <w:sz w:val="22"/>
                <w:szCs w:val="22"/>
              </w:rPr>
            </w:pPr>
            <w:r w:rsidRPr="005A5F31">
              <w:rPr>
                <w:color w:val="000000"/>
                <w:sz w:val="22"/>
                <w:szCs w:val="22"/>
              </w:rPr>
              <w:t>0</w:t>
            </w:r>
          </w:p>
        </w:tc>
        <w:tc>
          <w:tcPr>
            <w:tcW w:w="330" w:type="pct"/>
            <w:shd w:val="clear" w:color="auto" w:fill="auto"/>
            <w:vAlign w:val="center"/>
          </w:tcPr>
          <w:p w14:paraId="46D5FAB7" w14:textId="56C756B6" w:rsidR="005A5F31" w:rsidRPr="005A5F31" w:rsidRDefault="005A5F31" w:rsidP="005A5F31">
            <w:pPr>
              <w:jc w:val="center"/>
              <w:rPr>
                <w:color w:val="000000"/>
                <w:sz w:val="22"/>
                <w:szCs w:val="22"/>
              </w:rPr>
            </w:pPr>
            <w:r w:rsidRPr="005A5F31">
              <w:rPr>
                <w:color w:val="000000"/>
                <w:sz w:val="22"/>
                <w:szCs w:val="22"/>
              </w:rPr>
              <w:t>0</w:t>
            </w:r>
          </w:p>
        </w:tc>
        <w:tc>
          <w:tcPr>
            <w:tcW w:w="330" w:type="pct"/>
            <w:shd w:val="clear" w:color="auto" w:fill="auto"/>
            <w:vAlign w:val="center"/>
          </w:tcPr>
          <w:p w14:paraId="1A000F1B" w14:textId="38567B2E" w:rsidR="005A5F31" w:rsidRPr="005A5F31" w:rsidRDefault="005A5F31" w:rsidP="005A5F31">
            <w:pPr>
              <w:jc w:val="center"/>
              <w:rPr>
                <w:color w:val="000000"/>
                <w:sz w:val="22"/>
                <w:szCs w:val="22"/>
              </w:rPr>
            </w:pPr>
            <w:r w:rsidRPr="005A5F31">
              <w:rPr>
                <w:color w:val="000000"/>
                <w:sz w:val="22"/>
                <w:szCs w:val="22"/>
              </w:rPr>
              <w:t>0</w:t>
            </w:r>
          </w:p>
        </w:tc>
        <w:tc>
          <w:tcPr>
            <w:tcW w:w="330" w:type="pct"/>
            <w:shd w:val="clear" w:color="auto" w:fill="auto"/>
            <w:vAlign w:val="center"/>
          </w:tcPr>
          <w:p w14:paraId="0F50435F" w14:textId="68C05F3D" w:rsidR="005A5F31" w:rsidRPr="005A5F31" w:rsidRDefault="005A5F31" w:rsidP="005A5F31">
            <w:pPr>
              <w:jc w:val="center"/>
              <w:rPr>
                <w:color w:val="000000"/>
                <w:sz w:val="22"/>
                <w:szCs w:val="22"/>
              </w:rPr>
            </w:pPr>
            <w:r w:rsidRPr="005A5F31">
              <w:rPr>
                <w:color w:val="000000"/>
                <w:sz w:val="22"/>
                <w:szCs w:val="22"/>
              </w:rPr>
              <w:t>0</w:t>
            </w:r>
          </w:p>
        </w:tc>
        <w:tc>
          <w:tcPr>
            <w:tcW w:w="330" w:type="pct"/>
            <w:shd w:val="clear" w:color="auto" w:fill="auto"/>
            <w:vAlign w:val="center"/>
          </w:tcPr>
          <w:p w14:paraId="15354EB5" w14:textId="37128499" w:rsidR="005A5F31" w:rsidRPr="005A5F31" w:rsidRDefault="005A5F31" w:rsidP="005A5F31">
            <w:pPr>
              <w:jc w:val="center"/>
              <w:rPr>
                <w:color w:val="000000"/>
                <w:sz w:val="22"/>
                <w:szCs w:val="22"/>
              </w:rPr>
            </w:pPr>
            <w:r w:rsidRPr="005A5F31">
              <w:rPr>
                <w:color w:val="000000"/>
                <w:sz w:val="22"/>
                <w:szCs w:val="22"/>
              </w:rPr>
              <w:t>0</w:t>
            </w:r>
          </w:p>
        </w:tc>
        <w:tc>
          <w:tcPr>
            <w:tcW w:w="416" w:type="pct"/>
            <w:shd w:val="clear" w:color="auto" w:fill="auto"/>
            <w:vAlign w:val="center"/>
          </w:tcPr>
          <w:p w14:paraId="39193C43" w14:textId="5C75A876" w:rsidR="005A5F31" w:rsidRPr="005A5F31" w:rsidRDefault="005A5F31" w:rsidP="005A5F31">
            <w:pPr>
              <w:jc w:val="center"/>
              <w:rPr>
                <w:color w:val="000000"/>
                <w:sz w:val="22"/>
                <w:szCs w:val="22"/>
              </w:rPr>
            </w:pPr>
            <w:r w:rsidRPr="005A5F31">
              <w:rPr>
                <w:color w:val="000000"/>
                <w:sz w:val="22"/>
                <w:szCs w:val="22"/>
              </w:rPr>
              <w:t>0</w:t>
            </w:r>
          </w:p>
        </w:tc>
        <w:tc>
          <w:tcPr>
            <w:tcW w:w="418" w:type="pct"/>
            <w:shd w:val="clear" w:color="auto" w:fill="auto"/>
            <w:vAlign w:val="center"/>
          </w:tcPr>
          <w:p w14:paraId="1829AD42" w14:textId="28CCB0A1" w:rsidR="005A5F31" w:rsidRPr="005A5F31" w:rsidRDefault="005A5F31" w:rsidP="005A5F31">
            <w:pPr>
              <w:jc w:val="center"/>
              <w:rPr>
                <w:color w:val="000000"/>
                <w:sz w:val="22"/>
                <w:szCs w:val="22"/>
              </w:rPr>
            </w:pPr>
            <w:r w:rsidRPr="005A5F31">
              <w:rPr>
                <w:color w:val="000000"/>
                <w:sz w:val="22"/>
                <w:szCs w:val="22"/>
              </w:rPr>
              <w:t>0</w:t>
            </w:r>
          </w:p>
        </w:tc>
      </w:tr>
      <w:tr w:rsidR="005A5F31" w:rsidRPr="005A5F31" w14:paraId="61485EA4" w14:textId="77777777" w:rsidTr="00F8638C">
        <w:trPr>
          <w:cantSplit/>
        </w:trPr>
        <w:tc>
          <w:tcPr>
            <w:tcW w:w="171" w:type="pct"/>
            <w:shd w:val="clear" w:color="auto" w:fill="auto"/>
          </w:tcPr>
          <w:p w14:paraId="65524B04" w14:textId="39157223" w:rsidR="005A5F31" w:rsidRPr="005A5F31" w:rsidRDefault="005A5F31" w:rsidP="005A5F31">
            <w:pPr>
              <w:jc w:val="center"/>
              <w:rPr>
                <w:sz w:val="22"/>
                <w:szCs w:val="22"/>
              </w:rPr>
            </w:pPr>
            <w:r w:rsidRPr="005A5F31">
              <w:rPr>
                <w:sz w:val="22"/>
                <w:szCs w:val="22"/>
              </w:rPr>
              <w:t>2.4</w:t>
            </w:r>
          </w:p>
        </w:tc>
        <w:tc>
          <w:tcPr>
            <w:tcW w:w="1739" w:type="pct"/>
            <w:shd w:val="clear" w:color="auto" w:fill="auto"/>
            <w:vAlign w:val="center"/>
          </w:tcPr>
          <w:p w14:paraId="2114C6C0" w14:textId="3063B3CA" w:rsidR="005A5F31" w:rsidRPr="005A5F31" w:rsidRDefault="005A5F31" w:rsidP="005A5F31">
            <w:pPr>
              <w:rPr>
                <w:color w:val="000000"/>
                <w:sz w:val="22"/>
                <w:szCs w:val="22"/>
              </w:rPr>
            </w:pPr>
            <w:r w:rsidRPr="005A5F31">
              <w:rPr>
                <w:color w:val="000000"/>
                <w:sz w:val="22"/>
                <w:szCs w:val="22"/>
              </w:rPr>
              <w:t>Собственные и хозяйственные нужды</w:t>
            </w:r>
          </w:p>
        </w:tc>
        <w:tc>
          <w:tcPr>
            <w:tcW w:w="275" w:type="pct"/>
            <w:shd w:val="clear" w:color="auto" w:fill="auto"/>
            <w:vAlign w:val="center"/>
          </w:tcPr>
          <w:p w14:paraId="3519759D" w14:textId="7BF509AC" w:rsidR="005A5F31" w:rsidRPr="005A5F31" w:rsidRDefault="005A5F31" w:rsidP="005A5F31">
            <w:pPr>
              <w:jc w:val="center"/>
              <w:rPr>
                <w:color w:val="000000"/>
                <w:sz w:val="22"/>
                <w:szCs w:val="22"/>
              </w:rPr>
            </w:pPr>
            <w:r w:rsidRPr="005A5F31">
              <w:rPr>
                <w:color w:val="000000"/>
                <w:sz w:val="22"/>
                <w:szCs w:val="22"/>
              </w:rPr>
              <w:t>Гкал/ч</w:t>
            </w:r>
          </w:p>
        </w:tc>
        <w:tc>
          <w:tcPr>
            <w:tcW w:w="330" w:type="pct"/>
            <w:shd w:val="clear" w:color="auto" w:fill="auto"/>
            <w:vAlign w:val="center"/>
          </w:tcPr>
          <w:p w14:paraId="2CC1D4EA" w14:textId="0280FBA8" w:rsidR="005A5F31" w:rsidRPr="005A5F31" w:rsidRDefault="005A5F31" w:rsidP="005A5F31">
            <w:pPr>
              <w:jc w:val="center"/>
              <w:rPr>
                <w:color w:val="000000"/>
                <w:sz w:val="22"/>
                <w:szCs w:val="22"/>
              </w:rPr>
            </w:pPr>
            <w:r w:rsidRPr="005A5F31">
              <w:rPr>
                <w:color w:val="000000"/>
                <w:sz w:val="22"/>
                <w:szCs w:val="22"/>
              </w:rPr>
              <w:t>0,003</w:t>
            </w:r>
          </w:p>
        </w:tc>
        <w:tc>
          <w:tcPr>
            <w:tcW w:w="330" w:type="pct"/>
            <w:shd w:val="clear" w:color="auto" w:fill="auto"/>
            <w:vAlign w:val="center"/>
          </w:tcPr>
          <w:p w14:paraId="2311D66C" w14:textId="29430C5D" w:rsidR="005A5F31" w:rsidRPr="005A5F31" w:rsidRDefault="005A5F31" w:rsidP="005A5F31">
            <w:pPr>
              <w:jc w:val="center"/>
              <w:rPr>
                <w:color w:val="000000"/>
                <w:sz w:val="22"/>
                <w:szCs w:val="22"/>
              </w:rPr>
            </w:pPr>
            <w:r w:rsidRPr="005A5F31">
              <w:rPr>
                <w:color w:val="000000"/>
                <w:sz w:val="22"/>
                <w:szCs w:val="22"/>
              </w:rPr>
              <w:t>0,003</w:t>
            </w:r>
          </w:p>
        </w:tc>
        <w:tc>
          <w:tcPr>
            <w:tcW w:w="330" w:type="pct"/>
            <w:shd w:val="clear" w:color="auto" w:fill="auto"/>
            <w:vAlign w:val="center"/>
          </w:tcPr>
          <w:p w14:paraId="7E5BB6A9" w14:textId="0C3E0556" w:rsidR="005A5F31" w:rsidRPr="005A5F31" w:rsidRDefault="005A5F31" w:rsidP="005A5F31">
            <w:pPr>
              <w:jc w:val="center"/>
              <w:rPr>
                <w:color w:val="000000"/>
                <w:sz w:val="22"/>
                <w:szCs w:val="22"/>
              </w:rPr>
            </w:pPr>
            <w:r w:rsidRPr="005A5F31">
              <w:rPr>
                <w:color w:val="000000"/>
                <w:sz w:val="22"/>
                <w:szCs w:val="22"/>
              </w:rPr>
              <w:t>0,003</w:t>
            </w:r>
          </w:p>
        </w:tc>
        <w:tc>
          <w:tcPr>
            <w:tcW w:w="330" w:type="pct"/>
            <w:shd w:val="clear" w:color="auto" w:fill="auto"/>
            <w:vAlign w:val="center"/>
          </w:tcPr>
          <w:p w14:paraId="1F7B71E6" w14:textId="425F6B8A" w:rsidR="005A5F31" w:rsidRPr="005A5F31" w:rsidRDefault="005A5F31" w:rsidP="005A5F31">
            <w:pPr>
              <w:jc w:val="center"/>
              <w:rPr>
                <w:color w:val="000000"/>
                <w:sz w:val="22"/>
                <w:szCs w:val="22"/>
              </w:rPr>
            </w:pPr>
            <w:r w:rsidRPr="005A5F31">
              <w:rPr>
                <w:color w:val="000000"/>
                <w:sz w:val="22"/>
                <w:szCs w:val="22"/>
              </w:rPr>
              <w:t>0,003</w:t>
            </w:r>
          </w:p>
        </w:tc>
        <w:tc>
          <w:tcPr>
            <w:tcW w:w="330" w:type="pct"/>
            <w:shd w:val="clear" w:color="auto" w:fill="auto"/>
            <w:vAlign w:val="center"/>
          </w:tcPr>
          <w:p w14:paraId="5DCD4BCF" w14:textId="61AD68EB" w:rsidR="005A5F31" w:rsidRPr="005A5F31" w:rsidRDefault="005A5F31" w:rsidP="005A5F31">
            <w:pPr>
              <w:jc w:val="center"/>
              <w:rPr>
                <w:color w:val="000000"/>
                <w:sz w:val="22"/>
                <w:szCs w:val="22"/>
              </w:rPr>
            </w:pPr>
            <w:r w:rsidRPr="005A5F31">
              <w:rPr>
                <w:color w:val="000000"/>
                <w:sz w:val="22"/>
                <w:szCs w:val="22"/>
              </w:rPr>
              <w:t>0,003</w:t>
            </w:r>
          </w:p>
        </w:tc>
        <w:tc>
          <w:tcPr>
            <w:tcW w:w="330" w:type="pct"/>
            <w:shd w:val="clear" w:color="auto" w:fill="auto"/>
            <w:vAlign w:val="center"/>
          </w:tcPr>
          <w:p w14:paraId="27E23A70" w14:textId="549EECC4" w:rsidR="005A5F31" w:rsidRPr="005A5F31" w:rsidRDefault="005A5F31" w:rsidP="005A5F31">
            <w:pPr>
              <w:jc w:val="center"/>
              <w:rPr>
                <w:color w:val="000000"/>
                <w:sz w:val="22"/>
                <w:szCs w:val="22"/>
              </w:rPr>
            </w:pPr>
            <w:r w:rsidRPr="005A5F31">
              <w:rPr>
                <w:color w:val="000000"/>
                <w:sz w:val="22"/>
                <w:szCs w:val="22"/>
              </w:rPr>
              <w:t>0,003</w:t>
            </w:r>
          </w:p>
        </w:tc>
        <w:tc>
          <w:tcPr>
            <w:tcW w:w="416" w:type="pct"/>
            <w:shd w:val="clear" w:color="auto" w:fill="auto"/>
            <w:vAlign w:val="center"/>
          </w:tcPr>
          <w:p w14:paraId="2CE8A64B" w14:textId="6FEDFC88" w:rsidR="005A5F31" w:rsidRPr="005A5F31" w:rsidRDefault="005A5F31" w:rsidP="005A5F31">
            <w:pPr>
              <w:jc w:val="center"/>
              <w:rPr>
                <w:color w:val="000000"/>
                <w:sz w:val="22"/>
                <w:szCs w:val="22"/>
              </w:rPr>
            </w:pPr>
            <w:r w:rsidRPr="005A5F31">
              <w:rPr>
                <w:color w:val="000000"/>
                <w:sz w:val="22"/>
                <w:szCs w:val="22"/>
              </w:rPr>
              <w:t>0,003</w:t>
            </w:r>
          </w:p>
        </w:tc>
        <w:tc>
          <w:tcPr>
            <w:tcW w:w="418" w:type="pct"/>
            <w:shd w:val="clear" w:color="auto" w:fill="auto"/>
            <w:vAlign w:val="center"/>
          </w:tcPr>
          <w:p w14:paraId="74404949" w14:textId="17FDEBBD" w:rsidR="005A5F31" w:rsidRPr="005A5F31" w:rsidRDefault="005A5F31" w:rsidP="005A5F31">
            <w:pPr>
              <w:jc w:val="center"/>
              <w:rPr>
                <w:color w:val="000000"/>
                <w:sz w:val="22"/>
                <w:szCs w:val="22"/>
              </w:rPr>
            </w:pPr>
            <w:r w:rsidRPr="005A5F31">
              <w:rPr>
                <w:color w:val="000000"/>
                <w:sz w:val="22"/>
                <w:szCs w:val="22"/>
              </w:rPr>
              <w:t>0,003</w:t>
            </w:r>
          </w:p>
        </w:tc>
      </w:tr>
      <w:tr w:rsidR="005A5F31" w:rsidRPr="005A5F31" w14:paraId="06FCF6C0" w14:textId="77777777" w:rsidTr="00F8638C">
        <w:trPr>
          <w:cantSplit/>
        </w:trPr>
        <w:tc>
          <w:tcPr>
            <w:tcW w:w="171" w:type="pct"/>
            <w:shd w:val="clear" w:color="auto" w:fill="auto"/>
          </w:tcPr>
          <w:p w14:paraId="1C58EABD" w14:textId="06C87C0A" w:rsidR="005A5F31" w:rsidRPr="005A5F31" w:rsidRDefault="005A5F31" w:rsidP="005A5F31">
            <w:pPr>
              <w:jc w:val="center"/>
              <w:rPr>
                <w:sz w:val="22"/>
                <w:szCs w:val="22"/>
              </w:rPr>
            </w:pPr>
            <w:r w:rsidRPr="005A5F31">
              <w:rPr>
                <w:sz w:val="22"/>
                <w:szCs w:val="22"/>
              </w:rPr>
              <w:lastRenderedPageBreak/>
              <w:t>2.5</w:t>
            </w:r>
          </w:p>
        </w:tc>
        <w:tc>
          <w:tcPr>
            <w:tcW w:w="1739" w:type="pct"/>
            <w:shd w:val="clear" w:color="auto" w:fill="auto"/>
            <w:vAlign w:val="center"/>
          </w:tcPr>
          <w:p w14:paraId="1A3207EA" w14:textId="3192CFBC" w:rsidR="005A5F31" w:rsidRPr="005A5F31" w:rsidRDefault="005A5F31" w:rsidP="005A5F31">
            <w:pPr>
              <w:rPr>
                <w:color w:val="000000"/>
                <w:sz w:val="22"/>
                <w:szCs w:val="22"/>
              </w:rPr>
            </w:pPr>
            <w:r w:rsidRPr="005A5F31">
              <w:rPr>
                <w:color w:val="000000"/>
                <w:sz w:val="22"/>
                <w:szCs w:val="22"/>
              </w:rPr>
              <w:t xml:space="preserve">Потери в тепловых сетях от отпущенной тепловой энергии </w:t>
            </w:r>
          </w:p>
        </w:tc>
        <w:tc>
          <w:tcPr>
            <w:tcW w:w="275" w:type="pct"/>
            <w:shd w:val="clear" w:color="auto" w:fill="auto"/>
            <w:vAlign w:val="center"/>
          </w:tcPr>
          <w:p w14:paraId="0C6658C7" w14:textId="68382AAC" w:rsidR="005A5F31" w:rsidRPr="005A5F31" w:rsidRDefault="005A5F31" w:rsidP="005A5F31">
            <w:pPr>
              <w:jc w:val="center"/>
              <w:rPr>
                <w:color w:val="000000"/>
                <w:sz w:val="22"/>
                <w:szCs w:val="22"/>
              </w:rPr>
            </w:pPr>
            <w:r w:rsidRPr="005A5F31">
              <w:rPr>
                <w:color w:val="000000"/>
                <w:sz w:val="22"/>
                <w:szCs w:val="22"/>
              </w:rPr>
              <w:t>Гкал/ч</w:t>
            </w:r>
          </w:p>
        </w:tc>
        <w:tc>
          <w:tcPr>
            <w:tcW w:w="330" w:type="pct"/>
            <w:shd w:val="clear" w:color="auto" w:fill="auto"/>
            <w:vAlign w:val="center"/>
          </w:tcPr>
          <w:p w14:paraId="4D6889AF" w14:textId="4DC9FE59" w:rsidR="005A5F31" w:rsidRPr="005A5F31" w:rsidRDefault="005A5F31" w:rsidP="005A5F31">
            <w:pPr>
              <w:jc w:val="center"/>
              <w:rPr>
                <w:color w:val="000000"/>
                <w:sz w:val="22"/>
                <w:szCs w:val="22"/>
              </w:rPr>
            </w:pPr>
            <w:r w:rsidRPr="005A5F31">
              <w:rPr>
                <w:color w:val="000000"/>
                <w:sz w:val="22"/>
                <w:szCs w:val="22"/>
              </w:rPr>
              <w:t>0,240</w:t>
            </w:r>
          </w:p>
        </w:tc>
        <w:tc>
          <w:tcPr>
            <w:tcW w:w="330" w:type="pct"/>
            <w:shd w:val="clear" w:color="auto" w:fill="auto"/>
            <w:vAlign w:val="center"/>
          </w:tcPr>
          <w:p w14:paraId="3E76CBAD" w14:textId="592F6B75" w:rsidR="005A5F31" w:rsidRPr="005A5F31" w:rsidRDefault="005A5F31" w:rsidP="005A5F31">
            <w:pPr>
              <w:jc w:val="center"/>
              <w:rPr>
                <w:color w:val="000000"/>
                <w:sz w:val="22"/>
                <w:szCs w:val="22"/>
              </w:rPr>
            </w:pPr>
            <w:r w:rsidRPr="005A5F31">
              <w:rPr>
                <w:color w:val="000000"/>
                <w:sz w:val="22"/>
                <w:szCs w:val="22"/>
              </w:rPr>
              <w:t>0,240</w:t>
            </w:r>
          </w:p>
        </w:tc>
        <w:tc>
          <w:tcPr>
            <w:tcW w:w="330" w:type="pct"/>
            <w:shd w:val="clear" w:color="auto" w:fill="auto"/>
            <w:vAlign w:val="center"/>
          </w:tcPr>
          <w:p w14:paraId="6E70822A" w14:textId="0B3A3A27" w:rsidR="005A5F31" w:rsidRPr="005A5F31" w:rsidRDefault="005A5F31" w:rsidP="005A5F31">
            <w:pPr>
              <w:jc w:val="center"/>
              <w:rPr>
                <w:color w:val="000000"/>
                <w:sz w:val="22"/>
                <w:szCs w:val="22"/>
              </w:rPr>
            </w:pPr>
            <w:r w:rsidRPr="005A5F31">
              <w:rPr>
                <w:color w:val="000000"/>
                <w:sz w:val="22"/>
                <w:szCs w:val="22"/>
              </w:rPr>
              <w:t>0,240</w:t>
            </w:r>
          </w:p>
        </w:tc>
        <w:tc>
          <w:tcPr>
            <w:tcW w:w="330" w:type="pct"/>
            <w:shd w:val="clear" w:color="auto" w:fill="auto"/>
            <w:vAlign w:val="center"/>
          </w:tcPr>
          <w:p w14:paraId="6D3E68AF" w14:textId="53D5AB0E" w:rsidR="005A5F31" w:rsidRPr="005A5F31" w:rsidRDefault="005A5F31" w:rsidP="005A5F31">
            <w:pPr>
              <w:jc w:val="center"/>
              <w:rPr>
                <w:color w:val="000000"/>
                <w:sz w:val="22"/>
                <w:szCs w:val="22"/>
              </w:rPr>
            </w:pPr>
            <w:r w:rsidRPr="005A5F31">
              <w:rPr>
                <w:color w:val="000000"/>
                <w:sz w:val="22"/>
                <w:szCs w:val="22"/>
              </w:rPr>
              <w:t>0,240</w:t>
            </w:r>
          </w:p>
        </w:tc>
        <w:tc>
          <w:tcPr>
            <w:tcW w:w="330" w:type="pct"/>
            <w:shd w:val="clear" w:color="auto" w:fill="auto"/>
            <w:vAlign w:val="center"/>
          </w:tcPr>
          <w:p w14:paraId="0E430347" w14:textId="47101D77" w:rsidR="005A5F31" w:rsidRPr="005A5F31" w:rsidRDefault="005A5F31" w:rsidP="005A5F31">
            <w:pPr>
              <w:jc w:val="center"/>
              <w:rPr>
                <w:color w:val="000000"/>
                <w:sz w:val="22"/>
                <w:szCs w:val="22"/>
              </w:rPr>
            </w:pPr>
            <w:r w:rsidRPr="005A5F31">
              <w:rPr>
                <w:color w:val="000000"/>
                <w:sz w:val="22"/>
                <w:szCs w:val="22"/>
              </w:rPr>
              <w:t>0,240</w:t>
            </w:r>
          </w:p>
        </w:tc>
        <w:tc>
          <w:tcPr>
            <w:tcW w:w="330" w:type="pct"/>
            <w:shd w:val="clear" w:color="auto" w:fill="auto"/>
            <w:vAlign w:val="center"/>
          </w:tcPr>
          <w:p w14:paraId="3BE17E74" w14:textId="50472EDA" w:rsidR="005A5F31" w:rsidRPr="005A5F31" w:rsidRDefault="005A5F31" w:rsidP="005A5F31">
            <w:pPr>
              <w:jc w:val="center"/>
              <w:rPr>
                <w:color w:val="000000"/>
                <w:sz w:val="22"/>
                <w:szCs w:val="22"/>
              </w:rPr>
            </w:pPr>
            <w:r w:rsidRPr="005A5F31">
              <w:rPr>
                <w:color w:val="000000"/>
                <w:sz w:val="22"/>
                <w:szCs w:val="22"/>
              </w:rPr>
              <w:t>0,240</w:t>
            </w:r>
          </w:p>
        </w:tc>
        <w:tc>
          <w:tcPr>
            <w:tcW w:w="416" w:type="pct"/>
            <w:shd w:val="clear" w:color="auto" w:fill="auto"/>
            <w:vAlign w:val="center"/>
          </w:tcPr>
          <w:p w14:paraId="54BD02CE" w14:textId="55DD4C1E" w:rsidR="005A5F31" w:rsidRPr="005A5F31" w:rsidRDefault="005A5F31" w:rsidP="005A5F31">
            <w:pPr>
              <w:jc w:val="center"/>
              <w:rPr>
                <w:color w:val="000000"/>
                <w:sz w:val="22"/>
                <w:szCs w:val="22"/>
              </w:rPr>
            </w:pPr>
            <w:r w:rsidRPr="005A5F31">
              <w:rPr>
                <w:color w:val="000000"/>
                <w:sz w:val="22"/>
                <w:szCs w:val="22"/>
              </w:rPr>
              <w:t>0,240</w:t>
            </w:r>
          </w:p>
        </w:tc>
        <w:tc>
          <w:tcPr>
            <w:tcW w:w="418" w:type="pct"/>
            <w:shd w:val="clear" w:color="auto" w:fill="auto"/>
            <w:vAlign w:val="center"/>
          </w:tcPr>
          <w:p w14:paraId="72216A6E" w14:textId="25BDFC75" w:rsidR="005A5F31" w:rsidRPr="005A5F31" w:rsidRDefault="005A5F31" w:rsidP="005A5F31">
            <w:pPr>
              <w:jc w:val="center"/>
              <w:rPr>
                <w:color w:val="000000"/>
                <w:sz w:val="22"/>
                <w:szCs w:val="22"/>
              </w:rPr>
            </w:pPr>
            <w:r w:rsidRPr="005A5F31">
              <w:rPr>
                <w:color w:val="000000"/>
                <w:sz w:val="22"/>
                <w:szCs w:val="22"/>
              </w:rPr>
              <w:t>0,240</w:t>
            </w:r>
          </w:p>
        </w:tc>
      </w:tr>
      <w:tr w:rsidR="005A5F31" w:rsidRPr="005A5F31" w14:paraId="19AD72DA" w14:textId="77777777" w:rsidTr="00F8638C">
        <w:trPr>
          <w:cantSplit/>
        </w:trPr>
        <w:tc>
          <w:tcPr>
            <w:tcW w:w="171" w:type="pct"/>
            <w:shd w:val="clear" w:color="auto" w:fill="auto"/>
          </w:tcPr>
          <w:p w14:paraId="00E19175" w14:textId="544B3E82" w:rsidR="005A5F31" w:rsidRPr="005A5F31" w:rsidRDefault="005A5F31" w:rsidP="005A5F31">
            <w:pPr>
              <w:jc w:val="center"/>
              <w:rPr>
                <w:sz w:val="22"/>
                <w:szCs w:val="22"/>
              </w:rPr>
            </w:pPr>
            <w:r w:rsidRPr="005A5F31">
              <w:rPr>
                <w:sz w:val="22"/>
                <w:szCs w:val="22"/>
              </w:rPr>
              <w:t>2.6</w:t>
            </w:r>
          </w:p>
        </w:tc>
        <w:tc>
          <w:tcPr>
            <w:tcW w:w="1739" w:type="pct"/>
            <w:shd w:val="clear" w:color="auto" w:fill="auto"/>
            <w:vAlign w:val="center"/>
          </w:tcPr>
          <w:p w14:paraId="6895F02C" w14:textId="2E1BD290" w:rsidR="005A5F31" w:rsidRPr="005A5F31" w:rsidRDefault="005A5F31" w:rsidP="005A5F31">
            <w:pPr>
              <w:rPr>
                <w:color w:val="000000"/>
                <w:sz w:val="22"/>
                <w:szCs w:val="22"/>
              </w:rPr>
            </w:pPr>
            <w:r w:rsidRPr="005A5F31">
              <w:rPr>
                <w:color w:val="000000"/>
                <w:sz w:val="22"/>
                <w:szCs w:val="22"/>
              </w:rPr>
              <w:t>Присоединенная тепловая нагрузка</w:t>
            </w:r>
          </w:p>
        </w:tc>
        <w:tc>
          <w:tcPr>
            <w:tcW w:w="275" w:type="pct"/>
            <w:shd w:val="clear" w:color="auto" w:fill="auto"/>
            <w:vAlign w:val="center"/>
          </w:tcPr>
          <w:p w14:paraId="5B2BAA71" w14:textId="7C69AF15" w:rsidR="005A5F31" w:rsidRPr="005A5F31" w:rsidRDefault="005A5F31" w:rsidP="005A5F31">
            <w:pPr>
              <w:jc w:val="center"/>
              <w:rPr>
                <w:color w:val="000000"/>
                <w:sz w:val="22"/>
                <w:szCs w:val="22"/>
              </w:rPr>
            </w:pPr>
            <w:r w:rsidRPr="005A5F31">
              <w:rPr>
                <w:color w:val="000000"/>
                <w:sz w:val="22"/>
                <w:szCs w:val="22"/>
              </w:rPr>
              <w:t>Гкал/ч</w:t>
            </w:r>
          </w:p>
        </w:tc>
        <w:tc>
          <w:tcPr>
            <w:tcW w:w="330" w:type="pct"/>
            <w:shd w:val="clear" w:color="auto" w:fill="auto"/>
            <w:vAlign w:val="center"/>
          </w:tcPr>
          <w:p w14:paraId="353689EB" w14:textId="7D6EB17C" w:rsidR="005A5F31" w:rsidRPr="005A5F31" w:rsidRDefault="005A5F31" w:rsidP="005A5F31">
            <w:pPr>
              <w:jc w:val="center"/>
              <w:rPr>
                <w:color w:val="000000"/>
                <w:sz w:val="22"/>
                <w:szCs w:val="22"/>
              </w:rPr>
            </w:pPr>
            <w:r w:rsidRPr="005A5F31">
              <w:rPr>
                <w:color w:val="000000"/>
                <w:sz w:val="22"/>
                <w:szCs w:val="22"/>
              </w:rPr>
              <w:t>0,839</w:t>
            </w:r>
          </w:p>
        </w:tc>
        <w:tc>
          <w:tcPr>
            <w:tcW w:w="330" w:type="pct"/>
            <w:shd w:val="clear" w:color="auto" w:fill="auto"/>
            <w:vAlign w:val="center"/>
          </w:tcPr>
          <w:p w14:paraId="0855C02F" w14:textId="1A9BE1CD" w:rsidR="005A5F31" w:rsidRPr="005A5F31" w:rsidRDefault="005A5F31" w:rsidP="005A5F31">
            <w:pPr>
              <w:jc w:val="center"/>
              <w:rPr>
                <w:color w:val="000000"/>
                <w:sz w:val="22"/>
                <w:szCs w:val="22"/>
              </w:rPr>
            </w:pPr>
            <w:r w:rsidRPr="005A5F31">
              <w:rPr>
                <w:color w:val="000000"/>
                <w:sz w:val="22"/>
                <w:szCs w:val="22"/>
              </w:rPr>
              <w:t>0,839</w:t>
            </w:r>
          </w:p>
        </w:tc>
        <w:tc>
          <w:tcPr>
            <w:tcW w:w="330" w:type="pct"/>
            <w:shd w:val="clear" w:color="auto" w:fill="auto"/>
            <w:vAlign w:val="center"/>
          </w:tcPr>
          <w:p w14:paraId="5CBA8D4F" w14:textId="693243C5" w:rsidR="005A5F31" w:rsidRPr="005A5F31" w:rsidRDefault="005A5F31" w:rsidP="005A5F31">
            <w:pPr>
              <w:jc w:val="center"/>
              <w:rPr>
                <w:color w:val="000000"/>
                <w:sz w:val="22"/>
                <w:szCs w:val="22"/>
              </w:rPr>
            </w:pPr>
            <w:r w:rsidRPr="005A5F31">
              <w:rPr>
                <w:color w:val="000000"/>
                <w:sz w:val="22"/>
                <w:szCs w:val="22"/>
              </w:rPr>
              <w:t>0,839</w:t>
            </w:r>
          </w:p>
        </w:tc>
        <w:tc>
          <w:tcPr>
            <w:tcW w:w="330" w:type="pct"/>
            <w:shd w:val="clear" w:color="auto" w:fill="auto"/>
            <w:vAlign w:val="center"/>
          </w:tcPr>
          <w:p w14:paraId="7BCBFF6A" w14:textId="485ED5A6" w:rsidR="005A5F31" w:rsidRPr="005A5F31" w:rsidRDefault="005A5F31" w:rsidP="005A5F31">
            <w:pPr>
              <w:jc w:val="center"/>
              <w:rPr>
                <w:color w:val="000000"/>
                <w:sz w:val="22"/>
                <w:szCs w:val="22"/>
              </w:rPr>
            </w:pPr>
            <w:r w:rsidRPr="005A5F31">
              <w:rPr>
                <w:color w:val="000000"/>
                <w:sz w:val="22"/>
                <w:szCs w:val="22"/>
              </w:rPr>
              <w:t>0,839</w:t>
            </w:r>
          </w:p>
        </w:tc>
        <w:tc>
          <w:tcPr>
            <w:tcW w:w="330" w:type="pct"/>
            <w:shd w:val="clear" w:color="auto" w:fill="auto"/>
            <w:vAlign w:val="center"/>
          </w:tcPr>
          <w:p w14:paraId="5C127F0A" w14:textId="79372F85" w:rsidR="005A5F31" w:rsidRPr="005A5F31" w:rsidRDefault="005A5F31" w:rsidP="005A5F31">
            <w:pPr>
              <w:jc w:val="center"/>
              <w:rPr>
                <w:color w:val="000000"/>
                <w:sz w:val="22"/>
                <w:szCs w:val="22"/>
              </w:rPr>
            </w:pPr>
            <w:r w:rsidRPr="005A5F31">
              <w:rPr>
                <w:color w:val="000000"/>
                <w:sz w:val="22"/>
                <w:szCs w:val="22"/>
              </w:rPr>
              <w:t>0,839</w:t>
            </w:r>
          </w:p>
        </w:tc>
        <w:tc>
          <w:tcPr>
            <w:tcW w:w="330" w:type="pct"/>
            <w:shd w:val="clear" w:color="auto" w:fill="auto"/>
            <w:vAlign w:val="center"/>
          </w:tcPr>
          <w:p w14:paraId="4CA09473" w14:textId="552708F0" w:rsidR="005A5F31" w:rsidRPr="005A5F31" w:rsidRDefault="005A5F31" w:rsidP="005A5F31">
            <w:pPr>
              <w:jc w:val="center"/>
              <w:rPr>
                <w:color w:val="000000"/>
                <w:sz w:val="22"/>
                <w:szCs w:val="22"/>
              </w:rPr>
            </w:pPr>
            <w:r w:rsidRPr="005A5F31">
              <w:rPr>
                <w:color w:val="000000"/>
                <w:sz w:val="22"/>
                <w:szCs w:val="22"/>
              </w:rPr>
              <w:t>0,839</w:t>
            </w:r>
          </w:p>
        </w:tc>
        <w:tc>
          <w:tcPr>
            <w:tcW w:w="416" w:type="pct"/>
            <w:shd w:val="clear" w:color="auto" w:fill="auto"/>
            <w:vAlign w:val="center"/>
          </w:tcPr>
          <w:p w14:paraId="476BD63F" w14:textId="558EB055" w:rsidR="005A5F31" w:rsidRPr="005A5F31" w:rsidRDefault="005A5F31" w:rsidP="005A5F31">
            <w:pPr>
              <w:jc w:val="center"/>
              <w:rPr>
                <w:color w:val="000000"/>
                <w:sz w:val="22"/>
                <w:szCs w:val="22"/>
              </w:rPr>
            </w:pPr>
            <w:r w:rsidRPr="005A5F31">
              <w:rPr>
                <w:color w:val="000000"/>
                <w:sz w:val="22"/>
                <w:szCs w:val="22"/>
              </w:rPr>
              <w:t>0,839</w:t>
            </w:r>
          </w:p>
        </w:tc>
        <w:tc>
          <w:tcPr>
            <w:tcW w:w="418" w:type="pct"/>
            <w:shd w:val="clear" w:color="auto" w:fill="auto"/>
            <w:vAlign w:val="center"/>
          </w:tcPr>
          <w:p w14:paraId="0F06F9E5" w14:textId="5E0FA237" w:rsidR="005A5F31" w:rsidRPr="005A5F31" w:rsidRDefault="005A5F31" w:rsidP="005A5F31">
            <w:pPr>
              <w:jc w:val="center"/>
              <w:rPr>
                <w:color w:val="000000"/>
                <w:sz w:val="22"/>
                <w:szCs w:val="22"/>
              </w:rPr>
            </w:pPr>
            <w:r w:rsidRPr="005A5F31">
              <w:rPr>
                <w:color w:val="000000"/>
                <w:sz w:val="22"/>
                <w:szCs w:val="22"/>
              </w:rPr>
              <w:t>0,839</w:t>
            </w:r>
          </w:p>
        </w:tc>
      </w:tr>
      <w:tr w:rsidR="005A5F31" w:rsidRPr="005A5F31" w14:paraId="27D2C0C5" w14:textId="77777777" w:rsidTr="00F8638C">
        <w:trPr>
          <w:cantSplit/>
        </w:trPr>
        <w:tc>
          <w:tcPr>
            <w:tcW w:w="171" w:type="pct"/>
            <w:shd w:val="clear" w:color="auto" w:fill="auto"/>
          </w:tcPr>
          <w:p w14:paraId="414DCBAD" w14:textId="65A9E7E0" w:rsidR="005A5F31" w:rsidRPr="005A5F31" w:rsidRDefault="005A5F31" w:rsidP="005A5F31">
            <w:pPr>
              <w:jc w:val="center"/>
              <w:rPr>
                <w:sz w:val="22"/>
                <w:szCs w:val="22"/>
              </w:rPr>
            </w:pPr>
            <w:r w:rsidRPr="005A5F31">
              <w:rPr>
                <w:sz w:val="22"/>
                <w:szCs w:val="22"/>
              </w:rPr>
              <w:t>2.7</w:t>
            </w:r>
          </w:p>
        </w:tc>
        <w:tc>
          <w:tcPr>
            <w:tcW w:w="1739" w:type="pct"/>
            <w:shd w:val="clear" w:color="auto" w:fill="auto"/>
            <w:vAlign w:val="center"/>
          </w:tcPr>
          <w:p w14:paraId="608B73DA" w14:textId="5B3A0AB9" w:rsidR="005A5F31" w:rsidRPr="005A5F31" w:rsidRDefault="005A5F31" w:rsidP="005A5F31">
            <w:pPr>
              <w:rPr>
                <w:color w:val="000000"/>
                <w:sz w:val="22"/>
                <w:szCs w:val="22"/>
              </w:rPr>
            </w:pPr>
            <w:r w:rsidRPr="005A5F31">
              <w:rPr>
                <w:color w:val="000000"/>
                <w:sz w:val="22"/>
                <w:szCs w:val="22"/>
              </w:rPr>
              <w:t>Резерв (+)/дефицит (-) тепловой мощности</w:t>
            </w:r>
          </w:p>
        </w:tc>
        <w:tc>
          <w:tcPr>
            <w:tcW w:w="275" w:type="pct"/>
            <w:shd w:val="clear" w:color="auto" w:fill="auto"/>
            <w:vAlign w:val="center"/>
          </w:tcPr>
          <w:p w14:paraId="60E86163" w14:textId="5CBA4E25" w:rsidR="005A5F31" w:rsidRPr="005A5F31" w:rsidRDefault="005A5F31" w:rsidP="005A5F31">
            <w:pPr>
              <w:jc w:val="center"/>
              <w:rPr>
                <w:color w:val="000000"/>
                <w:sz w:val="22"/>
                <w:szCs w:val="22"/>
              </w:rPr>
            </w:pPr>
            <w:r w:rsidRPr="005A5F31">
              <w:rPr>
                <w:color w:val="000000"/>
                <w:sz w:val="22"/>
                <w:szCs w:val="22"/>
              </w:rPr>
              <w:t>Гкал/ч</w:t>
            </w:r>
          </w:p>
        </w:tc>
        <w:tc>
          <w:tcPr>
            <w:tcW w:w="330" w:type="pct"/>
            <w:shd w:val="clear" w:color="auto" w:fill="auto"/>
            <w:vAlign w:val="center"/>
          </w:tcPr>
          <w:p w14:paraId="4DED0215" w14:textId="7254D3B4" w:rsidR="005A5F31" w:rsidRPr="005A5F31" w:rsidRDefault="005A5F31" w:rsidP="005A5F31">
            <w:pPr>
              <w:jc w:val="center"/>
              <w:rPr>
                <w:color w:val="000000"/>
                <w:sz w:val="22"/>
                <w:szCs w:val="22"/>
              </w:rPr>
            </w:pPr>
            <w:r w:rsidRPr="005A5F31">
              <w:rPr>
                <w:color w:val="000000"/>
                <w:sz w:val="22"/>
                <w:szCs w:val="22"/>
              </w:rPr>
              <w:t>1,918</w:t>
            </w:r>
          </w:p>
        </w:tc>
        <w:tc>
          <w:tcPr>
            <w:tcW w:w="330" w:type="pct"/>
            <w:shd w:val="clear" w:color="auto" w:fill="auto"/>
            <w:vAlign w:val="center"/>
          </w:tcPr>
          <w:p w14:paraId="1875C7C8" w14:textId="3B4AA0AB" w:rsidR="005A5F31" w:rsidRPr="005A5F31" w:rsidRDefault="005A5F31" w:rsidP="005A5F31">
            <w:pPr>
              <w:jc w:val="center"/>
              <w:rPr>
                <w:color w:val="000000"/>
                <w:sz w:val="22"/>
                <w:szCs w:val="22"/>
              </w:rPr>
            </w:pPr>
            <w:r w:rsidRPr="005A5F31">
              <w:rPr>
                <w:color w:val="000000"/>
                <w:sz w:val="22"/>
                <w:szCs w:val="22"/>
              </w:rPr>
              <w:t>1,918</w:t>
            </w:r>
          </w:p>
        </w:tc>
        <w:tc>
          <w:tcPr>
            <w:tcW w:w="330" w:type="pct"/>
            <w:shd w:val="clear" w:color="auto" w:fill="auto"/>
            <w:vAlign w:val="center"/>
          </w:tcPr>
          <w:p w14:paraId="797E0990" w14:textId="390298C3" w:rsidR="005A5F31" w:rsidRPr="005A5F31" w:rsidRDefault="005A5F31" w:rsidP="005A5F31">
            <w:pPr>
              <w:jc w:val="center"/>
              <w:rPr>
                <w:color w:val="000000"/>
                <w:sz w:val="22"/>
                <w:szCs w:val="22"/>
              </w:rPr>
            </w:pPr>
            <w:r w:rsidRPr="005A5F31">
              <w:rPr>
                <w:color w:val="000000"/>
                <w:sz w:val="22"/>
                <w:szCs w:val="22"/>
              </w:rPr>
              <w:t>1,918</w:t>
            </w:r>
          </w:p>
        </w:tc>
        <w:tc>
          <w:tcPr>
            <w:tcW w:w="330" w:type="pct"/>
            <w:shd w:val="clear" w:color="auto" w:fill="auto"/>
            <w:vAlign w:val="center"/>
          </w:tcPr>
          <w:p w14:paraId="7341C535" w14:textId="33AB461C" w:rsidR="005A5F31" w:rsidRPr="005A5F31" w:rsidRDefault="005A5F31" w:rsidP="005A5F31">
            <w:pPr>
              <w:jc w:val="center"/>
              <w:rPr>
                <w:color w:val="000000"/>
                <w:sz w:val="22"/>
                <w:szCs w:val="22"/>
              </w:rPr>
            </w:pPr>
            <w:r w:rsidRPr="005A5F31">
              <w:rPr>
                <w:color w:val="000000"/>
                <w:sz w:val="22"/>
                <w:szCs w:val="22"/>
              </w:rPr>
              <w:t>1,068</w:t>
            </w:r>
          </w:p>
        </w:tc>
        <w:tc>
          <w:tcPr>
            <w:tcW w:w="330" w:type="pct"/>
            <w:shd w:val="clear" w:color="auto" w:fill="auto"/>
            <w:vAlign w:val="center"/>
          </w:tcPr>
          <w:p w14:paraId="3D3771AC" w14:textId="4CAD6EC5" w:rsidR="005A5F31" w:rsidRPr="005A5F31" w:rsidRDefault="005A5F31" w:rsidP="005A5F31">
            <w:pPr>
              <w:jc w:val="center"/>
              <w:rPr>
                <w:color w:val="000000"/>
                <w:sz w:val="22"/>
                <w:szCs w:val="22"/>
              </w:rPr>
            </w:pPr>
            <w:r w:rsidRPr="005A5F31">
              <w:rPr>
                <w:color w:val="000000"/>
                <w:sz w:val="22"/>
                <w:szCs w:val="22"/>
              </w:rPr>
              <w:t>1,068</w:t>
            </w:r>
          </w:p>
        </w:tc>
        <w:tc>
          <w:tcPr>
            <w:tcW w:w="330" w:type="pct"/>
            <w:shd w:val="clear" w:color="auto" w:fill="auto"/>
            <w:vAlign w:val="center"/>
          </w:tcPr>
          <w:p w14:paraId="1310B139" w14:textId="347F6A29" w:rsidR="005A5F31" w:rsidRPr="005A5F31" w:rsidRDefault="005A5F31" w:rsidP="005A5F31">
            <w:pPr>
              <w:jc w:val="center"/>
              <w:rPr>
                <w:color w:val="000000"/>
                <w:sz w:val="22"/>
                <w:szCs w:val="22"/>
              </w:rPr>
            </w:pPr>
            <w:r w:rsidRPr="005A5F31">
              <w:rPr>
                <w:color w:val="000000"/>
                <w:sz w:val="22"/>
                <w:szCs w:val="22"/>
              </w:rPr>
              <w:t>1,068</w:t>
            </w:r>
          </w:p>
        </w:tc>
        <w:tc>
          <w:tcPr>
            <w:tcW w:w="416" w:type="pct"/>
            <w:shd w:val="clear" w:color="auto" w:fill="auto"/>
            <w:vAlign w:val="center"/>
          </w:tcPr>
          <w:p w14:paraId="026B941A" w14:textId="171884A2" w:rsidR="005A5F31" w:rsidRPr="005A5F31" w:rsidRDefault="005A5F31" w:rsidP="005A5F31">
            <w:pPr>
              <w:jc w:val="center"/>
              <w:rPr>
                <w:color w:val="000000"/>
                <w:sz w:val="22"/>
                <w:szCs w:val="22"/>
              </w:rPr>
            </w:pPr>
            <w:r w:rsidRPr="005A5F31">
              <w:rPr>
                <w:color w:val="000000"/>
                <w:sz w:val="22"/>
                <w:szCs w:val="22"/>
              </w:rPr>
              <w:t>1,068</w:t>
            </w:r>
          </w:p>
        </w:tc>
        <w:tc>
          <w:tcPr>
            <w:tcW w:w="418" w:type="pct"/>
            <w:shd w:val="clear" w:color="auto" w:fill="auto"/>
            <w:vAlign w:val="center"/>
          </w:tcPr>
          <w:p w14:paraId="741D6C5A" w14:textId="22A4F73F" w:rsidR="005A5F31" w:rsidRPr="005A5F31" w:rsidRDefault="005A5F31" w:rsidP="005A5F31">
            <w:pPr>
              <w:jc w:val="center"/>
              <w:rPr>
                <w:color w:val="000000"/>
                <w:sz w:val="22"/>
                <w:szCs w:val="22"/>
              </w:rPr>
            </w:pPr>
            <w:r w:rsidRPr="005A5F31">
              <w:rPr>
                <w:color w:val="000000"/>
                <w:sz w:val="22"/>
                <w:szCs w:val="22"/>
              </w:rPr>
              <w:t>1,068</w:t>
            </w:r>
          </w:p>
        </w:tc>
      </w:tr>
      <w:tr w:rsidR="005A5F31" w:rsidRPr="005A5F31" w14:paraId="34ADF2EB" w14:textId="77777777" w:rsidTr="00F8638C">
        <w:trPr>
          <w:cantSplit/>
        </w:trPr>
        <w:tc>
          <w:tcPr>
            <w:tcW w:w="171" w:type="pct"/>
            <w:shd w:val="clear" w:color="auto" w:fill="auto"/>
          </w:tcPr>
          <w:p w14:paraId="3A2F2226" w14:textId="423176BC" w:rsidR="005A5F31" w:rsidRPr="005A5F31" w:rsidRDefault="005A5F31" w:rsidP="005A5F31">
            <w:pPr>
              <w:jc w:val="center"/>
              <w:rPr>
                <w:sz w:val="22"/>
                <w:szCs w:val="22"/>
              </w:rPr>
            </w:pPr>
            <w:r w:rsidRPr="005A5F31">
              <w:rPr>
                <w:sz w:val="22"/>
                <w:szCs w:val="22"/>
              </w:rPr>
              <w:t>3</w:t>
            </w:r>
          </w:p>
        </w:tc>
        <w:tc>
          <w:tcPr>
            <w:tcW w:w="1739" w:type="pct"/>
            <w:shd w:val="clear" w:color="auto" w:fill="auto"/>
            <w:vAlign w:val="center"/>
          </w:tcPr>
          <w:p w14:paraId="3D3DEEC9" w14:textId="104CEEC6" w:rsidR="005A5F31" w:rsidRPr="005A5F31" w:rsidRDefault="005A5F31" w:rsidP="005A5F31">
            <w:pPr>
              <w:rPr>
                <w:color w:val="000000"/>
                <w:sz w:val="22"/>
                <w:szCs w:val="22"/>
              </w:rPr>
            </w:pPr>
            <w:r w:rsidRPr="005A5F31">
              <w:rPr>
                <w:b/>
                <w:bCs/>
                <w:color w:val="000000"/>
                <w:sz w:val="22"/>
                <w:szCs w:val="22"/>
              </w:rPr>
              <w:t>Котельная «ДКПС» (с. Дунаево)</w:t>
            </w:r>
          </w:p>
        </w:tc>
        <w:tc>
          <w:tcPr>
            <w:tcW w:w="275" w:type="pct"/>
            <w:shd w:val="clear" w:color="auto" w:fill="auto"/>
            <w:vAlign w:val="bottom"/>
          </w:tcPr>
          <w:p w14:paraId="0BFE6CD7" w14:textId="07C58304" w:rsidR="005A5F31" w:rsidRPr="005A5F31" w:rsidRDefault="005A5F31" w:rsidP="005A5F31">
            <w:pPr>
              <w:jc w:val="center"/>
              <w:rPr>
                <w:color w:val="000000"/>
                <w:sz w:val="22"/>
                <w:szCs w:val="22"/>
              </w:rPr>
            </w:pPr>
          </w:p>
        </w:tc>
        <w:tc>
          <w:tcPr>
            <w:tcW w:w="330" w:type="pct"/>
            <w:shd w:val="clear" w:color="auto" w:fill="auto"/>
            <w:vAlign w:val="center"/>
          </w:tcPr>
          <w:p w14:paraId="3AA22316" w14:textId="77777777" w:rsidR="005A5F31" w:rsidRPr="005A5F31" w:rsidRDefault="005A5F31" w:rsidP="005A5F31">
            <w:pPr>
              <w:jc w:val="center"/>
              <w:rPr>
                <w:color w:val="000000"/>
                <w:sz w:val="22"/>
                <w:szCs w:val="22"/>
              </w:rPr>
            </w:pPr>
          </w:p>
        </w:tc>
        <w:tc>
          <w:tcPr>
            <w:tcW w:w="330" w:type="pct"/>
            <w:shd w:val="clear" w:color="auto" w:fill="auto"/>
            <w:vAlign w:val="center"/>
          </w:tcPr>
          <w:p w14:paraId="7928D88F" w14:textId="77777777" w:rsidR="005A5F31" w:rsidRPr="005A5F31" w:rsidRDefault="005A5F31" w:rsidP="005A5F31">
            <w:pPr>
              <w:jc w:val="center"/>
              <w:rPr>
                <w:color w:val="000000"/>
                <w:sz w:val="22"/>
                <w:szCs w:val="22"/>
              </w:rPr>
            </w:pPr>
          </w:p>
        </w:tc>
        <w:tc>
          <w:tcPr>
            <w:tcW w:w="330" w:type="pct"/>
            <w:shd w:val="clear" w:color="auto" w:fill="auto"/>
            <w:vAlign w:val="center"/>
          </w:tcPr>
          <w:p w14:paraId="2F08D06C" w14:textId="77777777" w:rsidR="005A5F31" w:rsidRPr="005A5F31" w:rsidRDefault="005A5F31" w:rsidP="005A5F31">
            <w:pPr>
              <w:jc w:val="center"/>
              <w:rPr>
                <w:color w:val="000000"/>
                <w:sz w:val="22"/>
                <w:szCs w:val="22"/>
              </w:rPr>
            </w:pPr>
          </w:p>
        </w:tc>
        <w:tc>
          <w:tcPr>
            <w:tcW w:w="330" w:type="pct"/>
            <w:shd w:val="clear" w:color="auto" w:fill="auto"/>
            <w:vAlign w:val="center"/>
          </w:tcPr>
          <w:p w14:paraId="00309D6C" w14:textId="77777777" w:rsidR="005A5F31" w:rsidRPr="005A5F31" w:rsidRDefault="005A5F31" w:rsidP="005A5F31">
            <w:pPr>
              <w:jc w:val="center"/>
              <w:rPr>
                <w:color w:val="000000"/>
                <w:sz w:val="22"/>
                <w:szCs w:val="22"/>
              </w:rPr>
            </w:pPr>
          </w:p>
        </w:tc>
        <w:tc>
          <w:tcPr>
            <w:tcW w:w="330" w:type="pct"/>
            <w:shd w:val="clear" w:color="auto" w:fill="auto"/>
            <w:vAlign w:val="center"/>
          </w:tcPr>
          <w:p w14:paraId="6413F812" w14:textId="77777777" w:rsidR="005A5F31" w:rsidRPr="005A5F31" w:rsidRDefault="005A5F31" w:rsidP="005A5F31">
            <w:pPr>
              <w:jc w:val="center"/>
              <w:rPr>
                <w:color w:val="000000"/>
                <w:sz w:val="22"/>
                <w:szCs w:val="22"/>
              </w:rPr>
            </w:pPr>
          </w:p>
        </w:tc>
        <w:tc>
          <w:tcPr>
            <w:tcW w:w="330" w:type="pct"/>
            <w:shd w:val="clear" w:color="auto" w:fill="auto"/>
            <w:vAlign w:val="center"/>
          </w:tcPr>
          <w:p w14:paraId="6D20C173" w14:textId="77777777" w:rsidR="005A5F31" w:rsidRPr="005A5F31" w:rsidRDefault="005A5F31" w:rsidP="005A5F31">
            <w:pPr>
              <w:jc w:val="center"/>
              <w:rPr>
                <w:color w:val="000000"/>
                <w:sz w:val="22"/>
                <w:szCs w:val="22"/>
              </w:rPr>
            </w:pPr>
          </w:p>
        </w:tc>
        <w:tc>
          <w:tcPr>
            <w:tcW w:w="416" w:type="pct"/>
            <w:shd w:val="clear" w:color="auto" w:fill="auto"/>
            <w:vAlign w:val="center"/>
          </w:tcPr>
          <w:p w14:paraId="1CAA4B1F" w14:textId="77777777" w:rsidR="005A5F31" w:rsidRPr="005A5F31" w:rsidRDefault="005A5F31" w:rsidP="005A5F31">
            <w:pPr>
              <w:jc w:val="center"/>
              <w:rPr>
                <w:color w:val="000000"/>
                <w:sz w:val="22"/>
                <w:szCs w:val="22"/>
              </w:rPr>
            </w:pPr>
          </w:p>
        </w:tc>
        <w:tc>
          <w:tcPr>
            <w:tcW w:w="418" w:type="pct"/>
            <w:shd w:val="clear" w:color="auto" w:fill="auto"/>
            <w:vAlign w:val="center"/>
          </w:tcPr>
          <w:p w14:paraId="4C109EEE" w14:textId="77777777" w:rsidR="005A5F31" w:rsidRPr="005A5F31" w:rsidRDefault="005A5F31" w:rsidP="005A5F31">
            <w:pPr>
              <w:jc w:val="center"/>
              <w:rPr>
                <w:color w:val="000000"/>
                <w:sz w:val="22"/>
                <w:szCs w:val="22"/>
              </w:rPr>
            </w:pPr>
          </w:p>
        </w:tc>
      </w:tr>
      <w:tr w:rsidR="005A5F31" w:rsidRPr="005A5F31" w14:paraId="36F44B90" w14:textId="77777777" w:rsidTr="00F8638C">
        <w:trPr>
          <w:cantSplit/>
        </w:trPr>
        <w:tc>
          <w:tcPr>
            <w:tcW w:w="171" w:type="pct"/>
            <w:shd w:val="clear" w:color="auto" w:fill="auto"/>
          </w:tcPr>
          <w:p w14:paraId="235D7A6A" w14:textId="7EA4D585" w:rsidR="005A5F31" w:rsidRPr="005A5F31" w:rsidRDefault="005A5F31" w:rsidP="005A5F31">
            <w:pPr>
              <w:jc w:val="center"/>
              <w:rPr>
                <w:sz w:val="22"/>
                <w:szCs w:val="22"/>
              </w:rPr>
            </w:pPr>
            <w:r w:rsidRPr="005A5F31">
              <w:rPr>
                <w:sz w:val="22"/>
                <w:szCs w:val="22"/>
              </w:rPr>
              <w:t>3.1</w:t>
            </w:r>
          </w:p>
        </w:tc>
        <w:tc>
          <w:tcPr>
            <w:tcW w:w="1739" w:type="pct"/>
            <w:shd w:val="clear" w:color="auto" w:fill="auto"/>
            <w:vAlign w:val="center"/>
          </w:tcPr>
          <w:p w14:paraId="542DF4DF" w14:textId="5503A0F0" w:rsidR="005A5F31" w:rsidRPr="005A5F31" w:rsidRDefault="005A5F31" w:rsidP="005A5F31">
            <w:pPr>
              <w:rPr>
                <w:b/>
                <w:bCs/>
                <w:color w:val="000000"/>
                <w:sz w:val="22"/>
                <w:szCs w:val="22"/>
              </w:rPr>
            </w:pPr>
            <w:r w:rsidRPr="005A5F31">
              <w:rPr>
                <w:color w:val="000000"/>
                <w:sz w:val="22"/>
                <w:szCs w:val="22"/>
              </w:rPr>
              <w:t>Установленная мощность основного оборудования</w:t>
            </w:r>
          </w:p>
        </w:tc>
        <w:tc>
          <w:tcPr>
            <w:tcW w:w="275" w:type="pct"/>
            <w:shd w:val="clear" w:color="auto" w:fill="auto"/>
            <w:vAlign w:val="center"/>
          </w:tcPr>
          <w:p w14:paraId="0217E9FB" w14:textId="0741F7EC" w:rsidR="005A5F31" w:rsidRPr="005A5F31" w:rsidRDefault="005A5F31" w:rsidP="005A5F31">
            <w:pPr>
              <w:jc w:val="center"/>
              <w:rPr>
                <w:rFonts w:ascii="Calibri" w:hAnsi="Calibri" w:cs="Calibri"/>
                <w:color w:val="000000"/>
                <w:sz w:val="22"/>
                <w:szCs w:val="22"/>
              </w:rPr>
            </w:pPr>
            <w:r w:rsidRPr="005A5F31">
              <w:rPr>
                <w:color w:val="000000"/>
                <w:sz w:val="22"/>
                <w:szCs w:val="22"/>
              </w:rPr>
              <w:t>Гкал/ч</w:t>
            </w:r>
          </w:p>
        </w:tc>
        <w:tc>
          <w:tcPr>
            <w:tcW w:w="330" w:type="pct"/>
            <w:shd w:val="clear" w:color="auto" w:fill="auto"/>
            <w:vAlign w:val="center"/>
          </w:tcPr>
          <w:p w14:paraId="6A77E2ED" w14:textId="08D0DF52" w:rsidR="005A5F31" w:rsidRPr="005A5F31" w:rsidRDefault="005A5F31" w:rsidP="005A5F31">
            <w:pPr>
              <w:jc w:val="center"/>
              <w:rPr>
                <w:color w:val="000000"/>
                <w:sz w:val="22"/>
                <w:szCs w:val="22"/>
              </w:rPr>
            </w:pPr>
            <w:r w:rsidRPr="005A5F31">
              <w:rPr>
                <w:color w:val="000000"/>
                <w:sz w:val="22"/>
                <w:szCs w:val="22"/>
              </w:rPr>
              <w:t>4,800</w:t>
            </w:r>
          </w:p>
        </w:tc>
        <w:tc>
          <w:tcPr>
            <w:tcW w:w="330" w:type="pct"/>
            <w:shd w:val="clear" w:color="auto" w:fill="auto"/>
            <w:vAlign w:val="center"/>
          </w:tcPr>
          <w:p w14:paraId="14498667" w14:textId="5014044F" w:rsidR="005A5F31" w:rsidRPr="005A5F31" w:rsidRDefault="005A5F31" w:rsidP="005A5F31">
            <w:pPr>
              <w:jc w:val="center"/>
              <w:rPr>
                <w:color w:val="000000"/>
                <w:sz w:val="22"/>
                <w:szCs w:val="22"/>
              </w:rPr>
            </w:pPr>
            <w:r w:rsidRPr="005A5F31">
              <w:rPr>
                <w:color w:val="000000"/>
                <w:sz w:val="22"/>
                <w:szCs w:val="22"/>
              </w:rPr>
              <w:t>4,800</w:t>
            </w:r>
          </w:p>
        </w:tc>
        <w:tc>
          <w:tcPr>
            <w:tcW w:w="330" w:type="pct"/>
            <w:shd w:val="clear" w:color="auto" w:fill="auto"/>
            <w:vAlign w:val="center"/>
          </w:tcPr>
          <w:p w14:paraId="63B5E1E7" w14:textId="2AF63B65" w:rsidR="005A5F31" w:rsidRPr="005A5F31" w:rsidRDefault="005A5F31" w:rsidP="005A5F31">
            <w:pPr>
              <w:jc w:val="center"/>
              <w:rPr>
                <w:color w:val="000000"/>
                <w:sz w:val="22"/>
                <w:szCs w:val="22"/>
              </w:rPr>
            </w:pPr>
            <w:r w:rsidRPr="005A5F31">
              <w:rPr>
                <w:color w:val="000000"/>
                <w:sz w:val="22"/>
                <w:szCs w:val="22"/>
              </w:rPr>
              <w:t>4,800</w:t>
            </w:r>
          </w:p>
        </w:tc>
        <w:tc>
          <w:tcPr>
            <w:tcW w:w="330" w:type="pct"/>
            <w:shd w:val="clear" w:color="auto" w:fill="auto"/>
            <w:vAlign w:val="center"/>
          </w:tcPr>
          <w:p w14:paraId="53A83581" w14:textId="43514C5C" w:rsidR="005A5F31" w:rsidRPr="005A5F31" w:rsidRDefault="005A5F31" w:rsidP="005A5F31">
            <w:pPr>
              <w:jc w:val="center"/>
              <w:rPr>
                <w:color w:val="000000"/>
                <w:sz w:val="22"/>
                <w:szCs w:val="22"/>
              </w:rPr>
            </w:pPr>
            <w:r w:rsidRPr="005A5F31">
              <w:rPr>
                <w:color w:val="000000"/>
                <w:sz w:val="22"/>
                <w:szCs w:val="22"/>
              </w:rPr>
              <w:t>4,800</w:t>
            </w:r>
          </w:p>
        </w:tc>
        <w:tc>
          <w:tcPr>
            <w:tcW w:w="330" w:type="pct"/>
            <w:shd w:val="clear" w:color="auto" w:fill="auto"/>
            <w:vAlign w:val="center"/>
          </w:tcPr>
          <w:p w14:paraId="771986DA" w14:textId="20EB47E1" w:rsidR="005A5F31" w:rsidRPr="005A5F31" w:rsidRDefault="005A5F31" w:rsidP="005A5F31">
            <w:pPr>
              <w:jc w:val="center"/>
              <w:rPr>
                <w:color w:val="000000"/>
                <w:sz w:val="22"/>
                <w:szCs w:val="22"/>
              </w:rPr>
            </w:pPr>
            <w:r w:rsidRPr="005A5F31">
              <w:rPr>
                <w:color w:val="000000"/>
                <w:sz w:val="22"/>
                <w:szCs w:val="22"/>
              </w:rPr>
              <w:t>4,800</w:t>
            </w:r>
          </w:p>
        </w:tc>
        <w:tc>
          <w:tcPr>
            <w:tcW w:w="330" w:type="pct"/>
            <w:shd w:val="clear" w:color="auto" w:fill="auto"/>
            <w:vAlign w:val="center"/>
          </w:tcPr>
          <w:p w14:paraId="2957561A" w14:textId="7D315023" w:rsidR="005A5F31" w:rsidRPr="005A5F31" w:rsidRDefault="005A5F31" w:rsidP="005A5F31">
            <w:pPr>
              <w:jc w:val="center"/>
              <w:rPr>
                <w:color w:val="000000"/>
                <w:sz w:val="22"/>
                <w:szCs w:val="22"/>
              </w:rPr>
            </w:pPr>
            <w:r w:rsidRPr="005A5F31">
              <w:rPr>
                <w:color w:val="000000"/>
                <w:sz w:val="22"/>
                <w:szCs w:val="22"/>
              </w:rPr>
              <w:t>4,800</w:t>
            </w:r>
          </w:p>
        </w:tc>
        <w:tc>
          <w:tcPr>
            <w:tcW w:w="416" w:type="pct"/>
            <w:shd w:val="clear" w:color="auto" w:fill="auto"/>
            <w:vAlign w:val="center"/>
          </w:tcPr>
          <w:p w14:paraId="168EF57F" w14:textId="67DC40E7" w:rsidR="005A5F31" w:rsidRPr="005A5F31" w:rsidRDefault="005A5F31" w:rsidP="005A5F31">
            <w:pPr>
              <w:jc w:val="center"/>
              <w:rPr>
                <w:color w:val="000000"/>
                <w:sz w:val="22"/>
                <w:szCs w:val="22"/>
              </w:rPr>
            </w:pPr>
            <w:r w:rsidRPr="005A5F31">
              <w:rPr>
                <w:color w:val="000000"/>
                <w:sz w:val="22"/>
                <w:szCs w:val="22"/>
              </w:rPr>
              <w:t>4,800</w:t>
            </w:r>
          </w:p>
        </w:tc>
        <w:tc>
          <w:tcPr>
            <w:tcW w:w="418" w:type="pct"/>
            <w:shd w:val="clear" w:color="auto" w:fill="auto"/>
            <w:vAlign w:val="center"/>
          </w:tcPr>
          <w:p w14:paraId="056CB8A5" w14:textId="07B2D73B" w:rsidR="005A5F31" w:rsidRPr="005A5F31" w:rsidRDefault="005A5F31" w:rsidP="005A5F31">
            <w:pPr>
              <w:jc w:val="center"/>
              <w:rPr>
                <w:color w:val="000000"/>
                <w:sz w:val="22"/>
                <w:szCs w:val="22"/>
              </w:rPr>
            </w:pPr>
            <w:r w:rsidRPr="005A5F31">
              <w:rPr>
                <w:color w:val="000000"/>
                <w:sz w:val="22"/>
                <w:szCs w:val="22"/>
              </w:rPr>
              <w:t>4,800</w:t>
            </w:r>
          </w:p>
        </w:tc>
      </w:tr>
      <w:tr w:rsidR="005A5F31" w:rsidRPr="005A5F31" w14:paraId="13B6A6BB" w14:textId="77777777" w:rsidTr="00F8638C">
        <w:trPr>
          <w:cantSplit/>
        </w:trPr>
        <w:tc>
          <w:tcPr>
            <w:tcW w:w="171" w:type="pct"/>
            <w:shd w:val="clear" w:color="auto" w:fill="auto"/>
          </w:tcPr>
          <w:p w14:paraId="7FD678DF" w14:textId="14A05D9C" w:rsidR="005A5F31" w:rsidRPr="005A5F31" w:rsidRDefault="005A5F31" w:rsidP="005A5F31">
            <w:pPr>
              <w:jc w:val="center"/>
              <w:rPr>
                <w:sz w:val="22"/>
                <w:szCs w:val="22"/>
              </w:rPr>
            </w:pPr>
            <w:r w:rsidRPr="005A5F31">
              <w:rPr>
                <w:sz w:val="22"/>
                <w:szCs w:val="22"/>
              </w:rPr>
              <w:t>3.2</w:t>
            </w:r>
          </w:p>
        </w:tc>
        <w:tc>
          <w:tcPr>
            <w:tcW w:w="1739" w:type="pct"/>
            <w:shd w:val="clear" w:color="auto" w:fill="auto"/>
            <w:vAlign w:val="center"/>
          </w:tcPr>
          <w:p w14:paraId="61E80682" w14:textId="61271D70" w:rsidR="005A5F31" w:rsidRPr="005A5F31" w:rsidRDefault="005A5F31" w:rsidP="005A5F31">
            <w:pPr>
              <w:rPr>
                <w:color w:val="000000"/>
                <w:sz w:val="22"/>
                <w:szCs w:val="22"/>
              </w:rPr>
            </w:pPr>
            <w:r w:rsidRPr="005A5F31">
              <w:rPr>
                <w:color w:val="000000"/>
                <w:sz w:val="22"/>
                <w:szCs w:val="22"/>
              </w:rPr>
              <w:t>Располагаемая мощность основного оборудования</w:t>
            </w:r>
          </w:p>
        </w:tc>
        <w:tc>
          <w:tcPr>
            <w:tcW w:w="275" w:type="pct"/>
            <w:shd w:val="clear" w:color="auto" w:fill="auto"/>
            <w:vAlign w:val="center"/>
          </w:tcPr>
          <w:p w14:paraId="1D4EA10A" w14:textId="34A132CC" w:rsidR="005A5F31" w:rsidRPr="005A5F31" w:rsidRDefault="005A5F31" w:rsidP="005A5F31">
            <w:pPr>
              <w:jc w:val="center"/>
              <w:rPr>
                <w:color w:val="000000"/>
                <w:sz w:val="22"/>
                <w:szCs w:val="22"/>
              </w:rPr>
            </w:pPr>
            <w:r w:rsidRPr="005A5F31">
              <w:rPr>
                <w:color w:val="000000"/>
                <w:sz w:val="22"/>
                <w:szCs w:val="22"/>
              </w:rPr>
              <w:t>Гкал/ч</w:t>
            </w:r>
          </w:p>
        </w:tc>
        <w:tc>
          <w:tcPr>
            <w:tcW w:w="330" w:type="pct"/>
            <w:shd w:val="clear" w:color="auto" w:fill="auto"/>
            <w:vAlign w:val="center"/>
          </w:tcPr>
          <w:p w14:paraId="6C84C11D" w14:textId="27267F2C" w:rsidR="005A5F31" w:rsidRPr="005A5F31" w:rsidRDefault="005A5F31" w:rsidP="005A5F31">
            <w:pPr>
              <w:jc w:val="center"/>
              <w:rPr>
                <w:color w:val="000000"/>
                <w:sz w:val="22"/>
                <w:szCs w:val="22"/>
              </w:rPr>
            </w:pPr>
            <w:r w:rsidRPr="005A5F31">
              <w:rPr>
                <w:color w:val="000000"/>
                <w:sz w:val="22"/>
                <w:szCs w:val="22"/>
              </w:rPr>
              <w:t>4,800</w:t>
            </w:r>
          </w:p>
        </w:tc>
        <w:tc>
          <w:tcPr>
            <w:tcW w:w="330" w:type="pct"/>
            <w:shd w:val="clear" w:color="auto" w:fill="auto"/>
            <w:vAlign w:val="center"/>
          </w:tcPr>
          <w:p w14:paraId="3BF1767D" w14:textId="0AE98445" w:rsidR="005A5F31" w:rsidRPr="005A5F31" w:rsidRDefault="005A5F31" w:rsidP="005A5F31">
            <w:pPr>
              <w:jc w:val="center"/>
              <w:rPr>
                <w:color w:val="000000"/>
                <w:sz w:val="22"/>
                <w:szCs w:val="22"/>
              </w:rPr>
            </w:pPr>
            <w:r w:rsidRPr="005A5F31">
              <w:rPr>
                <w:color w:val="000000"/>
                <w:sz w:val="22"/>
                <w:szCs w:val="22"/>
              </w:rPr>
              <w:t>4,800</w:t>
            </w:r>
          </w:p>
        </w:tc>
        <w:tc>
          <w:tcPr>
            <w:tcW w:w="330" w:type="pct"/>
            <w:shd w:val="clear" w:color="auto" w:fill="auto"/>
            <w:vAlign w:val="center"/>
          </w:tcPr>
          <w:p w14:paraId="395B641D" w14:textId="3B83F0E8" w:rsidR="005A5F31" w:rsidRPr="005A5F31" w:rsidRDefault="005A5F31" w:rsidP="005A5F31">
            <w:pPr>
              <w:jc w:val="center"/>
              <w:rPr>
                <w:color w:val="000000"/>
                <w:sz w:val="22"/>
                <w:szCs w:val="22"/>
              </w:rPr>
            </w:pPr>
            <w:r w:rsidRPr="005A5F31">
              <w:rPr>
                <w:color w:val="000000"/>
                <w:sz w:val="22"/>
                <w:szCs w:val="22"/>
              </w:rPr>
              <w:t>4,800</w:t>
            </w:r>
          </w:p>
        </w:tc>
        <w:tc>
          <w:tcPr>
            <w:tcW w:w="330" w:type="pct"/>
            <w:shd w:val="clear" w:color="auto" w:fill="auto"/>
            <w:vAlign w:val="center"/>
          </w:tcPr>
          <w:p w14:paraId="021C8A0D" w14:textId="4FBDC3B4" w:rsidR="005A5F31" w:rsidRPr="005A5F31" w:rsidRDefault="005A5F31" w:rsidP="005A5F31">
            <w:pPr>
              <w:jc w:val="center"/>
              <w:rPr>
                <w:color w:val="000000"/>
                <w:sz w:val="22"/>
                <w:szCs w:val="22"/>
              </w:rPr>
            </w:pPr>
            <w:r w:rsidRPr="005A5F31">
              <w:rPr>
                <w:color w:val="000000"/>
                <w:sz w:val="22"/>
                <w:szCs w:val="22"/>
              </w:rPr>
              <w:t>4,800</w:t>
            </w:r>
          </w:p>
        </w:tc>
        <w:tc>
          <w:tcPr>
            <w:tcW w:w="330" w:type="pct"/>
            <w:shd w:val="clear" w:color="auto" w:fill="auto"/>
            <w:vAlign w:val="center"/>
          </w:tcPr>
          <w:p w14:paraId="1BE8BC36" w14:textId="3E09BEE9" w:rsidR="005A5F31" w:rsidRPr="005A5F31" w:rsidRDefault="005A5F31" w:rsidP="005A5F31">
            <w:pPr>
              <w:jc w:val="center"/>
              <w:rPr>
                <w:color w:val="000000"/>
                <w:sz w:val="22"/>
                <w:szCs w:val="22"/>
              </w:rPr>
            </w:pPr>
            <w:r w:rsidRPr="005A5F31">
              <w:rPr>
                <w:color w:val="000000"/>
                <w:sz w:val="22"/>
                <w:szCs w:val="22"/>
              </w:rPr>
              <w:t>4,800</w:t>
            </w:r>
          </w:p>
        </w:tc>
        <w:tc>
          <w:tcPr>
            <w:tcW w:w="330" w:type="pct"/>
            <w:shd w:val="clear" w:color="auto" w:fill="auto"/>
            <w:vAlign w:val="center"/>
          </w:tcPr>
          <w:p w14:paraId="4A8932E5" w14:textId="16EDC76A" w:rsidR="005A5F31" w:rsidRPr="005A5F31" w:rsidRDefault="005A5F31" w:rsidP="005A5F31">
            <w:pPr>
              <w:jc w:val="center"/>
              <w:rPr>
                <w:color w:val="000000"/>
                <w:sz w:val="22"/>
                <w:szCs w:val="22"/>
              </w:rPr>
            </w:pPr>
            <w:r w:rsidRPr="005A5F31">
              <w:rPr>
                <w:color w:val="000000"/>
                <w:sz w:val="22"/>
                <w:szCs w:val="22"/>
              </w:rPr>
              <w:t>4,800</w:t>
            </w:r>
          </w:p>
        </w:tc>
        <w:tc>
          <w:tcPr>
            <w:tcW w:w="416" w:type="pct"/>
            <w:shd w:val="clear" w:color="auto" w:fill="auto"/>
            <w:vAlign w:val="center"/>
          </w:tcPr>
          <w:p w14:paraId="0C724C6B" w14:textId="3B07EE06" w:rsidR="005A5F31" w:rsidRPr="005A5F31" w:rsidRDefault="005A5F31" w:rsidP="005A5F31">
            <w:pPr>
              <w:jc w:val="center"/>
              <w:rPr>
                <w:color w:val="000000"/>
                <w:sz w:val="22"/>
                <w:szCs w:val="22"/>
              </w:rPr>
            </w:pPr>
            <w:r w:rsidRPr="005A5F31">
              <w:rPr>
                <w:color w:val="000000"/>
                <w:sz w:val="22"/>
                <w:szCs w:val="22"/>
              </w:rPr>
              <w:t>4,800</w:t>
            </w:r>
          </w:p>
        </w:tc>
        <w:tc>
          <w:tcPr>
            <w:tcW w:w="418" w:type="pct"/>
            <w:shd w:val="clear" w:color="auto" w:fill="auto"/>
            <w:vAlign w:val="center"/>
          </w:tcPr>
          <w:p w14:paraId="17EA5474" w14:textId="3A431EB7" w:rsidR="005A5F31" w:rsidRPr="005A5F31" w:rsidRDefault="005A5F31" w:rsidP="005A5F31">
            <w:pPr>
              <w:jc w:val="center"/>
              <w:rPr>
                <w:color w:val="000000"/>
                <w:sz w:val="22"/>
                <w:szCs w:val="22"/>
              </w:rPr>
            </w:pPr>
            <w:r w:rsidRPr="005A5F31">
              <w:rPr>
                <w:color w:val="000000"/>
                <w:sz w:val="22"/>
                <w:szCs w:val="22"/>
              </w:rPr>
              <w:t>4,800</w:t>
            </w:r>
          </w:p>
        </w:tc>
      </w:tr>
      <w:tr w:rsidR="005A5F31" w:rsidRPr="005A5F31" w14:paraId="0737BBFA" w14:textId="77777777" w:rsidTr="00F8638C">
        <w:trPr>
          <w:cantSplit/>
        </w:trPr>
        <w:tc>
          <w:tcPr>
            <w:tcW w:w="171" w:type="pct"/>
            <w:shd w:val="clear" w:color="auto" w:fill="auto"/>
          </w:tcPr>
          <w:p w14:paraId="503BA100" w14:textId="6733DABF" w:rsidR="005A5F31" w:rsidRPr="005A5F31" w:rsidRDefault="005A5F31" w:rsidP="005A5F31">
            <w:pPr>
              <w:jc w:val="center"/>
              <w:rPr>
                <w:sz w:val="22"/>
                <w:szCs w:val="22"/>
              </w:rPr>
            </w:pPr>
            <w:r w:rsidRPr="005A5F31">
              <w:rPr>
                <w:sz w:val="22"/>
                <w:szCs w:val="22"/>
              </w:rPr>
              <w:t>3.3</w:t>
            </w:r>
          </w:p>
        </w:tc>
        <w:tc>
          <w:tcPr>
            <w:tcW w:w="1739" w:type="pct"/>
            <w:shd w:val="clear" w:color="auto" w:fill="auto"/>
            <w:vAlign w:val="center"/>
          </w:tcPr>
          <w:p w14:paraId="1A9C4B01" w14:textId="00331B19" w:rsidR="005A5F31" w:rsidRPr="005A5F31" w:rsidRDefault="005A5F31" w:rsidP="005A5F31">
            <w:pPr>
              <w:rPr>
                <w:color w:val="000000"/>
                <w:sz w:val="22"/>
                <w:szCs w:val="22"/>
              </w:rPr>
            </w:pPr>
            <w:r w:rsidRPr="005A5F31">
              <w:rPr>
                <w:color w:val="000000"/>
                <w:sz w:val="22"/>
                <w:szCs w:val="22"/>
              </w:rPr>
              <w:t>Ограничения тепловой мощности</w:t>
            </w:r>
          </w:p>
        </w:tc>
        <w:tc>
          <w:tcPr>
            <w:tcW w:w="275" w:type="pct"/>
            <w:shd w:val="clear" w:color="auto" w:fill="auto"/>
            <w:vAlign w:val="center"/>
          </w:tcPr>
          <w:p w14:paraId="78F61C35" w14:textId="43A3472D" w:rsidR="005A5F31" w:rsidRPr="005A5F31" w:rsidRDefault="005A5F31" w:rsidP="005A5F31">
            <w:pPr>
              <w:jc w:val="center"/>
              <w:rPr>
                <w:color w:val="000000"/>
                <w:sz w:val="22"/>
                <w:szCs w:val="22"/>
              </w:rPr>
            </w:pPr>
            <w:r w:rsidRPr="005A5F31">
              <w:rPr>
                <w:color w:val="000000"/>
                <w:sz w:val="22"/>
                <w:szCs w:val="22"/>
              </w:rPr>
              <w:t>Гкал/ч</w:t>
            </w:r>
          </w:p>
        </w:tc>
        <w:tc>
          <w:tcPr>
            <w:tcW w:w="330" w:type="pct"/>
            <w:shd w:val="clear" w:color="auto" w:fill="auto"/>
            <w:vAlign w:val="center"/>
          </w:tcPr>
          <w:p w14:paraId="14A51BF6" w14:textId="69EE72EC" w:rsidR="005A5F31" w:rsidRPr="005A5F31" w:rsidRDefault="005A5F31" w:rsidP="005A5F31">
            <w:pPr>
              <w:jc w:val="center"/>
              <w:rPr>
                <w:color w:val="000000"/>
                <w:sz w:val="22"/>
                <w:szCs w:val="22"/>
              </w:rPr>
            </w:pPr>
            <w:r w:rsidRPr="005A5F31">
              <w:rPr>
                <w:color w:val="000000"/>
                <w:sz w:val="22"/>
                <w:szCs w:val="22"/>
              </w:rPr>
              <w:t>0,000</w:t>
            </w:r>
          </w:p>
        </w:tc>
        <w:tc>
          <w:tcPr>
            <w:tcW w:w="330" w:type="pct"/>
            <w:shd w:val="clear" w:color="auto" w:fill="auto"/>
            <w:vAlign w:val="center"/>
          </w:tcPr>
          <w:p w14:paraId="1D2E65D7" w14:textId="7BBBAD55" w:rsidR="005A5F31" w:rsidRPr="005A5F31" w:rsidRDefault="005A5F31" w:rsidP="005A5F31">
            <w:pPr>
              <w:jc w:val="center"/>
              <w:rPr>
                <w:color w:val="000000"/>
                <w:sz w:val="22"/>
                <w:szCs w:val="22"/>
              </w:rPr>
            </w:pPr>
            <w:r w:rsidRPr="005A5F31">
              <w:rPr>
                <w:color w:val="000000"/>
                <w:sz w:val="22"/>
                <w:szCs w:val="22"/>
              </w:rPr>
              <w:t>0,000</w:t>
            </w:r>
          </w:p>
        </w:tc>
        <w:tc>
          <w:tcPr>
            <w:tcW w:w="330" w:type="pct"/>
            <w:shd w:val="clear" w:color="auto" w:fill="auto"/>
            <w:vAlign w:val="center"/>
          </w:tcPr>
          <w:p w14:paraId="1805A8CC" w14:textId="69F5A1C5" w:rsidR="005A5F31" w:rsidRPr="005A5F31" w:rsidRDefault="005A5F31" w:rsidP="005A5F31">
            <w:pPr>
              <w:jc w:val="center"/>
              <w:rPr>
                <w:color w:val="000000"/>
                <w:sz w:val="22"/>
                <w:szCs w:val="22"/>
              </w:rPr>
            </w:pPr>
            <w:r w:rsidRPr="005A5F31">
              <w:rPr>
                <w:color w:val="000000"/>
                <w:sz w:val="22"/>
                <w:szCs w:val="22"/>
              </w:rPr>
              <w:t> </w:t>
            </w:r>
          </w:p>
        </w:tc>
        <w:tc>
          <w:tcPr>
            <w:tcW w:w="330" w:type="pct"/>
            <w:shd w:val="clear" w:color="auto" w:fill="auto"/>
            <w:vAlign w:val="center"/>
          </w:tcPr>
          <w:p w14:paraId="2C295CB9" w14:textId="0F4BE134" w:rsidR="005A5F31" w:rsidRPr="005A5F31" w:rsidRDefault="005A5F31" w:rsidP="005A5F31">
            <w:pPr>
              <w:jc w:val="center"/>
              <w:rPr>
                <w:color w:val="000000"/>
                <w:sz w:val="22"/>
                <w:szCs w:val="22"/>
              </w:rPr>
            </w:pPr>
            <w:r w:rsidRPr="005A5F31">
              <w:rPr>
                <w:color w:val="000000"/>
                <w:sz w:val="22"/>
                <w:szCs w:val="22"/>
              </w:rPr>
              <w:t>0,000</w:t>
            </w:r>
          </w:p>
        </w:tc>
        <w:tc>
          <w:tcPr>
            <w:tcW w:w="330" w:type="pct"/>
            <w:shd w:val="clear" w:color="auto" w:fill="auto"/>
            <w:vAlign w:val="center"/>
          </w:tcPr>
          <w:p w14:paraId="49D6EB0A" w14:textId="6D0B4B2C" w:rsidR="005A5F31" w:rsidRPr="005A5F31" w:rsidRDefault="005A5F31" w:rsidP="005A5F31">
            <w:pPr>
              <w:jc w:val="center"/>
              <w:rPr>
                <w:color w:val="000000"/>
                <w:sz w:val="22"/>
                <w:szCs w:val="22"/>
              </w:rPr>
            </w:pPr>
            <w:r w:rsidRPr="005A5F31">
              <w:rPr>
                <w:color w:val="000000"/>
                <w:sz w:val="22"/>
                <w:szCs w:val="22"/>
              </w:rPr>
              <w:t>0,000</w:t>
            </w:r>
          </w:p>
        </w:tc>
        <w:tc>
          <w:tcPr>
            <w:tcW w:w="330" w:type="pct"/>
            <w:shd w:val="clear" w:color="auto" w:fill="auto"/>
            <w:vAlign w:val="center"/>
          </w:tcPr>
          <w:p w14:paraId="5503C38F" w14:textId="654FDB88" w:rsidR="005A5F31" w:rsidRPr="005A5F31" w:rsidRDefault="005A5F31" w:rsidP="005A5F31">
            <w:pPr>
              <w:jc w:val="center"/>
              <w:rPr>
                <w:color w:val="000000"/>
                <w:sz w:val="22"/>
                <w:szCs w:val="22"/>
              </w:rPr>
            </w:pPr>
            <w:r w:rsidRPr="005A5F31">
              <w:rPr>
                <w:color w:val="000000"/>
                <w:sz w:val="22"/>
                <w:szCs w:val="22"/>
              </w:rPr>
              <w:t>0,000</w:t>
            </w:r>
          </w:p>
        </w:tc>
        <w:tc>
          <w:tcPr>
            <w:tcW w:w="416" w:type="pct"/>
            <w:shd w:val="clear" w:color="auto" w:fill="auto"/>
            <w:vAlign w:val="center"/>
          </w:tcPr>
          <w:p w14:paraId="0C72387E" w14:textId="43A5D6AF" w:rsidR="005A5F31" w:rsidRPr="005A5F31" w:rsidRDefault="005A5F31" w:rsidP="005A5F31">
            <w:pPr>
              <w:jc w:val="center"/>
              <w:rPr>
                <w:color w:val="000000"/>
                <w:sz w:val="22"/>
                <w:szCs w:val="22"/>
              </w:rPr>
            </w:pPr>
            <w:r w:rsidRPr="005A5F31">
              <w:rPr>
                <w:color w:val="000000"/>
                <w:sz w:val="22"/>
                <w:szCs w:val="22"/>
              </w:rPr>
              <w:t>0,000</w:t>
            </w:r>
          </w:p>
        </w:tc>
        <w:tc>
          <w:tcPr>
            <w:tcW w:w="418" w:type="pct"/>
            <w:shd w:val="clear" w:color="auto" w:fill="auto"/>
            <w:vAlign w:val="center"/>
          </w:tcPr>
          <w:p w14:paraId="14EDF0B3" w14:textId="4C29CF17" w:rsidR="005A5F31" w:rsidRPr="005A5F31" w:rsidRDefault="005A5F31" w:rsidP="005A5F31">
            <w:pPr>
              <w:jc w:val="center"/>
              <w:rPr>
                <w:color w:val="000000"/>
                <w:sz w:val="22"/>
                <w:szCs w:val="22"/>
              </w:rPr>
            </w:pPr>
            <w:r w:rsidRPr="005A5F31">
              <w:rPr>
                <w:color w:val="000000"/>
                <w:sz w:val="22"/>
                <w:szCs w:val="22"/>
              </w:rPr>
              <w:t>0,000</w:t>
            </w:r>
          </w:p>
        </w:tc>
      </w:tr>
      <w:tr w:rsidR="005A5F31" w:rsidRPr="005A5F31" w14:paraId="6002D811" w14:textId="77777777" w:rsidTr="00F8638C">
        <w:trPr>
          <w:cantSplit/>
        </w:trPr>
        <w:tc>
          <w:tcPr>
            <w:tcW w:w="171" w:type="pct"/>
            <w:shd w:val="clear" w:color="auto" w:fill="auto"/>
          </w:tcPr>
          <w:p w14:paraId="3FA8F69D" w14:textId="4B5BD09D" w:rsidR="005A5F31" w:rsidRPr="005A5F31" w:rsidRDefault="005A5F31" w:rsidP="005A5F31">
            <w:pPr>
              <w:jc w:val="center"/>
              <w:rPr>
                <w:sz w:val="22"/>
                <w:szCs w:val="22"/>
              </w:rPr>
            </w:pPr>
            <w:r w:rsidRPr="005A5F31">
              <w:rPr>
                <w:sz w:val="22"/>
                <w:szCs w:val="22"/>
              </w:rPr>
              <w:t>3.4</w:t>
            </w:r>
          </w:p>
        </w:tc>
        <w:tc>
          <w:tcPr>
            <w:tcW w:w="1739" w:type="pct"/>
            <w:shd w:val="clear" w:color="auto" w:fill="auto"/>
            <w:vAlign w:val="center"/>
          </w:tcPr>
          <w:p w14:paraId="5009C3F8" w14:textId="6828007B" w:rsidR="005A5F31" w:rsidRPr="005A5F31" w:rsidRDefault="005A5F31" w:rsidP="005A5F31">
            <w:pPr>
              <w:rPr>
                <w:color w:val="000000"/>
                <w:sz w:val="22"/>
                <w:szCs w:val="22"/>
              </w:rPr>
            </w:pPr>
            <w:r w:rsidRPr="005A5F31">
              <w:rPr>
                <w:color w:val="000000"/>
                <w:sz w:val="22"/>
                <w:szCs w:val="22"/>
              </w:rPr>
              <w:t>Собственные и хозяйственные нужды</w:t>
            </w:r>
          </w:p>
        </w:tc>
        <w:tc>
          <w:tcPr>
            <w:tcW w:w="275" w:type="pct"/>
            <w:shd w:val="clear" w:color="auto" w:fill="auto"/>
            <w:vAlign w:val="center"/>
          </w:tcPr>
          <w:p w14:paraId="21AFE041" w14:textId="61A755A2" w:rsidR="005A5F31" w:rsidRPr="005A5F31" w:rsidRDefault="005A5F31" w:rsidP="005A5F31">
            <w:pPr>
              <w:jc w:val="center"/>
              <w:rPr>
                <w:color w:val="000000"/>
                <w:sz w:val="22"/>
                <w:szCs w:val="22"/>
              </w:rPr>
            </w:pPr>
            <w:r w:rsidRPr="005A5F31">
              <w:rPr>
                <w:color w:val="000000"/>
                <w:sz w:val="22"/>
                <w:szCs w:val="22"/>
              </w:rPr>
              <w:t>Гкал/ч</w:t>
            </w:r>
          </w:p>
        </w:tc>
        <w:tc>
          <w:tcPr>
            <w:tcW w:w="330" w:type="pct"/>
            <w:shd w:val="clear" w:color="auto" w:fill="auto"/>
            <w:vAlign w:val="center"/>
          </w:tcPr>
          <w:p w14:paraId="733AEB50" w14:textId="6B8D17B8" w:rsidR="005A5F31" w:rsidRPr="005A5F31" w:rsidRDefault="005A5F31" w:rsidP="005A5F31">
            <w:pPr>
              <w:jc w:val="center"/>
              <w:rPr>
                <w:color w:val="000000"/>
                <w:sz w:val="22"/>
                <w:szCs w:val="22"/>
              </w:rPr>
            </w:pPr>
            <w:r w:rsidRPr="005A5F31">
              <w:rPr>
                <w:color w:val="000000"/>
                <w:sz w:val="22"/>
                <w:szCs w:val="22"/>
              </w:rPr>
              <w:t>0,066</w:t>
            </w:r>
          </w:p>
        </w:tc>
        <w:tc>
          <w:tcPr>
            <w:tcW w:w="330" w:type="pct"/>
            <w:shd w:val="clear" w:color="auto" w:fill="auto"/>
            <w:vAlign w:val="center"/>
          </w:tcPr>
          <w:p w14:paraId="366243C4" w14:textId="1ED3CEF4" w:rsidR="005A5F31" w:rsidRPr="005A5F31" w:rsidRDefault="005A5F31" w:rsidP="005A5F31">
            <w:pPr>
              <w:jc w:val="center"/>
              <w:rPr>
                <w:color w:val="000000"/>
                <w:sz w:val="22"/>
                <w:szCs w:val="22"/>
              </w:rPr>
            </w:pPr>
            <w:r w:rsidRPr="005A5F31">
              <w:rPr>
                <w:color w:val="000000"/>
                <w:sz w:val="22"/>
                <w:szCs w:val="22"/>
              </w:rPr>
              <w:t>0,066</w:t>
            </w:r>
          </w:p>
        </w:tc>
        <w:tc>
          <w:tcPr>
            <w:tcW w:w="330" w:type="pct"/>
            <w:shd w:val="clear" w:color="auto" w:fill="auto"/>
            <w:vAlign w:val="center"/>
          </w:tcPr>
          <w:p w14:paraId="72CE78A9" w14:textId="3EB729B4" w:rsidR="005A5F31" w:rsidRPr="005A5F31" w:rsidRDefault="005A5F31" w:rsidP="005A5F31">
            <w:pPr>
              <w:jc w:val="center"/>
              <w:rPr>
                <w:color w:val="000000"/>
                <w:sz w:val="22"/>
                <w:szCs w:val="22"/>
              </w:rPr>
            </w:pPr>
            <w:r w:rsidRPr="005A5F31">
              <w:rPr>
                <w:color w:val="000000"/>
                <w:sz w:val="22"/>
                <w:szCs w:val="22"/>
              </w:rPr>
              <w:t>0,066</w:t>
            </w:r>
          </w:p>
        </w:tc>
        <w:tc>
          <w:tcPr>
            <w:tcW w:w="330" w:type="pct"/>
            <w:shd w:val="clear" w:color="auto" w:fill="auto"/>
            <w:vAlign w:val="center"/>
          </w:tcPr>
          <w:p w14:paraId="75F7F004" w14:textId="13C7A7AC" w:rsidR="005A5F31" w:rsidRPr="005A5F31" w:rsidRDefault="005A5F31" w:rsidP="005A5F31">
            <w:pPr>
              <w:jc w:val="center"/>
              <w:rPr>
                <w:color w:val="000000"/>
                <w:sz w:val="22"/>
                <w:szCs w:val="22"/>
              </w:rPr>
            </w:pPr>
            <w:r w:rsidRPr="005A5F31">
              <w:rPr>
                <w:color w:val="000000"/>
                <w:sz w:val="22"/>
                <w:szCs w:val="22"/>
              </w:rPr>
              <w:t>0,066</w:t>
            </w:r>
          </w:p>
        </w:tc>
        <w:tc>
          <w:tcPr>
            <w:tcW w:w="330" w:type="pct"/>
            <w:shd w:val="clear" w:color="auto" w:fill="auto"/>
            <w:vAlign w:val="center"/>
          </w:tcPr>
          <w:p w14:paraId="43BFB6C6" w14:textId="6D783DAF" w:rsidR="005A5F31" w:rsidRPr="005A5F31" w:rsidRDefault="005A5F31" w:rsidP="005A5F31">
            <w:pPr>
              <w:jc w:val="center"/>
              <w:rPr>
                <w:color w:val="000000"/>
                <w:sz w:val="22"/>
                <w:szCs w:val="22"/>
              </w:rPr>
            </w:pPr>
            <w:r w:rsidRPr="005A5F31">
              <w:rPr>
                <w:color w:val="000000"/>
                <w:sz w:val="22"/>
                <w:szCs w:val="22"/>
              </w:rPr>
              <w:t>0,066</w:t>
            </w:r>
          </w:p>
        </w:tc>
        <w:tc>
          <w:tcPr>
            <w:tcW w:w="330" w:type="pct"/>
            <w:shd w:val="clear" w:color="auto" w:fill="auto"/>
            <w:vAlign w:val="center"/>
          </w:tcPr>
          <w:p w14:paraId="2CD3A45F" w14:textId="38E3585D" w:rsidR="005A5F31" w:rsidRPr="005A5F31" w:rsidRDefault="005A5F31" w:rsidP="005A5F31">
            <w:pPr>
              <w:jc w:val="center"/>
              <w:rPr>
                <w:color w:val="000000"/>
                <w:sz w:val="22"/>
                <w:szCs w:val="22"/>
              </w:rPr>
            </w:pPr>
            <w:r w:rsidRPr="005A5F31">
              <w:rPr>
                <w:color w:val="000000"/>
                <w:sz w:val="22"/>
                <w:szCs w:val="22"/>
              </w:rPr>
              <w:t>0,066</w:t>
            </w:r>
          </w:p>
        </w:tc>
        <w:tc>
          <w:tcPr>
            <w:tcW w:w="416" w:type="pct"/>
            <w:shd w:val="clear" w:color="auto" w:fill="auto"/>
            <w:vAlign w:val="center"/>
          </w:tcPr>
          <w:p w14:paraId="4E558D34" w14:textId="04C1AFF2" w:rsidR="005A5F31" w:rsidRPr="005A5F31" w:rsidRDefault="005A5F31" w:rsidP="005A5F31">
            <w:pPr>
              <w:jc w:val="center"/>
              <w:rPr>
                <w:color w:val="000000"/>
                <w:sz w:val="22"/>
                <w:szCs w:val="22"/>
              </w:rPr>
            </w:pPr>
            <w:r w:rsidRPr="005A5F31">
              <w:rPr>
                <w:color w:val="000000"/>
                <w:sz w:val="22"/>
                <w:szCs w:val="22"/>
              </w:rPr>
              <w:t>0,066</w:t>
            </w:r>
          </w:p>
        </w:tc>
        <w:tc>
          <w:tcPr>
            <w:tcW w:w="418" w:type="pct"/>
            <w:shd w:val="clear" w:color="auto" w:fill="auto"/>
            <w:vAlign w:val="center"/>
          </w:tcPr>
          <w:p w14:paraId="4316E2AD" w14:textId="15878752" w:rsidR="005A5F31" w:rsidRPr="005A5F31" w:rsidRDefault="005A5F31" w:rsidP="005A5F31">
            <w:pPr>
              <w:jc w:val="center"/>
              <w:rPr>
                <w:color w:val="000000"/>
                <w:sz w:val="22"/>
                <w:szCs w:val="22"/>
              </w:rPr>
            </w:pPr>
            <w:r w:rsidRPr="005A5F31">
              <w:rPr>
                <w:color w:val="000000"/>
                <w:sz w:val="22"/>
                <w:szCs w:val="22"/>
              </w:rPr>
              <w:t>0,066</w:t>
            </w:r>
          </w:p>
        </w:tc>
      </w:tr>
      <w:tr w:rsidR="005A5F31" w:rsidRPr="005A5F31" w14:paraId="56FE92AF" w14:textId="77777777" w:rsidTr="00F8638C">
        <w:trPr>
          <w:cantSplit/>
        </w:trPr>
        <w:tc>
          <w:tcPr>
            <w:tcW w:w="171" w:type="pct"/>
            <w:shd w:val="clear" w:color="auto" w:fill="auto"/>
          </w:tcPr>
          <w:p w14:paraId="37309662" w14:textId="1C5F0136" w:rsidR="005A5F31" w:rsidRPr="005A5F31" w:rsidRDefault="005A5F31" w:rsidP="005A5F31">
            <w:pPr>
              <w:jc w:val="center"/>
              <w:rPr>
                <w:sz w:val="22"/>
                <w:szCs w:val="22"/>
              </w:rPr>
            </w:pPr>
            <w:r w:rsidRPr="005A5F31">
              <w:rPr>
                <w:sz w:val="22"/>
                <w:szCs w:val="22"/>
              </w:rPr>
              <w:t>3.5</w:t>
            </w:r>
          </w:p>
        </w:tc>
        <w:tc>
          <w:tcPr>
            <w:tcW w:w="1739" w:type="pct"/>
            <w:shd w:val="clear" w:color="auto" w:fill="auto"/>
            <w:vAlign w:val="center"/>
          </w:tcPr>
          <w:p w14:paraId="5E060E2F" w14:textId="7F4E2055" w:rsidR="005A5F31" w:rsidRPr="005A5F31" w:rsidRDefault="005A5F31" w:rsidP="005A5F31">
            <w:pPr>
              <w:rPr>
                <w:color w:val="000000"/>
                <w:sz w:val="22"/>
                <w:szCs w:val="22"/>
              </w:rPr>
            </w:pPr>
            <w:r w:rsidRPr="005A5F31">
              <w:rPr>
                <w:color w:val="000000"/>
                <w:sz w:val="22"/>
                <w:szCs w:val="22"/>
              </w:rPr>
              <w:t xml:space="preserve">Потери в тепловых сетях от отпущенной тепловой энергии </w:t>
            </w:r>
          </w:p>
        </w:tc>
        <w:tc>
          <w:tcPr>
            <w:tcW w:w="275" w:type="pct"/>
            <w:shd w:val="clear" w:color="auto" w:fill="auto"/>
            <w:vAlign w:val="center"/>
          </w:tcPr>
          <w:p w14:paraId="295B0016" w14:textId="733B5822" w:rsidR="005A5F31" w:rsidRPr="005A5F31" w:rsidRDefault="005A5F31" w:rsidP="005A5F31">
            <w:pPr>
              <w:jc w:val="center"/>
              <w:rPr>
                <w:color w:val="000000"/>
                <w:sz w:val="22"/>
                <w:szCs w:val="22"/>
              </w:rPr>
            </w:pPr>
            <w:r w:rsidRPr="005A5F31">
              <w:rPr>
                <w:color w:val="000000"/>
                <w:sz w:val="22"/>
                <w:szCs w:val="22"/>
              </w:rPr>
              <w:t>Гкал/ч</w:t>
            </w:r>
          </w:p>
        </w:tc>
        <w:tc>
          <w:tcPr>
            <w:tcW w:w="330" w:type="pct"/>
            <w:shd w:val="clear" w:color="auto" w:fill="auto"/>
            <w:vAlign w:val="center"/>
          </w:tcPr>
          <w:p w14:paraId="231F0BC2" w14:textId="46B108E9" w:rsidR="005A5F31" w:rsidRPr="005A5F31" w:rsidRDefault="005A5F31" w:rsidP="005A5F31">
            <w:pPr>
              <w:jc w:val="center"/>
              <w:rPr>
                <w:color w:val="000000"/>
                <w:sz w:val="22"/>
                <w:szCs w:val="22"/>
              </w:rPr>
            </w:pPr>
            <w:r w:rsidRPr="005A5F31">
              <w:rPr>
                <w:color w:val="000000"/>
                <w:sz w:val="22"/>
                <w:szCs w:val="22"/>
              </w:rPr>
              <w:t>0,066</w:t>
            </w:r>
          </w:p>
        </w:tc>
        <w:tc>
          <w:tcPr>
            <w:tcW w:w="330" w:type="pct"/>
            <w:shd w:val="clear" w:color="auto" w:fill="auto"/>
            <w:vAlign w:val="center"/>
          </w:tcPr>
          <w:p w14:paraId="7912DB0E" w14:textId="10AFB687" w:rsidR="005A5F31" w:rsidRPr="005A5F31" w:rsidRDefault="005A5F31" w:rsidP="005A5F31">
            <w:pPr>
              <w:jc w:val="center"/>
              <w:rPr>
                <w:color w:val="000000"/>
                <w:sz w:val="22"/>
                <w:szCs w:val="22"/>
              </w:rPr>
            </w:pPr>
            <w:r w:rsidRPr="005A5F31">
              <w:rPr>
                <w:color w:val="000000"/>
                <w:sz w:val="22"/>
                <w:szCs w:val="22"/>
              </w:rPr>
              <w:t>0,066</w:t>
            </w:r>
          </w:p>
        </w:tc>
        <w:tc>
          <w:tcPr>
            <w:tcW w:w="330" w:type="pct"/>
            <w:shd w:val="clear" w:color="auto" w:fill="auto"/>
            <w:vAlign w:val="center"/>
          </w:tcPr>
          <w:p w14:paraId="636A9029" w14:textId="3FFA1164" w:rsidR="005A5F31" w:rsidRPr="005A5F31" w:rsidRDefault="005A5F31" w:rsidP="005A5F31">
            <w:pPr>
              <w:jc w:val="center"/>
              <w:rPr>
                <w:color w:val="000000"/>
                <w:sz w:val="22"/>
                <w:szCs w:val="22"/>
              </w:rPr>
            </w:pPr>
            <w:r w:rsidRPr="005A5F31">
              <w:rPr>
                <w:color w:val="000000"/>
                <w:sz w:val="22"/>
                <w:szCs w:val="22"/>
              </w:rPr>
              <w:t>0,066</w:t>
            </w:r>
          </w:p>
        </w:tc>
        <w:tc>
          <w:tcPr>
            <w:tcW w:w="330" w:type="pct"/>
            <w:shd w:val="clear" w:color="auto" w:fill="auto"/>
            <w:vAlign w:val="center"/>
          </w:tcPr>
          <w:p w14:paraId="0A295A47" w14:textId="7779F394" w:rsidR="005A5F31" w:rsidRPr="005A5F31" w:rsidRDefault="005A5F31" w:rsidP="005A5F31">
            <w:pPr>
              <w:jc w:val="center"/>
              <w:rPr>
                <w:color w:val="000000"/>
                <w:sz w:val="22"/>
                <w:szCs w:val="22"/>
              </w:rPr>
            </w:pPr>
            <w:r w:rsidRPr="005A5F31">
              <w:rPr>
                <w:color w:val="000000"/>
                <w:sz w:val="22"/>
                <w:szCs w:val="22"/>
              </w:rPr>
              <w:t>0,066</w:t>
            </w:r>
          </w:p>
        </w:tc>
        <w:tc>
          <w:tcPr>
            <w:tcW w:w="330" w:type="pct"/>
            <w:shd w:val="clear" w:color="auto" w:fill="auto"/>
            <w:vAlign w:val="center"/>
          </w:tcPr>
          <w:p w14:paraId="6F79000D" w14:textId="1C827532" w:rsidR="005A5F31" w:rsidRPr="005A5F31" w:rsidRDefault="005A5F31" w:rsidP="005A5F31">
            <w:pPr>
              <w:jc w:val="center"/>
              <w:rPr>
                <w:color w:val="000000"/>
                <w:sz w:val="22"/>
                <w:szCs w:val="22"/>
              </w:rPr>
            </w:pPr>
            <w:r w:rsidRPr="005A5F31">
              <w:rPr>
                <w:color w:val="000000"/>
                <w:sz w:val="22"/>
                <w:szCs w:val="22"/>
              </w:rPr>
              <w:t>0,066</w:t>
            </w:r>
          </w:p>
        </w:tc>
        <w:tc>
          <w:tcPr>
            <w:tcW w:w="330" w:type="pct"/>
            <w:shd w:val="clear" w:color="auto" w:fill="auto"/>
            <w:vAlign w:val="center"/>
          </w:tcPr>
          <w:p w14:paraId="1003DDA6" w14:textId="53D6BF87" w:rsidR="005A5F31" w:rsidRPr="005A5F31" w:rsidRDefault="005A5F31" w:rsidP="005A5F31">
            <w:pPr>
              <w:jc w:val="center"/>
              <w:rPr>
                <w:color w:val="000000"/>
                <w:sz w:val="22"/>
                <w:szCs w:val="22"/>
              </w:rPr>
            </w:pPr>
            <w:r w:rsidRPr="005A5F31">
              <w:rPr>
                <w:color w:val="000000"/>
                <w:sz w:val="22"/>
                <w:szCs w:val="22"/>
              </w:rPr>
              <w:t>0,066</w:t>
            </w:r>
          </w:p>
        </w:tc>
        <w:tc>
          <w:tcPr>
            <w:tcW w:w="416" w:type="pct"/>
            <w:shd w:val="clear" w:color="auto" w:fill="auto"/>
            <w:vAlign w:val="center"/>
          </w:tcPr>
          <w:p w14:paraId="7F5AE492" w14:textId="707E7901" w:rsidR="005A5F31" w:rsidRPr="005A5F31" w:rsidRDefault="005A5F31" w:rsidP="005A5F31">
            <w:pPr>
              <w:jc w:val="center"/>
              <w:rPr>
                <w:color w:val="000000"/>
                <w:sz w:val="22"/>
                <w:szCs w:val="22"/>
              </w:rPr>
            </w:pPr>
            <w:r w:rsidRPr="005A5F31">
              <w:rPr>
                <w:color w:val="000000"/>
                <w:sz w:val="22"/>
                <w:szCs w:val="22"/>
              </w:rPr>
              <w:t>0,066</w:t>
            </w:r>
          </w:p>
        </w:tc>
        <w:tc>
          <w:tcPr>
            <w:tcW w:w="418" w:type="pct"/>
            <w:shd w:val="clear" w:color="auto" w:fill="auto"/>
            <w:vAlign w:val="center"/>
          </w:tcPr>
          <w:p w14:paraId="5CFFA8E0" w14:textId="3EF508D5" w:rsidR="005A5F31" w:rsidRPr="005A5F31" w:rsidRDefault="005A5F31" w:rsidP="005A5F31">
            <w:pPr>
              <w:jc w:val="center"/>
              <w:rPr>
                <w:color w:val="000000"/>
                <w:sz w:val="22"/>
                <w:szCs w:val="22"/>
              </w:rPr>
            </w:pPr>
            <w:r w:rsidRPr="005A5F31">
              <w:rPr>
                <w:color w:val="000000"/>
                <w:sz w:val="22"/>
                <w:szCs w:val="22"/>
              </w:rPr>
              <w:t>0,066</w:t>
            </w:r>
          </w:p>
        </w:tc>
      </w:tr>
      <w:tr w:rsidR="005A5F31" w:rsidRPr="005A5F31" w14:paraId="35D2840A" w14:textId="77777777" w:rsidTr="00F8638C">
        <w:trPr>
          <w:cantSplit/>
        </w:trPr>
        <w:tc>
          <w:tcPr>
            <w:tcW w:w="171" w:type="pct"/>
            <w:shd w:val="clear" w:color="auto" w:fill="auto"/>
          </w:tcPr>
          <w:p w14:paraId="2F23B48B" w14:textId="03BE36DC" w:rsidR="005A5F31" w:rsidRPr="005A5F31" w:rsidRDefault="005A5F31" w:rsidP="005A5F31">
            <w:pPr>
              <w:jc w:val="center"/>
              <w:rPr>
                <w:sz w:val="22"/>
                <w:szCs w:val="22"/>
              </w:rPr>
            </w:pPr>
            <w:r w:rsidRPr="005A5F31">
              <w:rPr>
                <w:sz w:val="22"/>
                <w:szCs w:val="22"/>
              </w:rPr>
              <w:t>3.6</w:t>
            </w:r>
          </w:p>
        </w:tc>
        <w:tc>
          <w:tcPr>
            <w:tcW w:w="1739" w:type="pct"/>
            <w:shd w:val="clear" w:color="auto" w:fill="auto"/>
            <w:vAlign w:val="center"/>
          </w:tcPr>
          <w:p w14:paraId="07D216E9" w14:textId="6820490D" w:rsidR="005A5F31" w:rsidRPr="005A5F31" w:rsidRDefault="005A5F31" w:rsidP="005A5F31">
            <w:pPr>
              <w:rPr>
                <w:color w:val="000000"/>
                <w:sz w:val="22"/>
                <w:szCs w:val="22"/>
              </w:rPr>
            </w:pPr>
            <w:r w:rsidRPr="005A5F31">
              <w:rPr>
                <w:color w:val="000000"/>
                <w:sz w:val="22"/>
                <w:szCs w:val="22"/>
              </w:rPr>
              <w:t>Присоединенная тепловая нагрузка</w:t>
            </w:r>
          </w:p>
        </w:tc>
        <w:tc>
          <w:tcPr>
            <w:tcW w:w="275" w:type="pct"/>
            <w:shd w:val="clear" w:color="auto" w:fill="auto"/>
            <w:vAlign w:val="center"/>
          </w:tcPr>
          <w:p w14:paraId="21C59707" w14:textId="399F5443" w:rsidR="005A5F31" w:rsidRPr="005A5F31" w:rsidRDefault="005A5F31" w:rsidP="005A5F31">
            <w:pPr>
              <w:jc w:val="center"/>
              <w:rPr>
                <w:color w:val="000000"/>
                <w:sz w:val="22"/>
                <w:szCs w:val="22"/>
              </w:rPr>
            </w:pPr>
            <w:r w:rsidRPr="005A5F31">
              <w:rPr>
                <w:color w:val="000000"/>
                <w:sz w:val="22"/>
                <w:szCs w:val="22"/>
              </w:rPr>
              <w:t>Гкал/ч</w:t>
            </w:r>
          </w:p>
        </w:tc>
        <w:tc>
          <w:tcPr>
            <w:tcW w:w="330" w:type="pct"/>
            <w:shd w:val="clear" w:color="auto" w:fill="auto"/>
            <w:vAlign w:val="center"/>
          </w:tcPr>
          <w:p w14:paraId="343FABBB" w14:textId="30704E54" w:rsidR="005A5F31" w:rsidRPr="005A5F31" w:rsidRDefault="005A5F31" w:rsidP="005A5F31">
            <w:pPr>
              <w:jc w:val="center"/>
              <w:rPr>
                <w:color w:val="000000"/>
                <w:sz w:val="22"/>
                <w:szCs w:val="22"/>
              </w:rPr>
            </w:pPr>
            <w:r w:rsidRPr="005A5F31">
              <w:rPr>
                <w:color w:val="000000"/>
                <w:sz w:val="22"/>
                <w:szCs w:val="22"/>
              </w:rPr>
              <w:t>1,573</w:t>
            </w:r>
          </w:p>
        </w:tc>
        <w:tc>
          <w:tcPr>
            <w:tcW w:w="330" w:type="pct"/>
            <w:shd w:val="clear" w:color="auto" w:fill="auto"/>
            <w:vAlign w:val="center"/>
          </w:tcPr>
          <w:p w14:paraId="09ABE3A7" w14:textId="5F79CB00" w:rsidR="005A5F31" w:rsidRPr="005A5F31" w:rsidRDefault="005A5F31" w:rsidP="005A5F31">
            <w:pPr>
              <w:jc w:val="center"/>
              <w:rPr>
                <w:color w:val="000000"/>
                <w:sz w:val="22"/>
                <w:szCs w:val="22"/>
              </w:rPr>
            </w:pPr>
            <w:r w:rsidRPr="005A5F31">
              <w:rPr>
                <w:color w:val="000000"/>
                <w:sz w:val="22"/>
                <w:szCs w:val="22"/>
              </w:rPr>
              <w:t>1,573</w:t>
            </w:r>
          </w:p>
        </w:tc>
        <w:tc>
          <w:tcPr>
            <w:tcW w:w="330" w:type="pct"/>
            <w:shd w:val="clear" w:color="auto" w:fill="auto"/>
            <w:vAlign w:val="center"/>
          </w:tcPr>
          <w:p w14:paraId="2249326B" w14:textId="5E6D9AB6" w:rsidR="005A5F31" w:rsidRPr="005A5F31" w:rsidRDefault="005A5F31" w:rsidP="005A5F31">
            <w:pPr>
              <w:jc w:val="center"/>
              <w:rPr>
                <w:color w:val="000000"/>
                <w:sz w:val="22"/>
                <w:szCs w:val="22"/>
              </w:rPr>
            </w:pPr>
            <w:r w:rsidRPr="005A5F31">
              <w:rPr>
                <w:color w:val="000000"/>
                <w:sz w:val="22"/>
                <w:szCs w:val="22"/>
              </w:rPr>
              <w:t>1,573</w:t>
            </w:r>
          </w:p>
        </w:tc>
        <w:tc>
          <w:tcPr>
            <w:tcW w:w="330" w:type="pct"/>
            <w:shd w:val="clear" w:color="auto" w:fill="auto"/>
            <w:vAlign w:val="center"/>
          </w:tcPr>
          <w:p w14:paraId="6D2007EA" w14:textId="2DD51E8C" w:rsidR="005A5F31" w:rsidRPr="005A5F31" w:rsidRDefault="005A5F31" w:rsidP="005A5F31">
            <w:pPr>
              <w:jc w:val="center"/>
              <w:rPr>
                <w:color w:val="000000"/>
                <w:sz w:val="22"/>
                <w:szCs w:val="22"/>
              </w:rPr>
            </w:pPr>
            <w:r w:rsidRPr="005A5F31">
              <w:rPr>
                <w:color w:val="000000"/>
                <w:sz w:val="22"/>
                <w:szCs w:val="22"/>
              </w:rPr>
              <w:t>1,573</w:t>
            </w:r>
          </w:p>
        </w:tc>
        <w:tc>
          <w:tcPr>
            <w:tcW w:w="330" w:type="pct"/>
            <w:shd w:val="clear" w:color="auto" w:fill="auto"/>
            <w:vAlign w:val="center"/>
          </w:tcPr>
          <w:p w14:paraId="00DC7C12" w14:textId="64019FF2" w:rsidR="005A5F31" w:rsidRPr="005A5F31" w:rsidRDefault="005A5F31" w:rsidP="005A5F31">
            <w:pPr>
              <w:jc w:val="center"/>
              <w:rPr>
                <w:color w:val="000000"/>
                <w:sz w:val="22"/>
                <w:szCs w:val="22"/>
              </w:rPr>
            </w:pPr>
            <w:r w:rsidRPr="005A5F31">
              <w:rPr>
                <w:color w:val="000000"/>
                <w:sz w:val="22"/>
                <w:szCs w:val="22"/>
              </w:rPr>
              <w:t>1,573</w:t>
            </w:r>
          </w:p>
        </w:tc>
        <w:tc>
          <w:tcPr>
            <w:tcW w:w="330" w:type="pct"/>
            <w:shd w:val="clear" w:color="auto" w:fill="auto"/>
            <w:vAlign w:val="center"/>
          </w:tcPr>
          <w:p w14:paraId="25906CEC" w14:textId="2D6204DF" w:rsidR="005A5F31" w:rsidRPr="005A5F31" w:rsidRDefault="005A5F31" w:rsidP="005A5F31">
            <w:pPr>
              <w:jc w:val="center"/>
              <w:rPr>
                <w:color w:val="000000"/>
                <w:sz w:val="22"/>
                <w:szCs w:val="22"/>
              </w:rPr>
            </w:pPr>
            <w:r w:rsidRPr="005A5F31">
              <w:rPr>
                <w:color w:val="000000"/>
                <w:sz w:val="22"/>
                <w:szCs w:val="22"/>
              </w:rPr>
              <w:t>1,573</w:t>
            </w:r>
          </w:p>
        </w:tc>
        <w:tc>
          <w:tcPr>
            <w:tcW w:w="416" w:type="pct"/>
            <w:shd w:val="clear" w:color="auto" w:fill="auto"/>
            <w:vAlign w:val="center"/>
          </w:tcPr>
          <w:p w14:paraId="30AF5DEC" w14:textId="24619F74" w:rsidR="005A5F31" w:rsidRPr="005A5F31" w:rsidRDefault="005A5F31" w:rsidP="005A5F31">
            <w:pPr>
              <w:jc w:val="center"/>
              <w:rPr>
                <w:color w:val="000000"/>
                <w:sz w:val="22"/>
                <w:szCs w:val="22"/>
              </w:rPr>
            </w:pPr>
            <w:r w:rsidRPr="005A5F31">
              <w:rPr>
                <w:color w:val="000000"/>
                <w:sz w:val="22"/>
                <w:szCs w:val="22"/>
              </w:rPr>
              <w:t>1,573</w:t>
            </w:r>
          </w:p>
        </w:tc>
        <w:tc>
          <w:tcPr>
            <w:tcW w:w="418" w:type="pct"/>
            <w:shd w:val="clear" w:color="auto" w:fill="auto"/>
            <w:vAlign w:val="center"/>
          </w:tcPr>
          <w:p w14:paraId="52B2F0F3" w14:textId="502EE0B5" w:rsidR="005A5F31" w:rsidRPr="005A5F31" w:rsidRDefault="005A5F31" w:rsidP="005A5F31">
            <w:pPr>
              <w:jc w:val="center"/>
              <w:rPr>
                <w:color w:val="000000"/>
                <w:sz w:val="22"/>
                <w:szCs w:val="22"/>
              </w:rPr>
            </w:pPr>
            <w:r w:rsidRPr="005A5F31">
              <w:rPr>
                <w:color w:val="000000"/>
                <w:sz w:val="22"/>
                <w:szCs w:val="22"/>
              </w:rPr>
              <w:t>1,573</w:t>
            </w:r>
          </w:p>
        </w:tc>
      </w:tr>
      <w:tr w:rsidR="005A5F31" w:rsidRPr="005A5F31" w14:paraId="536CB143" w14:textId="77777777" w:rsidTr="00F8638C">
        <w:trPr>
          <w:cantSplit/>
        </w:trPr>
        <w:tc>
          <w:tcPr>
            <w:tcW w:w="171" w:type="pct"/>
            <w:shd w:val="clear" w:color="auto" w:fill="auto"/>
          </w:tcPr>
          <w:p w14:paraId="457011D2" w14:textId="334B38EA" w:rsidR="005A5F31" w:rsidRPr="005A5F31" w:rsidRDefault="005A5F31" w:rsidP="005A5F31">
            <w:pPr>
              <w:jc w:val="center"/>
              <w:rPr>
                <w:sz w:val="22"/>
                <w:szCs w:val="22"/>
              </w:rPr>
            </w:pPr>
            <w:r w:rsidRPr="005A5F31">
              <w:rPr>
                <w:sz w:val="22"/>
                <w:szCs w:val="22"/>
              </w:rPr>
              <w:t>3.7</w:t>
            </w:r>
          </w:p>
        </w:tc>
        <w:tc>
          <w:tcPr>
            <w:tcW w:w="1739" w:type="pct"/>
            <w:shd w:val="clear" w:color="auto" w:fill="auto"/>
            <w:vAlign w:val="center"/>
          </w:tcPr>
          <w:p w14:paraId="776891DB" w14:textId="0BD92C2A" w:rsidR="005A5F31" w:rsidRPr="005A5F31" w:rsidRDefault="005A5F31" w:rsidP="005A5F31">
            <w:pPr>
              <w:rPr>
                <w:color w:val="000000"/>
                <w:sz w:val="22"/>
                <w:szCs w:val="22"/>
              </w:rPr>
            </w:pPr>
            <w:r w:rsidRPr="005A5F31">
              <w:rPr>
                <w:color w:val="000000"/>
                <w:sz w:val="22"/>
                <w:szCs w:val="22"/>
              </w:rPr>
              <w:t>Резерв (+)/дефицит (-) тепловой мощности</w:t>
            </w:r>
          </w:p>
        </w:tc>
        <w:tc>
          <w:tcPr>
            <w:tcW w:w="275" w:type="pct"/>
            <w:shd w:val="clear" w:color="auto" w:fill="auto"/>
            <w:vAlign w:val="center"/>
          </w:tcPr>
          <w:p w14:paraId="01B08655" w14:textId="257FEC0D" w:rsidR="005A5F31" w:rsidRPr="005A5F31" w:rsidRDefault="005A5F31" w:rsidP="005A5F31">
            <w:pPr>
              <w:jc w:val="center"/>
              <w:rPr>
                <w:color w:val="000000"/>
                <w:sz w:val="22"/>
                <w:szCs w:val="22"/>
              </w:rPr>
            </w:pPr>
            <w:r w:rsidRPr="005A5F31">
              <w:rPr>
                <w:color w:val="000000"/>
                <w:sz w:val="22"/>
                <w:szCs w:val="22"/>
              </w:rPr>
              <w:t>Гкал/ч</w:t>
            </w:r>
          </w:p>
        </w:tc>
        <w:tc>
          <w:tcPr>
            <w:tcW w:w="330" w:type="pct"/>
            <w:shd w:val="clear" w:color="auto" w:fill="auto"/>
            <w:vAlign w:val="center"/>
          </w:tcPr>
          <w:p w14:paraId="6C1E2373" w14:textId="378F6951" w:rsidR="005A5F31" w:rsidRPr="005A5F31" w:rsidRDefault="005A5F31" w:rsidP="005A5F31">
            <w:pPr>
              <w:jc w:val="center"/>
              <w:rPr>
                <w:color w:val="000000"/>
                <w:sz w:val="22"/>
                <w:szCs w:val="22"/>
              </w:rPr>
            </w:pPr>
            <w:r w:rsidRPr="005A5F31">
              <w:rPr>
                <w:color w:val="000000"/>
                <w:sz w:val="22"/>
                <w:szCs w:val="22"/>
              </w:rPr>
              <w:t>3,095</w:t>
            </w:r>
          </w:p>
        </w:tc>
        <w:tc>
          <w:tcPr>
            <w:tcW w:w="330" w:type="pct"/>
            <w:shd w:val="clear" w:color="auto" w:fill="auto"/>
            <w:vAlign w:val="center"/>
          </w:tcPr>
          <w:p w14:paraId="5B42D1F0" w14:textId="13C823EB" w:rsidR="005A5F31" w:rsidRPr="005A5F31" w:rsidRDefault="005A5F31" w:rsidP="005A5F31">
            <w:pPr>
              <w:jc w:val="center"/>
              <w:rPr>
                <w:color w:val="000000"/>
                <w:sz w:val="22"/>
                <w:szCs w:val="22"/>
              </w:rPr>
            </w:pPr>
            <w:r w:rsidRPr="005A5F31">
              <w:rPr>
                <w:color w:val="000000"/>
                <w:sz w:val="22"/>
                <w:szCs w:val="22"/>
              </w:rPr>
              <w:t>3,095</w:t>
            </w:r>
          </w:p>
        </w:tc>
        <w:tc>
          <w:tcPr>
            <w:tcW w:w="330" w:type="pct"/>
            <w:shd w:val="clear" w:color="auto" w:fill="auto"/>
            <w:vAlign w:val="center"/>
          </w:tcPr>
          <w:p w14:paraId="2D7CC8F8" w14:textId="00169989" w:rsidR="005A5F31" w:rsidRPr="005A5F31" w:rsidRDefault="005A5F31" w:rsidP="005A5F31">
            <w:pPr>
              <w:jc w:val="center"/>
              <w:rPr>
                <w:color w:val="000000"/>
                <w:sz w:val="22"/>
                <w:szCs w:val="22"/>
              </w:rPr>
            </w:pPr>
            <w:r w:rsidRPr="005A5F31">
              <w:rPr>
                <w:color w:val="000000"/>
                <w:sz w:val="22"/>
                <w:szCs w:val="22"/>
              </w:rPr>
              <w:t>3,095</w:t>
            </w:r>
          </w:p>
        </w:tc>
        <w:tc>
          <w:tcPr>
            <w:tcW w:w="330" w:type="pct"/>
            <w:shd w:val="clear" w:color="auto" w:fill="auto"/>
            <w:vAlign w:val="center"/>
          </w:tcPr>
          <w:p w14:paraId="27369156" w14:textId="7E0CC1DB" w:rsidR="005A5F31" w:rsidRPr="005A5F31" w:rsidRDefault="005A5F31" w:rsidP="005A5F31">
            <w:pPr>
              <w:jc w:val="center"/>
              <w:rPr>
                <w:color w:val="000000"/>
                <w:sz w:val="22"/>
                <w:szCs w:val="22"/>
              </w:rPr>
            </w:pPr>
            <w:r w:rsidRPr="005A5F31">
              <w:rPr>
                <w:color w:val="000000"/>
                <w:sz w:val="22"/>
                <w:szCs w:val="22"/>
              </w:rPr>
              <w:t>3,095</w:t>
            </w:r>
          </w:p>
        </w:tc>
        <w:tc>
          <w:tcPr>
            <w:tcW w:w="330" w:type="pct"/>
            <w:shd w:val="clear" w:color="auto" w:fill="auto"/>
            <w:vAlign w:val="center"/>
          </w:tcPr>
          <w:p w14:paraId="73724F67" w14:textId="4A75EB64" w:rsidR="005A5F31" w:rsidRPr="005A5F31" w:rsidRDefault="005A5F31" w:rsidP="005A5F31">
            <w:pPr>
              <w:jc w:val="center"/>
              <w:rPr>
                <w:color w:val="000000"/>
                <w:sz w:val="22"/>
                <w:szCs w:val="22"/>
              </w:rPr>
            </w:pPr>
            <w:r w:rsidRPr="005A5F31">
              <w:rPr>
                <w:color w:val="000000"/>
                <w:sz w:val="22"/>
                <w:szCs w:val="22"/>
              </w:rPr>
              <w:t>3,095</w:t>
            </w:r>
          </w:p>
        </w:tc>
        <w:tc>
          <w:tcPr>
            <w:tcW w:w="330" w:type="pct"/>
            <w:shd w:val="clear" w:color="auto" w:fill="auto"/>
            <w:vAlign w:val="center"/>
          </w:tcPr>
          <w:p w14:paraId="035D2758" w14:textId="28D4341F" w:rsidR="005A5F31" w:rsidRPr="005A5F31" w:rsidRDefault="005A5F31" w:rsidP="005A5F31">
            <w:pPr>
              <w:jc w:val="center"/>
              <w:rPr>
                <w:color w:val="000000"/>
                <w:sz w:val="22"/>
                <w:szCs w:val="22"/>
              </w:rPr>
            </w:pPr>
            <w:r w:rsidRPr="005A5F31">
              <w:rPr>
                <w:color w:val="000000"/>
                <w:sz w:val="22"/>
                <w:szCs w:val="22"/>
              </w:rPr>
              <w:t>3,095</w:t>
            </w:r>
          </w:p>
        </w:tc>
        <w:tc>
          <w:tcPr>
            <w:tcW w:w="416" w:type="pct"/>
            <w:shd w:val="clear" w:color="auto" w:fill="auto"/>
            <w:vAlign w:val="center"/>
          </w:tcPr>
          <w:p w14:paraId="27BB1770" w14:textId="6FE0461A" w:rsidR="005A5F31" w:rsidRPr="005A5F31" w:rsidRDefault="005A5F31" w:rsidP="005A5F31">
            <w:pPr>
              <w:jc w:val="center"/>
              <w:rPr>
                <w:color w:val="000000"/>
                <w:sz w:val="22"/>
                <w:szCs w:val="22"/>
              </w:rPr>
            </w:pPr>
            <w:r w:rsidRPr="005A5F31">
              <w:rPr>
                <w:color w:val="000000"/>
                <w:sz w:val="22"/>
                <w:szCs w:val="22"/>
              </w:rPr>
              <w:t>3,095</w:t>
            </w:r>
          </w:p>
        </w:tc>
        <w:tc>
          <w:tcPr>
            <w:tcW w:w="418" w:type="pct"/>
            <w:shd w:val="clear" w:color="auto" w:fill="auto"/>
            <w:vAlign w:val="center"/>
          </w:tcPr>
          <w:p w14:paraId="4F7EED91" w14:textId="09EE402B" w:rsidR="005A5F31" w:rsidRPr="005A5F31" w:rsidRDefault="005A5F31" w:rsidP="005A5F31">
            <w:pPr>
              <w:jc w:val="center"/>
              <w:rPr>
                <w:color w:val="000000"/>
                <w:sz w:val="22"/>
                <w:szCs w:val="22"/>
              </w:rPr>
            </w:pPr>
            <w:r w:rsidRPr="005A5F31">
              <w:rPr>
                <w:color w:val="000000"/>
                <w:sz w:val="22"/>
                <w:szCs w:val="22"/>
              </w:rPr>
              <w:t>3,095</w:t>
            </w:r>
          </w:p>
        </w:tc>
      </w:tr>
    </w:tbl>
    <w:p w14:paraId="20294142" w14:textId="77777777" w:rsidR="0009051E" w:rsidRDefault="0009051E"/>
    <w:p w14:paraId="1175CFEF" w14:textId="77777777" w:rsidR="00FB4461" w:rsidRPr="009E4337" w:rsidRDefault="00F8193E" w:rsidP="0006129B">
      <w:pPr>
        <w:pStyle w:val="21"/>
        <w:spacing w:line="240" w:lineRule="auto"/>
      </w:pPr>
      <w:bookmarkStart w:id="321" w:name="_Toc158278711"/>
      <w:bookmarkStart w:id="322" w:name="_Toc183331820"/>
      <w:bookmarkEnd w:id="318"/>
      <w:bookmarkEnd w:id="319"/>
      <w:bookmarkEnd w:id="320"/>
      <w:r w:rsidRPr="009E4337">
        <w:t>4.2</w:t>
      </w:r>
      <w:r w:rsidR="00FB4461" w:rsidRPr="009E4337">
        <w:t xml:space="preserve"> </w:t>
      </w:r>
      <w:r w:rsidRPr="009E4337">
        <w:t>Г</w:t>
      </w:r>
      <w:r w:rsidR="008B4EE3" w:rsidRPr="009E4337">
        <w:t>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bookmarkEnd w:id="321"/>
      <w:bookmarkEnd w:id="322"/>
    </w:p>
    <w:p w14:paraId="6FB6AB89" w14:textId="0EFA8FEF" w:rsidR="005E0AC2" w:rsidRPr="009E4337" w:rsidRDefault="005E0AC2" w:rsidP="0006129B">
      <w:pPr>
        <w:tabs>
          <w:tab w:val="left" w:pos="0"/>
        </w:tabs>
        <w:ind w:firstLine="567"/>
      </w:pPr>
      <w:r w:rsidRPr="009E4337">
        <w:t xml:space="preserve">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 может быть выполнен с использованием программно-расчетного комплекса </w:t>
      </w:r>
      <w:r w:rsidR="0098168B" w:rsidRPr="009E4337">
        <w:t>«</w:t>
      </w:r>
      <w:r w:rsidRPr="009E4337">
        <w:t>ZuluThermo</w:t>
      </w:r>
      <w:r w:rsidR="0098168B" w:rsidRPr="009E4337">
        <w:t>»</w:t>
      </w:r>
      <w:r w:rsidRPr="009E4337">
        <w:t xml:space="preserve"> после разработки (актуализации) электронной модели системы </w:t>
      </w:r>
      <w:r w:rsidR="006E64FD" w:rsidRPr="009E4337">
        <w:t>теплоснабжения поселения</w:t>
      </w:r>
      <w:r w:rsidRPr="009E4337">
        <w:t xml:space="preserve">. </w:t>
      </w:r>
      <w:r w:rsidR="00373979" w:rsidRPr="009E4337">
        <w:t xml:space="preserve">При актуализации </w:t>
      </w:r>
      <w:r w:rsidRPr="009E4337">
        <w:t xml:space="preserve">схемы теплоснабжения электронная модель системы </w:t>
      </w:r>
      <w:r w:rsidR="006E64FD" w:rsidRPr="009E4337">
        <w:t>теплоснабжения поселения</w:t>
      </w:r>
      <w:r w:rsidR="00B95373" w:rsidRPr="009E4337">
        <w:t xml:space="preserve"> </w:t>
      </w:r>
      <w:r w:rsidRPr="009E4337">
        <w:t xml:space="preserve">не разрабатывалась. </w:t>
      </w:r>
    </w:p>
    <w:p w14:paraId="4DDF8AF3" w14:textId="77777777" w:rsidR="00213A8B" w:rsidRPr="009E4337" w:rsidRDefault="00213A8B" w:rsidP="0006129B">
      <w:pPr>
        <w:tabs>
          <w:tab w:val="left" w:pos="0"/>
        </w:tabs>
        <w:ind w:firstLine="567"/>
      </w:pPr>
      <w:r w:rsidRPr="009E4337">
        <w:t xml:space="preserve">При существующих теплогидравлических режимах, располагаемых перепадов даже у самых удаленных потребителей достаточно для обеспечения </w:t>
      </w:r>
      <w:r w:rsidR="00261DE3" w:rsidRPr="009E4337">
        <w:t>качественной услуги теплоснабжения</w:t>
      </w:r>
      <w:r w:rsidRPr="009E4337">
        <w:t>.</w:t>
      </w:r>
    </w:p>
    <w:p w14:paraId="13E26093" w14:textId="77777777" w:rsidR="00FB4461" w:rsidRPr="009E4337" w:rsidRDefault="00F8193E" w:rsidP="0006129B">
      <w:pPr>
        <w:pStyle w:val="21"/>
        <w:spacing w:line="240" w:lineRule="auto"/>
      </w:pPr>
      <w:bookmarkStart w:id="323" w:name="_Toc158278712"/>
      <w:bookmarkStart w:id="324" w:name="_Toc183331821"/>
      <w:r w:rsidRPr="009E4337">
        <w:t>4.3</w:t>
      </w:r>
      <w:r w:rsidR="00FB4461" w:rsidRPr="009E4337">
        <w:t xml:space="preserve"> </w:t>
      </w:r>
      <w:r w:rsidRPr="009E4337">
        <w:t>В</w:t>
      </w:r>
      <w:r w:rsidR="008B4EE3" w:rsidRPr="009E4337">
        <w:t>ыводы о резервах (дефицитах) существующей системы теплоснабжения при обеспечении перспективной тепловой нагрузки потребителей</w:t>
      </w:r>
      <w:bookmarkEnd w:id="323"/>
      <w:bookmarkEnd w:id="324"/>
    </w:p>
    <w:p w14:paraId="08DA2FCC" w14:textId="2FCA385A" w:rsidR="005A5F31" w:rsidRPr="009E4337" w:rsidRDefault="001460E5" w:rsidP="005A5F31">
      <w:pPr>
        <w:pStyle w:val="Affa"/>
      </w:pPr>
      <w:bookmarkStart w:id="325" w:name="_Toc158278713"/>
      <w:r w:rsidRPr="009E4337">
        <w:rPr>
          <w:szCs w:val="24"/>
        </w:rPr>
        <w:t xml:space="preserve">По данным, приведенным в таблице </w:t>
      </w:r>
      <w:r w:rsidR="006B2F09" w:rsidRPr="009E4337">
        <w:rPr>
          <w:szCs w:val="24"/>
        </w:rPr>
        <w:t>4</w:t>
      </w:r>
      <w:r w:rsidR="00421AC7">
        <w:rPr>
          <w:szCs w:val="24"/>
        </w:rPr>
        <w:t>0</w:t>
      </w:r>
      <w:r w:rsidRPr="009E4337">
        <w:rPr>
          <w:szCs w:val="24"/>
        </w:rPr>
        <w:t xml:space="preserve">, видно, </w:t>
      </w:r>
      <w:r w:rsidR="005A5F31" w:rsidRPr="009E4337">
        <w:rPr>
          <w:szCs w:val="24"/>
        </w:rPr>
        <w:t>в зон</w:t>
      </w:r>
      <w:r w:rsidR="005A5F31">
        <w:rPr>
          <w:szCs w:val="24"/>
        </w:rPr>
        <w:t>ах</w:t>
      </w:r>
      <w:r w:rsidR="005A5F31" w:rsidRPr="009E4337">
        <w:rPr>
          <w:szCs w:val="24"/>
        </w:rPr>
        <w:t xml:space="preserve"> действия </w:t>
      </w:r>
      <w:r w:rsidR="005A5F31">
        <w:rPr>
          <w:szCs w:val="24"/>
        </w:rPr>
        <w:t>источников тепла</w:t>
      </w:r>
      <w:r w:rsidR="005A5F31" w:rsidRPr="009E4337">
        <w:rPr>
          <w:szCs w:val="24"/>
        </w:rPr>
        <w:t xml:space="preserve"> дефицит</w:t>
      </w:r>
      <w:r w:rsidR="005A5F31">
        <w:rPr>
          <w:szCs w:val="24"/>
        </w:rPr>
        <w:t>ы</w:t>
      </w:r>
      <w:r w:rsidR="005A5F31" w:rsidRPr="009E4337">
        <w:rPr>
          <w:szCs w:val="24"/>
        </w:rPr>
        <w:t xml:space="preserve"> тепловой мощности</w:t>
      </w:r>
      <w:r w:rsidR="005A5F31">
        <w:rPr>
          <w:szCs w:val="24"/>
        </w:rPr>
        <w:t xml:space="preserve"> не выявлены</w:t>
      </w:r>
      <w:r w:rsidR="005A5F31" w:rsidRPr="009E4337">
        <w:t>. Для обеспечения эффективной работы системы теплоснабжения рекомендуется рассмотреть варианты по снижению потерь тепла в тепловой сети.</w:t>
      </w:r>
    </w:p>
    <w:p w14:paraId="35685105" w14:textId="77777777" w:rsidR="005A5F31" w:rsidRPr="009E4337" w:rsidRDefault="005A5F31" w:rsidP="005A5F31">
      <w:pPr>
        <w:pStyle w:val="Affa"/>
      </w:pPr>
    </w:p>
    <w:p w14:paraId="2F4B71B9" w14:textId="7DF8F139" w:rsidR="00104082" w:rsidRPr="009E4337" w:rsidRDefault="00104082" w:rsidP="00104082">
      <w:pPr>
        <w:pStyle w:val="Affa"/>
      </w:pPr>
      <w:r w:rsidRPr="009E4337">
        <w:lastRenderedPageBreak/>
        <w:t xml:space="preserve">Дефицит тепловой мощности имеет двойственную природу - при отсутствии приборного учёта потребленного тепла его количество определяется по проектным данным, которые часто значительно </w:t>
      </w:r>
      <w:r w:rsidRPr="009E4337">
        <w:rPr>
          <w:i/>
        </w:rPr>
        <w:t>завышены</w:t>
      </w:r>
      <w:r w:rsidRPr="009E4337">
        <w:t>. После установки узлов учёта тепловой энергии у потребителей расчётный дефицит снижается до реального нуля.</w:t>
      </w:r>
    </w:p>
    <w:p w14:paraId="7C568DFC" w14:textId="77777777" w:rsidR="00104082" w:rsidRPr="009E4337" w:rsidRDefault="00104082" w:rsidP="00104082">
      <w:pPr>
        <w:pStyle w:val="Affa"/>
      </w:pPr>
      <w:r w:rsidRPr="009E4337">
        <w:t>Второе обстоятельство обуславливающее возникновение дефицита - подключение новых потребителей, не обеспеченных мощностями на источнике теплоснабжения.</w:t>
      </w:r>
    </w:p>
    <w:p w14:paraId="1F91FD33" w14:textId="77777777" w:rsidR="00104082" w:rsidRPr="009E4337" w:rsidRDefault="00104082" w:rsidP="00104082">
      <w:pPr>
        <w:pStyle w:val="Affa"/>
      </w:pPr>
      <w:r w:rsidRPr="009E4337">
        <w:t>Основные причины возникновения дефицита тепловой мощности:</w:t>
      </w:r>
    </w:p>
    <w:p w14:paraId="3EAB62B9" w14:textId="77777777" w:rsidR="00104082" w:rsidRPr="009E4337" w:rsidRDefault="00104082" w:rsidP="00104082">
      <w:pPr>
        <w:pStyle w:val="Affa"/>
        <w:numPr>
          <w:ilvl w:val="0"/>
          <w:numId w:val="20"/>
        </w:numPr>
      </w:pPr>
      <w:r w:rsidRPr="009E4337">
        <w:t>недостаточно тепловой мощности тепловых источников (котельных);</w:t>
      </w:r>
    </w:p>
    <w:p w14:paraId="4FF71AD6" w14:textId="77777777" w:rsidR="00104082" w:rsidRPr="009E4337" w:rsidRDefault="00104082" w:rsidP="00104082">
      <w:pPr>
        <w:pStyle w:val="Affa"/>
        <w:numPr>
          <w:ilvl w:val="0"/>
          <w:numId w:val="20"/>
        </w:numPr>
      </w:pPr>
      <w:r w:rsidRPr="009E4337">
        <w:t xml:space="preserve">большие потери в тепловых сетях. </w:t>
      </w:r>
    </w:p>
    <w:p w14:paraId="55CD7675" w14:textId="77777777" w:rsidR="00104082" w:rsidRPr="009E4337" w:rsidRDefault="00104082" w:rsidP="00104082">
      <w:pPr>
        <w:pStyle w:val="Affa"/>
      </w:pPr>
      <w:r w:rsidRPr="009E4337">
        <w:t>Последствия имеющегося дефицита тепловой мощности котельных практически невозможно оценить и проверить, поскольку отсутствие приборов учета тепловой энергии у потребителей, не стимулирует теплоснабжающую организацию к приведению системы теплоснабжения в соответствие с нормативными требованиями.</w:t>
      </w:r>
    </w:p>
    <w:p w14:paraId="7E024484" w14:textId="3D9E6869" w:rsidR="00F458F4" w:rsidRPr="009E4337" w:rsidRDefault="00F8193E" w:rsidP="0006129B">
      <w:pPr>
        <w:pStyle w:val="21"/>
        <w:spacing w:line="240" w:lineRule="auto"/>
        <w:rPr>
          <w:rFonts w:eastAsia="Microsoft YaHei"/>
        </w:rPr>
      </w:pPr>
      <w:bookmarkStart w:id="326" w:name="_Toc183331822"/>
      <w:r w:rsidRPr="009E4337">
        <w:rPr>
          <w:rFonts w:eastAsia="Microsoft YaHei"/>
        </w:rPr>
        <w:t>4.4</w:t>
      </w:r>
      <w:r w:rsidR="00F458F4" w:rsidRPr="009E4337">
        <w:rPr>
          <w:rFonts w:eastAsia="Microsoft YaHei"/>
        </w:rPr>
        <w:t xml:space="preserve"> </w:t>
      </w:r>
      <w:r w:rsidR="00335D61" w:rsidRPr="009E4337">
        <w:rPr>
          <w:rFonts w:eastAsia="Microsoft YaHei"/>
        </w:rPr>
        <w:t xml:space="preserve">Состав изменений, выполненных </w:t>
      </w:r>
      <w:r w:rsidR="00540956" w:rsidRPr="009E4337">
        <w:rPr>
          <w:rFonts w:eastAsia="Microsoft YaHei"/>
        </w:rPr>
        <w:t>в доработанной и (или) актуализированной схеме теплоснабжения</w:t>
      </w:r>
      <w:bookmarkEnd w:id="325"/>
      <w:bookmarkEnd w:id="326"/>
    </w:p>
    <w:p w14:paraId="380B7B42" w14:textId="7FE34407" w:rsidR="00042A16" w:rsidRPr="009E4337" w:rsidRDefault="00C11D25" w:rsidP="0006129B">
      <w:pPr>
        <w:ind w:firstLine="567"/>
      </w:pPr>
      <w:r w:rsidRPr="009E4337">
        <w:t>Рассмотрены перспективные балансы источников тепловой мощности и тепловой нагрузки в перио</w:t>
      </w:r>
      <w:r w:rsidR="00042A16" w:rsidRPr="009E4337">
        <w:t>д</w:t>
      </w:r>
      <w:r w:rsidR="00787B99" w:rsidRPr="009E4337">
        <w:t xml:space="preserve"> </w:t>
      </w:r>
      <w:r w:rsidRPr="009E4337">
        <w:t xml:space="preserve">с </w:t>
      </w:r>
      <w:r w:rsidR="003B3CE2" w:rsidRPr="009E4337">
        <w:t>202</w:t>
      </w:r>
      <w:r w:rsidR="00607233" w:rsidRPr="009E4337">
        <w:t>3</w:t>
      </w:r>
      <w:r w:rsidR="003B3CE2" w:rsidRPr="009E4337">
        <w:t xml:space="preserve"> </w:t>
      </w:r>
      <w:r w:rsidR="00D709D2" w:rsidRPr="009E4337">
        <w:t>по 20</w:t>
      </w:r>
      <w:r w:rsidR="00335D61" w:rsidRPr="009E4337">
        <w:t>40</w:t>
      </w:r>
      <w:r w:rsidR="00D709D2" w:rsidRPr="009E4337">
        <w:t xml:space="preserve"> гг. </w:t>
      </w:r>
      <w:r w:rsidRPr="009E4337">
        <w:t xml:space="preserve">(на каждый год). </w:t>
      </w:r>
    </w:p>
    <w:p w14:paraId="2B845DD5" w14:textId="2EACFA8B" w:rsidR="00010E76" w:rsidRPr="009E4337" w:rsidRDefault="001E78EB" w:rsidP="0006129B">
      <w:pPr>
        <w:ind w:firstLine="567"/>
      </w:pPr>
      <w:r w:rsidRPr="009E4337">
        <w:t xml:space="preserve">Глава переработана </w:t>
      </w:r>
      <w:r w:rsidR="003F7AC4" w:rsidRPr="009E4337">
        <w:t xml:space="preserve">в соответствии </w:t>
      </w:r>
      <w:r w:rsidR="00780802" w:rsidRPr="009E4337">
        <w:t>с</w:t>
      </w:r>
      <w:r w:rsidR="00010E76" w:rsidRPr="009E4337">
        <w:t xml:space="preserve"> действующей редакцией </w:t>
      </w:r>
      <w:r w:rsidR="00C879D3" w:rsidRPr="009E4337">
        <w:t>Постановления Правительства РФ от 22.02.2012 № 154</w:t>
      </w:r>
      <w:r w:rsidR="00B95373" w:rsidRPr="009E4337">
        <w:t xml:space="preserve"> </w:t>
      </w:r>
      <w:r w:rsidR="0098168B" w:rsidRPr="009E4337">
        <w:t>«</w:t>
      </w:r>
      <w:r w:rsidR="00010E76" w:rsidRPr="009E4337">
        <w:t>О требованиях к схемам теплоснабжения, порядку</w:t>
      </w:r>
      <w:r w:rsidR="00C6704F" w:rsidRPr="009E4337">
        <w:t xml:space="preserve"> их разработки и утверждения</w:t>
      </w:r>
      <w:r w:rsidR="0098168B" w:rsidRPr="009E4337">
        <w:t>»</w:t>
      </w:r>
      <w:r w:rsidR="00C6704F" w:rsidRPr="009E4337">
        <w:t xml:space="preserve"> (в редакции </w:t>
      </w:r>
      <w:r w:rsidR="007010E8" w:rsidRPr="009E4337">
        <w:t>Постановлений Правительства РФ</w:t>
      </w:r>
      <w:r w:rsidR="00010E76" w:rsidRPr="009E4337">
        <w:t xml:space="preserve"> от 07.10.2014 № 1016, от 18.03.2016 № 208, от 23.03.2016 № 229, от 12.07.2016 № 666, от 03.04.2018 № 405, от 16.03.2019 № 276) и Методи</w:t>
      </w:r>
      <w:r w:rsidR="0040241C" w:rsidRPr="009E4337">
        <w:t>чески</w:t>
      </w:r>
      <w:r w:rsidR="00127490" w:rsidRPr="009E4337">
        <w:t>ми указаниями (</w:t>
      </w:r>
      <w:r w:rsidR="003965AF" w:rsidRPr="009E4337">
        <w:t xml:space="preserve">утв. Приказом Минэнерго России от 05.03.2019 № 212 </w:t>
      </w:r>
      <w:r w:rsidR="0098168B" w:rsidRPr="009E4337">
        <w:t>«</w:t>
      </w:r>
      <w:r w:rsidR="003965AF" w:rsidRPr="009E4337">
        <w:t>Об утверждении Методических указаний по разработке схем теплоснабжения</w:t>
      </w:r>
      <w:r w:rsidR="0098168B" w:rsidRPr="009E4337">
        <w:t>»</w:t>
      </w:r>
      <w:r w:rsidR="00127490" w:rsidRPr="009E4337">
        <w:t>).</w:t>
      </w:r>
    </w:p>
    <w:p w14:paraId="10107977" w14:textId="77777777" w:rsidR="00576D8A" w:rsidRPr="009E4337" w:rsidRDefault="00576D8A" w:rsidP="0006129B">
      <w:pPr>
        <w:ind w:firstLine="709"/>
      </w:pPr>
    </w:p>
    <w:p w14:paraId="63108FD6" w14:textId="77777777" w:rsidR="00576D8A" w:rsidRPr="009E4337" w:rsidRDefault="00576D8A" w:rsidP="0006129B">
      <w:pPr>
        <w:ind w:firstLine="709"/>
        <w:sectPr w:rsidR="00576D8A" w:rsidRPr="009E4337" w:rsidSect="004C5CD6">
          <w:pgSz w:w="16838" w:h="11906" w:orient="landscape"/>
          <w:pgMar w:top="1134" w:right="851" w:bottom="1134" w:left="1134" w:header="708" w:footer="708" w:gutter="0"/>
          <w:cols w:space="708"/>
          <w:docGrid w:linePitch="360"/>
        </w:sectPr>
      </w:pPr>
    </w:p>
    <w:p w14:paraId="0D6AFB22" w14:textId="77777777" w:rsidR="00577C59" w:rsidRPr="009E4337" w:rsidRDefault="008B4EE3" w:rsidP="0006129B">
      <w:pPr>
        <w:pStyle w:val="1"/>
        <w:rPr>
          <w:shd w:val="clear" w:color="auto" w:fill="FFFFFF"/>
        </w:rPr>
      </w:pPr>
      <w:bookmarkStart w:id="327" w:name="_Toc29908476"/>
      <w:bookmarkStart w:id="328" w:name="_Toc158278714"/>
      <w:bookmarkStart w:id="329" w:name="_Toc422303796"/>
      <w:bookmarkStart w:id="330" w:name="_Toc183331823"/>
      <w:r w:rsidRPr="009E4337">
        <w:lastRenderedPageBreak/>
        <w:t>ГЛАВА 5</w:t>
      </w:r>
      <w:r w:rsidR="00577C59" w:rsidRPr="009E4337">
        <w:t xml:space="preserve"> </w:t>
      </w:r>
      <w:bookmarkEnd w:id="327"/>
      <w:r w:rsidRPr="009E4337">
        <w:rPr>
          <w:shd w:val="clear" w:color="auto" w:fill="FFFFFF"/>
        </w:rPr>
        <w:t xml:space="preserve">Мастер-план развития систем теплоснабжения </w:t>
      </w:r>
      <w:r w:rsidR="003F7AC4" w:rsidRPr="009E4337">
        <w:rPr>
          <w:shd w:val="clear" w:color="auto" w:fill="FFFFFF"/>
        </w:rPr>
        <w:t>поселения</w:t>
      </w:r>
      <w:bookmarkEnd w:id="328"/>
      <w:bookmarkEnd w:id="330"/>
    </w:p>
    <w:p w14:paraId="5C30FA87" w14:textId="77777777" w:rsidR="00F8193E" w:rsidRPr="009E4337" w:rsidRDefault="00F8193E" w:rsidP="0006129B">
      <w:pPr>
        <w:pStyle w:val="21"/>
        <w:spacing w:line="240" w:lineRule="auto"/>
      </w:pPr>
      <w:bookmarkStart w:id="331" w:name="_Toc158278715"/>
      <w:bookmarkStart w:id="332" w:name="_Toc183331824"/>
      <w:r w:rsidRPr="009E4337">
        <w:t xml:space="preserve">5.1 Описание вариантов (не менее двух) перспективного развития систем теплоснабжения </w:t>
      </w:r>
      <w:r w:rsidR="003F7AC4" w:rsidRPr="009E4337">
        <w:t>поселения</w:t>
      </w:r>
      <w:bookmarkEnd w:id="331"/>
      <w:bookmarkEnd w:id="332"/>
      <w:r w:rsidRPr="009E4337">
        <w:t xml:space="preserve"> </w:t>
      </w:r>
    </w:p>
    <w:p w14:paraId="5E07E934" w14:textId="77777777" w:rsidR="005744A0" w:rsidRPr="009E4337" w:rsidRDefault="005744A0" w:rsidP="0006129B">
      <w:pPr>
        <w:pStyle w:val="Affa"/>
      </w:pPr>
      <w:r w:rsidRPr="009E4337">
        <w:t xml:space="preserve">При развитии системы теплоснабжения необходимо придерживаться следующих принципов: </w:t>
      </w:r>
    </w:p>
    <w:p w14:paraId="708A59C3" w14:textId="77777777" w:rsidR="005744A0" w:rsidRPr="009E4337" w:rsidRDefault="005744A0" w:rsidP="0006129B">
      <w:pPr>
        <w:pStyle w:val="Affa"/>
      </w:pPr>
      <w:r w:rsidRPr="009E4337">
        <w:t>1</w:t>
      </w:r>
      <w:r w:rsidR="00F8193E" w:rsidRPr="009E4337">
        <w:t>)</w:t>
      </w:r>
      <w:r w:rsidRPr="009E4337">
        <w:t xml:space="preserve"> приоритетное использование природного газа в качестве основного топлива для существующих, реконструируемых и перспективных источников тепловой энергии; </w:t>
      </w:r>
    </w:p>
    <w:p w14:paraId="06A280EF" w14:textId="77777777" w:rsidR="005744A0" w:rsidRPr="009E4337" w:rsidRDefault="005744A0" w:rsidP="0006129B">
      <w:pPr>
        <w:pStyle w:val="Affa"/>
      </w:pPr>
      <w:r w:rsidRPr="009E4337">
        <w:t>2</w:t>
      </w:r>
      <w:r w:rsidR="00F8193E" w:rsidRPr="009E4337">
        <w:t>)</w:t>
      </w:r>
      <w:r w:rsidRPr="009E4337">
        <w:t xml:space="preserve"> использование индивидуального (автономного) теплоснабжения для индивидуальных жилых домов, жилых домов блокированной застройки и одиночных удаленных потребителей; </w:t>
      </w:r>
    </w:p>
    <w:p w14:paraId="2339044D" w14:textId="77777777" w:rsidR="005744A0" w:rsidRPr="009E4337" w:rsidRDefault="00F8193E" w:rsidP="0006129B">
      <w:pPr>
        <w:pStyle w:val="Affa"/>
      </w:pPr>
      <w:r w:rsidRPr="009E4337">
        <w:t>3)</w:t>
      </w:r>
      <w:r w:rsidR="005744A0" w:rsidRPr="009E4337">
        <w:t xml:space="preserve"> размещение источников тепловой энергии как можно ближе к потребителю, в том числе, перев</w:t>
      </w:r>
      <w:r w:rsidR="002664F2" w:rsidRPr="009E4337">
        <w:t xml:space="preserve">од </w:t>
      </w:r>
      <w:r w:rsidR="005744A0" w:rsidRPr="009E4337">
        <w:t xml:space="preserve">индивидуальных жилых домов и одиночных потребителей на индивидуальное (автономное) теплоснабжение; </w:t>
      </w:r>
    </w:p>
    <w:p w14:paraId="5D66CFA5" w14:textId="77777777" w:rsidR="005744A0" w:rsidRPr="009E4337" w:rsidRDefault="00F8193E" w:rsidP="0006129B">
      <w:pPr>
        <w:pStyle w:val="Affa"/>
      </w:pPr>
      <w:r w:rsidRPr="009E4337">
        <w:t>4)</w:t>
      </w:r>
      <w:r w:rsidR="005744A0" w:rsidRPr="009E4337">
        <w:t xml:space="preserve"> унификация оборудования, что позволяет снизить складской резерв запасных частей; </w:t>
      </w:r>
    </w:p>
    <w:p w14:paraId="4C38C655" w14:textId="77777777" w:rsidR="005744A0" w:rsidRPr="009E4337" w:rsidRDefault="00F8193E" w:rsidP="0006129B">
      <w:pPr>
        <w:pStyle w:val="Affa"/>
      </w:pPr>
      <w:r w:rsidRPr="009E4337">
        <w:t>5)</w:t>
      </w:r>
      <w:r w:rsidR="005744A0" w:rsidRPr="009E4337">
        <w:t xml:space="preserve"> разумное повышение коэффициента использования установленной мощности основного теплотехнического оборудования; </w:t>
      </w:r>
    </w:p>
    <w:p w14:paraId="391D791B" w14:textId="77777777" w:rsidR="005744A0" w:rsidRPr="009E4337" w:rsidRDefault="00F8193E" w:rsidP="0006129B">
      <w:pPr>
        <w:pStyle w:val="Affa"/>
      </w:pPr>
      <w:r w:rsidRPr="009E4337">
        <w:t>6)</w:t>
      </w:r>
      <w:r w:rsidR="005744A0" w:rsidRPr="009E4337">
        <w:t xml:space="preserve"> автоматизация, роботизация и диспетчеризация котельных (создание единого диспетчерского центра для дистанционного мониторинга работы объектов коммунальной инфраструктуры); </w:t>
      </w:r>
    </w:p>
    <w:p w14:paraId="3ABBCC90" w14:textId="77777777" w:rsidR="005744A0" w:rsidRPr="009E4337" w:rsidRDefault="00F8193E" w:rsidP="0006129B">
      <w:pPr>
        <w:pStyle w:val="Affa"/>
      </w:pPr>
      <w:r w:rsidRPr="009E4337">
        <w:t>7)</w:t>
      </w:r>
      <w:r w:rsidR="005744A0" w:rsidRPr="009E4337">
        <w:t xml:space="preserve"> использование наилучших доступных технологий; </w:t>
      </w:r>
    </w:p>
    <w:p w14:paraId="51A37C4A" w14:textId="77777777" w:rsidR="005744A0" w:rsidRPr="009E4337" w:rsidRDefault="00F8193E" w:rsidP="0006129B">
      <w:pPr>
        <w:pStyle w:val="Affa"/>
      </w:pPr>
      <w:r w:rsidRPr="009E4337">
        <w:t>8)</w:t>
      </w:r>
      <w:r w:rsidR="005744A0" w:rsidRPr="009E4337">
        <w:t xml:space="preserve"> внедрение оборудования с высоким классом энергоэффективности; </w:t>
      </w:r>
    </w:p>
    <w:p w14:paraId="07E403C5" w14:textId="77777777" w:rsidR="005744A0" w:rsidRPr="009E4337" w:rsidRDefault="00F8193E" w:rsidP="0006129B">
      <w:pPr>
        <w:pStyle w:val="Affa"/>
      </w:pPr>
      <w:r w:rsidRPr="009E4337">
        <w:t>9)</w:t>
      </w:r>
      <w:r w:rsidR="005744A0" w:rsidRPr="009E4337">
        <w:t xml:space="preserve"> приоритетное внедрение мероприятий с малым сроком окупаемости.</w:t>
      </w:r>
    </w:p>
    <w:p w14:paraId="51714AB9" w14:textId="77777777" w:rsidR="005744A0" w:rsidRPr="009E4337" w:rsidRDefault="005744A0" w:rsidP="0006129B">
      <w:pPr>
        <w:ind w:firstLine="567"/>
      </w:pPr>
      <w:r w:rsidRPr="009E4337">
        <w:t xml:space="preserve">В соответствии с методическими рекомендациями к разработке (актуализации) схем теплоснабжения п.83 мастер-план схемы теплоснабжения рекомендуется разрабатывать на основании: </w:t>
      </w:r>
    </w:p>
    <w:p w14:paraId="024C70DB" w14:textId="5D903E3D" w:rsidR="005744A0" w:rsidRPr="009E4337" w:rsidRDefault="00F8193E" w:rsidP="0006129B">
      <w:pPr>
        <w:ind w:firstLine="567"/>
      </w:pPr>
      <w:r w:rsidRPr="009E4337">
        <w:t>1)</w:t>
      </w:r>
      <w:r w:rsidR="005744A0" w:rsidRPr="009E4337">
        <w:t xml:space="preserve"> решений по строительству генерирующих объектов с комбинированной выработкой тепловой и электрической энергии, указанных в утвержденных в региональных схемах и программах перспективного развития электроэнергетики, разработанных в соответствии с </w:t>
      </w:r>
      <w:r w:rsidR="008878FD" w:rsidRPr="009E4337">
        <w:t xml:space="preserve">Постановлением Правительства РФ от 17.10.2009 № 823 </w:t>
      </w:r>
      <w:r w:rsidR="0098168B" w:rsidRPr="009E4337">
        <w:t>«</w:t>
      </w:r>
      <w:r w:rsidR="008878FD" w:rsidRPr="009E4337">
        <w:t>О схемах и программах перспективного развития электроэнергетики</w:t>
      </w:r>
      <w:r w:rsidR="0098168B" w:rsidRPr="009E4337">
        <w:t>»</w:t>
      </w:r>
      <w:r w:rsidR="008878FD" w:rsidRPr="009E4337">
        <w:t xml:space="preserve"> (Собрание законодательства Российской Федерации, 2009, №43, ст.5073; 2013, №33, ст.4392; 2014, №9, ст.907; 2015, №5, ст.827; №8, ст.1175; 2018, №34, ст.5483)</w:t>
      </w:r>
      <w:r w:rsidR="005744A0" w:rsidRPr="009E4337">
        <w:t>;</w:t>
      </w:r>
    </w:p>
    <w:p w14:paraId="49922646" w14:textId="77777777" w:rsidR="005744A0" w:rsidRPr="009E4337" w:rsidRDefault="00F8193E" w:rsidP="0006129B">
      <w:pPr>
        <w:ind w:firstLine="567"/>
      </w:pPr>
      <w:r w:rsidRPr="009E4337">
        <w:t>2)</w:t>
      </w:r>
      <w:r w:rsidR="005744A0" w:rsidRPr="009E4337">
        <w:t xml:space="preserve"> решений о теплофикационных турбоагрегатах, не прошедших конкурентный отбор мощности на оптовом рынке электрической энергии и мощности в соответствии с законодательством Российской Федерации об электроэнергетике;</w:t>
      </w:r>
    </w:p>
    <w:p w14:paraId="06D3256D" w14:textId="77777777" w:rsidR="005744A0" w:rsidRPr="009E4337" w:rsidRDefault="00F8193E" w:rsidP="0006129B">
      <w:pPr>
        <w:ind w:firstLine="567"/>
      </w:pPr>
      <w:r w:rsidRPr="009E4337">
        <w:t>3)</w:t>
      </w:r>
      <w:r w:rsidR="005744A0" w:rsidRPr="009E4337">
        <w:t xml:space="preserve"> решений по строительству, реконструкции и (или) модернизации генерирующих объектов с комбинированной выработкой тепловой и электрической энергии, указанных в договорах поставки мощности;</w:t>
      </w:r>
    </w:p>
    <w:p w14:paraId="6D4F707B" w14:textId="77777777" w:rsidR="005744A0" w:rsidRPr="009E4337" w:rsidRDefault="00F8193E" w:rsidP="0006129B">
      <w:pPr>
        <w:ind w:firstLine="567"/>
      </w:pPr>
      <w:r w:rsidRPr="009E4337">
        <w:t>4)</w:t>
      </w:r>
      <w:r w:rsidR="005744A0" w:rsidRPr="009E4337">
        <w:t xml:space="preserve"> принятых региональных программ газификации жилищно-коммунального хозяйства, промышленных и иных организаций;</w:t>
      </w:r>
    </w:p>
    <w:p w14:paraId="1B9B0D21" w14:textId="77777777" w:rsidR="005744A0" w:rsidRPr="009E4337" w:rsidRDefault="00F8193E" w:rsidP="0006129B">
      <w:pPr>
        <w:ind w:firstLine="567"/>
      </w:pPr>
      <w:r w:rsidRPr="009E4337">
        <w:t>5)</w:t>
      </w:r>
      <w:r w:rsidR="005744A0" w:rsidRPr="009E4337">
        <w:t xml:space="preserve"> предложений по передаче тепловой нагрузки от котельных на источники комбинированной выработки, при наличии резерва тепловых мощностей установленных турбоагрегатов;</w:t>
      </w:r>
    </w:p>
    <w:p w14:paraId="26537AF0" w14:textId="77777777" w:rsidR="005744A0" w:rsidRPr="009E4337" w:rsidRDefault="00F8193E" w:rsidP="0006129B">
      <w:pPr>
        <w:ind w:firstLine="567"/>
      </w:pPr>
      <w:r w:rsidRPr="009E4337">
        <w:t>6)</w:t>
      </w:r>
      <w:r w:rsidR="005744A0" w:rsidRPr="009E4337">
        <w:t xml:space="preserve"> предложений по строительству, реконструкции и (или) модернизации магистральных теплопроводов для обеспечения возможности регулирования загрузки существующих и перспективных источников комбинированной выработки. </w:t>
      </w:r>
    </w:p>
    <w:p w14:paraId="6BA01BC2" w14:textId="5B5BF6D9" w:rsidR="00950EF9" w:rsidRPr="009E4337" w:rsidRDefault="005744A0" w:rsidP="007066AC">
      <w:pPr>
        <w:pStyle w:val="Affa"/>
        <w:rPr>
          <w:szCs w:val="24"/>
        </w:rPr>
      </w:pPr>
      <w:r w:rsidRPr="009E4337">
        <w:t>Для территории</w:t>
      </w:r>
      <w:r w:rsidR="00D458C1" w:rsidRPr="009E4337">
        <w:t xml:space="preserve"> </w:t>
      </w:r>
      <w:r w:rsidR="007F11D7" w:rsidRPr="009E4337">
        <w:t>поселения</w:t>
      </w:r>
      <w:r w:rsidRPr="009E4337">
        <w:t xml:space="preserve"> данные решения отсутствуют. </w:t>
      </w:r>
      <w:r w:rsidR="00950EF9" w:rsidRPr="009E4337">
        <w:rPr>
          <w:szCs w:val="24"/>
        </w:rPr>
        <w:t>Планом развития</w:t>
      </w:r>
      <w:r w:rsidR="00D458C1" w:rsidRPr="009E4337">
        <w:rPr>
          <w:szCs w:val="24"/>
        </w:rPr>
        <w:t xml:space="preserve"> </w:t>
      </w:r>
      <w:r w:rsidR="00DE5489" w:rsidRPr="009E4337">
        <w:rPr>
          <w:szCs w:val="24"/>
        </w:rPr>
        <w:t>пос</w:t>
      </w:r>
      <w:r w:rsidR="00104082" w:rsidRPr="009E4337">
        <w:rPr>
          <w:szCs w:val="24"/>
        </w:rPr>
        <w:t>е</w:t>
      </w:r>
      <w:r w:rsidR="00DE5489" w:rsidRPr="009E4337">
        <w:rPr>
          <w:szCs w:val="24"/>
        </w:rPr>
        <w:t>ления</w:t>
      </w:r>
      <w:r w:rsidR="00E41600" w:rsidRPr="009E4337">
        <w:rPr>
          <w:szCs w:val="24"/>
        </w:rPr>
        <w:t xml:space="preserve"> </w:t>
      </w:r>
      <w:r w:rsidR="00950EF9" w:rsidRPr="009E4337">
        <w:rPr>
          <w:szCs w:val="24"/>
        </w:rPr>
        <w:t xml:space="preserve">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w:t>
      </w:r>
      <w:r w:rsidR="0075344B" w:rsidRPr="009E4337">
        <w:t xml:space="preserve">В настоящее время строительство жилья на территории </w:t>
      </w:r>
      <w:r w:rsidR="003F7AC4" w:rsidRPr="009E4337">
        <w:t>поселения</w:t>
      </w:r>
      <w:r w:rsidR="0075344B" w:rsidRPr="009E4337">
        <w:t xml:space="preserve"> представлено индивидуальной жилой застройкой.</w:t>
      </w:r>
    </w:p>
    <w:p w14:paraId="7855C1C2" w14:textId="4D202683" w:rsidR="00950EF9" w:rsidRPr="009E4337" w:rsidRDefault="00950EF9" w:rsidP="0006129B">
      <w:pPr>
        <w:tabs>
          <w:tab w:val="left" w:pos="0"/>
        </w:tabs>
        <w:ind w:firstLine="567"/>
      </w:pPr>
      <w:r w:rsidRPr="009E4337">
        <w:lastRenderedPageBreak/>
        <w:t>Отопление вновь строящихся зданий, за исключением индивидуального жилищного строительства, предусматривается от существующих источников теплоснабжения.</w:t>
      </w:r>
      <w:r w:rsidR="002F5504" w:rsidRPr="009E4337">
        <w:t xml:space="preserve"> </w:t>
      </w:r>
      <w:r w:rsidR="005744A0" w:rsidRPr="009E4337">
        <w:t xml:space="preserve">Строительство новых </w:t>
      </w:r>
      <w:r w:rsidR="00CC3D54" w:rsidRPr="009E4337">
        <w:t>источников теплоснабжения</w:t>
      </w:r>
      <w:r w:rsidR="002F5504" w:rsidRPr="009E4337">
        <w:t xml:space="preserve"> </w:t>
      </w:r>
      <w:r w:rsidR="00070E4F" w:rsidRPr="009E4337">
        <w:t>на территории поселения</w:t>
      </w:r>
      <w:r w:rsidR="00B95373" w:rsidRPr="009E4337">
        <w:t xml:space="preserve"> </w:t>
      </w:r>
      <w:r w:rsidR="005744A0" w:rsidRPr="009E4337">
        <w:t xml:space="preserve">не планируется. </w:t>
      </w:r>
    </w:p>
    <w:p w14:paraId="0CF7190E" w14:textId="77777777" w:rsidR="005744A0" w:rsidRPr="009E4337" w:rsidRDefault="005744A0" w:rsidP="0006129B">
      <w:pPr>
        <w:tabs>
          <w:tab w:val="left" w:pos="0"/>
        </w:tabs>
        <w:ind w:firstLine="567"/>
      </w:pPr>
      <w:r w:rsidRPr="009E4337">
        <w:t>Для отопления и горячего водоснабжения</w:t>
      </w:r>
      <w:r w:rsidR="00B068B4" w:rsidRPr="009E4337">
        <w:t>,</w:t>
      </w:r>
      <w:r w:rsidRPr="009E4337">
        <w:t xml:space="preserve"> вновь строящихся индивидуальных домов рекомендуется использовать индивидуальные двухконтурные котлы. Для теплоснабжения строящихся зданий</w:t>
      </w:r>
      <w:r w:rsidR="0075344B" w:rsidRPr="009E4337">
        <w:t xml:space="preserve"> (группы зданий)</w:t>
      </w:r>
      <w:r w:rsidRPr="009E4337">
        <w:t xml:space="preserve"> с небольшим теплопотреблением и использовать автономные ис</w:t>
      </w:r>
      <w:r w:rsidR="00B068B4" w:rsidRPr="009E4337">
        <w:t>точники тепла,</w:t>
      </w:r>
      <w:r w:rsidRPr="009E4337">
        <w:t xml:space="preserve"> отдельностоящие и пристроенные блочно-модульные котельные малой мощности.</w:t>
      </w:r>
      <w:r w:rsidR="00950EF9" w:rsidRPr="009E4337">
        <w:t xml:space="preserve"> </w:t>
      </w:r>
      <w:r w:rsidRPr="009E4337">
        <w:t>Выбор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w:t>
      </w:r>
      <w:r w:rsidR="00B068B4" w:rsidRPr="009E4337">
        <w:t>итальные вложения по их прокладке.</w:t>
      </w:r>
    </w:p>
    <w:p w14:paraId="7E88DF03" w14:textId="64BD0A86" w:rsidR="00570703" w:rsidRPr="009E4337" w:rsidRDefault="00310B69" w:rsidP="0006129B">
      <w:pPr>
        <w:pStyle w:val="Affa"/>
      </w:pPr>
      <w:bookmarkStart w:id="333" w:name="_Hlk165890046"/>
      <w:r w:rsidRPr="009E4337">
        <w:t xml:space="preserve">В целях повышения </w:t>
      </w:r>
      <w:r w:rsidR="00570703" w:rsidRPr="009E4337">
        <w:t>надежности и качества теплоснабжения</w:t>
      </w:r>
      <w:r w:rsidR="00570703" w:rsidRPr="009E4337">
        <w:rPr>
          <w:szCs w:val="24"/>
        </w:rPr>
        <w:t xml:space="preserve"> потребителей</w:t>
      </w:r>
      <w:r w:rsidR="00570703" w:rsidRPr="009E4337">
        <w:t>, рассмотрим два сценари</w:t>
      </w:r>
      <w:r w:rsidR="005E0AC2" w:rsidRPr="009E4337">
        <w:t>я</w:t>
      </w:r>
      <w:r w:rsidR="00570703" w:rsidRPr="009E4337">
        <w:t xml:space="preserve"> </w:t>
      </w:r>
      <w:r w:rsidR="005E0AC2" w:rsidRPr="009E4337">
        <w:t xml:space="preserve">перспективного </w:t>
      </w:r>
      <w:r w:rsidR="00570703" w:rsidRPr="009E4337">
        <w:t xml:space="preserve">развития </w:t>
      </w:r>
      <w:r w:rsidR="00CC739D" w:rsidRPr="009E4337">
        <w:t xml:space="preserve">системы </w:t>
      </w:r>
      <w:r w:rsidR="003F5BAF" w:rsidRPr="009E4337">
        <w:t xml:space="preserve">централизованного </w:t>
      </w:r>
      <w:r w:rsidR="00570703" w:rsidRPr="009E4337">
        <w:t>теплоснабжения</w:t>
      </w:r>
      <w:r w:rsidR="00D458C1" w:rsidRPr="009E4337">
        <w:t xml:space="preserve"> </w:t>
      </w:r>
      <w:r w:rsidR="00335D61" w:rsidRPr="009E4337">
        <w:t>поселения</w:t>
      </w:r>
      <w:r w:rsidR="003F5BAF" w:rsidRPr="009E4337">
        <w:t>.</w:t>
      </w:r>
    </w:p>
    <w:p w14:paraId="63E06761" w14:textId="77777777" w:rsidR="00570703" w:rsidRPr="009E4337" w:rsidRDefault="00570703" w:rsidP="0006129B">
      <w:pPr>
        <w:pStyle w:val="Affa"/>
      </w:pPr>
    </w:p>
    <w:p w14:paraId="625E28D8" w14:textId="77777777" w:rsidR="005A5F31" w:rsidRPr="00E96D8C" w:rsidRDefault="005A5F31" w:rsidP="005A5F31">
      <w:pPr>
        <w:pStyle w:val="Affa"/>
        <w:rPr>
          <w:b/>
          <w:szCs w:val="22"/>
        </w:rPr>
      </w:pPr>
      <w:bookmarkStart w:id="334" w:name="_Hlk162077905"/>
      <w:bookmarkStart w:id="335" w:name="_Hlk162688841"/>
      <w:bookmarkStart w:id="336" w:name="_Hlk170733134"/>
      <w:bookmarkStart w:id="337" w:name="_Toc158278716"/>
      <w:bookmarkEnd w:id="333"/>
      <w:r w:rsidRPr="00E96D8C">
        <w:rPr>
          <w:b/>
          <w:szCs w:val="22"/>
        </w:rPr>
        <w:t>Сценарий №1 развития системы централизованного теплоснабжения предусматривает:</w:t>
      </w:r>
    </w:p>
    <w:p w14:paraId="5151E1CD" w14:textId="77777777" w:rsidR="005A5F31" w:rsidRPr="00E96D8C" w:rsidRDefault="005A5F31" w:rsidP="005A5F31">
      <w:pPr>
        <w:pStyle w:val="Affa"/>
      </w:pPr>
      <w:bookmarkStart w:id="338" w:name="_Hlk159509542"/>
      <w:bookmarkEnd w:id="334"/>
      <w:r w:rsidRPr="00E96D8C">
        <w:t>Модернизация существующих источников теплоснабжения (замена изношенного оборудования, проведение текущих и плановых ремонтов и т.д.) и тепловых сетей. Для обеспечения качественного и надежного теплоснабжения потребителей, данный вариант развития предусматривает также поэтапную замену изношенных тепловых сетей.</w:t>
      </w:r>
    </w:p>
    <w:bookmarkEnd w:id="338"/>
    <w:p w14:paraId="4D504E90" w14:textId="77777777" w:rsidR="005A5F31" w:rsidRPr="00E96D8C" w:rsidRDefault="005A5F31" w:rsidP="005A5F31">
      <w:pPr>
        <w:tabs>
          <w:tab w:val="left" w:pos="0"/>
        </w:tabs>
        <w:ind w:firstLine="567"/>
      </w:pPr>
      <w:r w:rsidRPr="00E96D8C">
        <w:t>Экономическая эффективность реализации мероприятий по сохранению существующей схемы теплоснабжения с проведением работ по модернизации существующих объектов выражается в сокращении эксплуатационных издержек, уменьшению удельных расходов топлива на производство тепла, а также снижению потерь тепла при транспортировке. Для обеспечения надежного теплоснабжения необходимо регулярно проводить работы по замене изношенного и устаревшего оборудования, замене тепловых сетей.</w:t>
      </w:r>
    </w:p>
    <w:bookmarkEnd w:id="335"/>
    <w:p w14:paraId="1CE2C308" w14:textId="77777777" w:rsidR="005A5F31" w:rsidRPr="00E96D8C" w:rsidRDefault="005A5F31" w:rsidP="005A5F31">
      <w:pPr>
        <w:ind w:firstLine="567"/>
      </w:pPr>
    </w:p>
    <w:p w14:paraId="4260BFC8" w14:textId="77777777" w:rsidR="005A5F31" w:rsidRPr="00E96D8C" w:rsidRDefault="005A5F31" w:rsidP="005A5F31">
      <w:pPr>
        <w:tabs>
          <w:tab w:val="left" w:pos="0"/>
        </w:tabs>
        <w:ind w:firstLine="567"/>
        <w:rPr>
          <w:b/>
        </w:rPr>
      </w:pPr>
      <w:r w:rsidRPr="00E96D8C">
        <w:rPr>
          <w:b/>
        </w:rPr>
        <w:t>Сценарий №2 развития системы централизованного теплоснабжения</w:t>
      </w:r>
    </w:p>
    <w:p w14:paraId="14AA2623" w14:textId="77777777" w:rsidR="005A5F31" w:rsidRPr="00E96D8C" w:rsidRDefault="005A5F31" w:rsidP="005A5F31">
      <w:pPr>
        <w:tabs>
          <w:tab w:val="left" w:pos="0"/>
        </w:tabs>
        <w:ind w:firstLine="567"/>
      </w:pPr>
      <w:r w:rsidRPr="00E96D8C">
        <w:t xml:space="preserve">Сохранение существующей схемы теплоснабжения. Работоспособность объектов системы теплоснабжения при данном варианте развития планируется обеспечивать путем проведения текущих и аварийных ремонтов. </w:t>
      </w:r>
    </w:p>
    <w:p w14:paraId="5E85D552" w14:textId="77777777" w:rsidR="005A5F31" w:rsidRPr="00E96D8C" w:rsidRDefault="005A5F31" w:rsidP="005A5F31">
      <w:pPr>
        <w:tabs>
          <w:tab w:val="left" w:pos="0"/>
        </w:tabs>
        <w:ind w:firstLine="567"/>
      </w:pPr>
      <w:r w:rsidRPr="00E96D8C">
        <w:t>Экономическая эффективность реализации мероприятий по реконструкции существующих объектов выражается в сокращении эксплуатационных издержек, уменьшению удельных расходов топлива на производство тепла, а также снижению потерь тепла при транспортировке. Для обеспечения надежного теплоснабжения необходимо регулярно проводить работы по замене изношенного и устаревшего оборудования, замене тепловых сетей.</w:t>
      </w:r>
    </w:p>
    <w:p w14:paraId="2277EB11" w14:textId="77777777" w:rsidR="005744A0" w:rsidRPr="009E4337" w:rsidRDefault="00F8193E" w:rsidP="0006129B">
      <w:pPr>
        <w:pStyle w:val="21"/>
        <w:spacing w:line="240" w:lineRule="auto"/>
      </w:pPr>
      <w:bookmarkStart w:id="339" w:name="_Toc183331825"/>
      <w:bookmarkEnd w:id="336"/>
      <w:r w:rsidRPr="009E4337">
        <w:t>5.2</w:t>
      </w:r>
      <w:r w:rsidR="005744A0" w:rsidRPr="009E4337">
        <w:t xml:space="preserve"> </w:t>
      </w:r>
      <w:r w:rsidRPr="009E4337">
        <w:t>Т</w:t>
      </w:r>
      <w:r w:rsidR="008B4EE3" w:rsidRPr="009E4337">
        <w:t xml:space="preserve">ехнико-экономическое сравнение вариантов перспективного развития систем </w:t>
      </w:r>
      <w:r w:rsidR="006E64FD" w:rsidRPr="009E4337">
        <w:t>теплоснабжения поселения</w:t>
      </w:r>
      <w:bookmarkEnd w:id="337"/>
      <w:bookmarkEnd w:id="339"/>
      <w:r w:rsidR="006E64FD" w:rsidRPr="009E4337">
        <w:t xml:space="preserve"> </w:t>
      </w:r>
    </w:p>
    <w:p w14:paraId="6D81A731" w14:textId="77777777" w:rsidR="007066AC" w:rsidRPr="009E4337" w:rsidRDefault="007066AC" w:rsidP="007066AC">
      <w:pPr>
        <w:pStyle w:val="Affa"/>
      </w:pPr>
      <w:bookmarkStart w:id="340" w:name="_Toc101687268"/>
      <w:bookmarkStart w:id="341" w:name="_Toc83883878"/>
      <w:r w:rsidRPr="009E4337">
        <w:t xml:space="preserve">При реализации мероприятий по варианту 1 планируется снижение расход топлива на выработку тепловой энергии в результате увеличения КПД котлов по сравнению с существующим состоянием, а также в увеличении надежности теплоснабжения и сокращения эксплуатационных затрат. </w:t>
      </w:r>
    </w:p>
    <w:p w14:paraId="21F7EF99" w14:textId="77777777" w:rsidR="007066AC" w:rsidRPr="009E4337" w:rsidRDefault="007066AC" w:rsidP="007066AC">
      <w:pPr>
        <w:pStyle w:val="Affa"/>
        <w:rPr>
          <w:szCs w:val="24"/>
        </w:rPr>
      </w:pPr>
      <w:r w:rsidRPr="009E4337">
        <w:rPr>
          <w:szCs w:val="24"/>
        </w:rPr>
        <w:t>Экономическая эффективность реализации мероприятий по сохранению существующей схемы теплоснабжения с проведением работ по модернизации существующих объектов выражается в сокращении эксплуатационных издержек, уменьшению удельных расходов топлива на производство тепла, а также снижению потерь тепла при транспортировке. Для обеспечения надежного теплоснабжения необходимо регулярно проводить работы по замене изношенного и устаревшего оборудования, замене тепловых сетей.</w:t>
      </w:r>
    </w:p>
    <w:p w14:paraId="3FAF9088" w14:textId="77777777" w:rsidR="007066AC" w:rsidRPr="009E4337" w:rsidRDefault="007066AC" w:rsidP="007066AC">
      <w:pPr>
        <w:pStyle w:val="Affa"/>
      </w:pPr>
      <w:r w:rsidRPr="009E4337">
        <w:t>Сравнивая два варианта развития схемы теплоснабжения в первом варианте за счет вложенных инвестиций, мы получаем экономический эффект и увеличиваем надёжность системы теплоснабжения, во втором варианте мы не инвестируем средства соответственно ор</w:t>
      </w:r>
      <w:r w:rsidRPr="009E4337">
        <w:lastRenderedPageBreak/>
        <w:t>ганизация не несет инвестиционных затрат, но надежность и эффективность система либо остаётся на неизменном уровне (в случае проведения своевременных ремонтов и регламентах работ) или ухудшается за счет морального и физического износа оборудования и тепловых сетей.</w:t>
      </w:r>
    </w:p>
    <w:p w14:paraId="4D4883FA" w14:textId="77777777" w:rsidR="009D0A52" w:rsidRPr="009E4337" w:rsidRDefault="009D0A52" w:rsidP="009D0A52">
      <w:pPr>
        <w:pStyle w:val="21"/>
        <w:spacing w:line="240" w:lineRule="auto"/>
      </w:pPr>
      <w:bookmarkStart w:id="342" w:name="_Toc158278717"/>
      <w:bookmarkStart w:id="343" w:name="_Toc183331826"/>
      <w:r w:rsidRPr="009E4337">
        <w:t xml:space="preserve">5.3 Обоснование выбора приоритетного варианта перспективного развития систем теплоснабжения </w:t>
      </w:r>
      <w:r w:rsidR="003F7AC4" w:rsidRPr="009E4337">
        <w:t>поселения</w:t>
      </w:r>
      <w:r w:rsidRPr="009E4337">
        <w:t xml:space="preserve"> на основе анализа ценовых (тарифных) последствий для потребителей, а в ценовых зонах теплоснабжения - на основе анализа ценовых (тарифных) последствий для потребителей, возникших при осуществлении регулируемых видов деятельности, и индикаторов развития систем </w:t>
      </w:r>
      <w:r w:rsidR="006E64FD" w:rsidRPr="009E4337">
        <w:t>теплоснабжения поселения</w:t>
      </w:r>
      <w:bookmarkEnd w:id="342"/>
      <w:bookmarkEnd w:id="343"/>
      <w:r w:rsidR="006E64FD" w:rsidRPr="009E4337">
        <w:t xml:space="preserve"> </w:t>
      </w:r>
      <w:bookmarkEnd w:id="340"/>
    </w:p>
    <w:p w14:paraId="71FBEE1A" w14:textId="233A0A99" w:rsidR="007066AC" w:rsidRPr="009E4337" w:rsidRDefault="007066AC" w:rsidP="007066AC">
      <w:pPr>
        <w:pStyle w:val="Affa"/>
      </w:pPr>
      <w:r w:rsidRPr="009E4337">
        <w:t>В настоящей схеме теплоснабжения рекомендуется вариант 1, так как при реализации мероприятий по данному варианту увеличивает надежность теплоснабжения за счет обновления оборудования,</w:t>
      </w:r>
      <w:r w:rsidR="00B95373" w:rsidRPr="009E4337">
        <w:t xml:space="preserve"> </w:t>
      </w:r>
      <w:r w:rsidRPr="009E4337">
        <w:t xml:space="preserve">снижения расхода топлива на выработку тепловой энергии в результате увеличения КПД котлов по сравнению с существующим состоянием и сокращения эксплуатационных затрат. Снижение эксплуатационных издержек увеличивает НВВ ресурсоснабжающей </w:t>
      </w:r>
      <w:r w:rsidR="00AC33C4" w:rsidRPr="009E4337">
        <w:t>организации</w:t>
      </w:r>
      <w:r w:rsidRPr="009E4337">
        <w:t>, что в свою очередь может дать средства к дальнейшему развитию системы теплоснабжения (реализация мероприятий ТСО по обновлению оборудования) и поддержанию его в работоспособном состоянии.</w:t>
      </w:r>
    </w:p>
    <w:p w14:paraId="68EA44F1" w14:textId="6BDB8B2B" w:rsidR="005744A0" w:rsidRPr="009E4337" w:rsidRDefault="005744A0" w:rsidP="0006129B">
      <w:pPr>
        <w:pStyle w:val="21"/>
        <w:spacing w:line="240" w:lineRule="auto"/>
        <w:rPr>
          <w:rFonts w:eastAsia="Microsoft YaHei"/>
        </w:rPr>
      </w:pPr>
      <w:bookmarkStart w:id="344" w:name="_Toc158278718"/>
      <w:bookmarkStart w:id="345" w:name="_Toc183331827"/>
      <w:r w:rsidRPr="009E4337">
        <w:rPr>
          <w:rFonts w:eastAsia="Microsoft YaHei"/>
        </w:rPr>
        <w:t>5.</w:t>
      </w:r>
      <w:r w:rsidR="00C317A5" w:rsidRPr="009E4337">
        <w:rPr>
          <w:rFonts w:eastAsia="Microsoft YaHei"/>
        </w:rPr>
        <w:t>4</w:t>
      </w:r>
      <w:r w:rsidRPr="009E4337">
        <w:rPr>
          <w:rFonts w:eastAsia="Microsoft YaHei"/>
        </w:rPr>
        <w:t xml:space="preserve"> </w:t>
      </w:r>
      <w:r w:rsidR="00335D61" w:rsidRPr="009E4337">
        <w:rPr>
          <w:rFonts w:eastAsia="Microsoft YaHei"/>
        </w:rPr>
        <w:t xml:space="preserve">Состав изменений, выполненных </w:t>
      </w:r>
      <w:r w:rsidR="00540956" w:rsidRPr="009E4337">
        <w:rPr>
          <w:rFonts w:eastAsia="Microsoft YaHei"/>
        </w:rPr>
        <w:t>в доработанной и (или) актуализированной схеме теплоснабжения</w:t>
      </w:r>
      <w:bookmarkEnd w:id="341"/>
      <w:bookmarkEnd w:id="344"/>
      <w:bookmarkEnd w:id="345"/>
    </w:p>
    <w:p w14:paraId="5502BB56" w14:textId="5E2146A8" w:rsidR="005744A0" w:rsidRPr="009E4337" w:rsidRDefault="005744A0" w:rsidP="0006129B">
      <w:pPr>
        <w:ind w:firstLine="567"/>
      </w:pPr>
      <w:r w:rsidRPr="009E4337">
        <w:t xml:space="preserve">Глава 5 </w:t>
      </w:r>
      <w:r w:rsidR="00DD0BFB" w:rsidRPr="009E4337">
        <w:t>раз</w:t>
      </w:r>
      <w:r w:rsidR="003C7923" w:rsidRPr="009E4337">
        <w:t>работана</w:t>
      </w:r>
      <w:r w:rsidRPr="009E4337">
        <w:t xml:space="preserve"> в соответствии с действующей ре</w:t>
      </w:r>
      <w:r w:rsidR="001C6A42" w:rsidRPr="009E4337">
        <w:t xml:space="preserve">дакцией </w:t>
      </w:r>
      <w:r w:rsidR="00C879D3" w:rsidRPr="009E4337">
        <w:t>Постановления Правительства РФ от 22.02.2012 № 154</w:t>
      </w:r>
      <w:r w:rsidR="00B95373" w:rsidRPr="009E4337">
        <w:t xml:space="preserve"> </w:t>
      </w:r>
      <w:r w:rsidR="0098168B" w:rsidRPr="009E4337">
        <w:t>«</w:t>
      </w:r>
      <w:r w:rsidRPr="009E4337">
        <w:t xml:space="preserve">О требованиях к схемам теплоснабжения, порядку их </w:t>
      </w:r>
      <w:r w:rsidR="008E4EBE" w:rsidRPr="009E4337">
        <w:t>разработки</w:t>
      </w:r>
      <w:r w:rsidRPr="009E4337">
        <w:t xml:space="preserve"> и утверждения</w:t>
      </w:r>
      <w:r w:rsidR="0098168B" w:rsidRPr="009E4337">
        <w:t>»</w:t>
      </w:r>
      <w:r w:rsidRPr="009E4337">
        <w:t xml:space="preserve"> </w:t>
      </w:r>
      <w:r w:rsidR="00C6704F" w:rsidRPr="009E4337">
        <w:t xml:space="preserve">(в редакции </w:t>
      </w:r>
      <w:r w:rsidR="007010E8" w:rsidRPr="009E4337">
        <w:t>Постановлений Правительства РФ</w:t>
      </w:r>
      <w:r w:rsidRPr="009E4337">
        <w:t xml:space="preserve"> от 07.10.2014 № 1016, от 18.03.2016 № 208, от 23.03.2016 № 229, от 12.07.2016 № 666, от 03.04.2018 № 405, от 16.03.2019 № 276) и Методически</w:t>
      </w:r>
      <w:r w:rsidR="00127490" w:rsidRPr="009E4337">
        <w:t>ми указаниями (</w:t>
      </w:r>
      <w:r w:rsidR="003965AF" w:rsidRPr="009E4337">
        <w:t xml:space="preserve">утв. Приказом Минэнерго России от 05.03.2019 № 212 </w:t>
      </w:r>
      <w:r w:rsidR="0098168B" w:rsidRPr="009E4337">
        <w:t>«</w:t>
      </w:r>
      <w:r w:rsidR="003965AF" w:rsidRPr="009E4337">
        <w:t>Об утверждении Методических указаний по разработке схем теплоснабжения</w:t>
      </w:r>
      <w:r w:rsidR="0098168B" w:rsidRPr="009E4337">
        <w:t>»</w:t>
      </w:r>
      <w:r w:rsidR="00127490" w:rsidRPr="009E4337">
        <w:t>).</w:t>
      </w:r>
    </w:p>
    <w:p w14:paraId="64D9C88D" w14:textId="77777777" w:rsidR="007066AC" w:rsidRPr="009E4337" w:rsidRDefault="007066AC" w:rsidP="0006129B">
      <w:pPr>
        <w:ind w:firstLine="567"/>
      </w:pPr>
    </w:p>
    <w:p w14:paraId="11EFC229" w14:textId="77777777" w:rsidR="00577C59" w:rsidRPr="009E4337" w:rsidRDefault="00577C59" w:rsidP="0006129B">
      <w:pPr>
        <w:pStyle w:val="1"/>
        <w:ind w:firstLine="567"/>
        <w:sectPr w:rsidR="00577C59" w:rsidRPr="009E4337" w:rsidSect="004C5CD6">
          <w:pgSz w:w="11906" w:h="16838"/>
          <w:pgMar w:top="1134" w:right="1134" w:bottom="851" w:left="1134" w:header="708" w:footer="708" w:gutter="0"/>
          <w:cols w:space="708"/>
          <w:docGrid w:linePitch="360"/>
        </w:sectPr>
      </w:pPr>
    </w:p>
    <w:p w14:paraId="35F858D1" w14:textId="77777777" w:rsidR="003A5836" w:rsidRPr="009E4337" w:rsidRDefault="003A5836" w:rsidP="0006129B">
      <w:pPr>
        <w:pStyle w:val="1"/>
      </w:pPr>
      <w:bookmarkStart w:id="346" w:name="_Toc158278719"/>
      <w:bookmarkStart w:id="347" w:name="_Toc183331828"/>
      <w:r w:rsidRPr="009E4337">
        <w:lastRenderedPageBreak/>
        <w:t xml:space="preserve">ГЛАВА </w:t>
      </w:r>
      <w:r w:rsidR="00E847F5" w:rsidRPr="009E4337">
        <w:t>6</w:t>
      </w:r>
      <w:r w:rsidRPr="009E4337">
        <w:t xml:space="preserve"> </w:t>
      </w:r>
      <w:bookmarkEnd w:id="329"/>
      <w:r w:rsidR="008B4EE3" w:rsidRPr="009E4337">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346"/>
      <w:bookmarkEnd w:id="347"/>
    </w:p>
    <w:p w14:paraId="13740D11" w14:textId="77777777" w:rsidR="003125E4" w:rsidRPr="009E4337" w:rsidRDefault="00F8193E" w:rsidP="0006129B">
      <w:pPr>
        <w:pStyle w:val="21"/>
        <w:spacing w:line="240" w:lineRule="auto"/>
      </w:pPr>
      <w:bookmarkStart w:id="348" w:name="_Toc158278720"/>
      <w:bookmarkStart w:id="349" w:name="_Toc183331829"/>
      <w:r w:rsidRPr="009E4337">
        <w:t>6.1</w:t>
      </w:r>
      <w:r w:rsidR="003125E4" w:rsidRPr="009E4337">
        <w:t xml:space="preserve"> </w:t>
      </w:r>
      <w:r w:rsidRPr="009E4337">
        <w:t>Р</w:t>
      </w:r>
      <w:r w:rsidR="008B4EE3" w:rsidRPr="009E4337">
        <w:t>асчетная величина нормативных потерь (в ценовых зонах теплоснабжения - расчетную величину плановых потерь, определяемых в соответствии с методическими указаниями по актуализации схем теплоснабжения) теплоносителя в тепловых сетях в зонах действия источников тепловой энергии</w:t>
      </w:r>
      <w:bookmarkEnd w:id="348"/>
      <w:bookmarkEnd w:id="349"/>
    </w:p>
    <w:p w14:paraId="6625EF0F" w14:textId="77777777" w:rsidR="00655C93" w:rsidRPr="009E4337" w:rsidRDefault="00655C93" w:rsidP="0006129B">
      <w:pPr>
        <w:widowControl w:val="0"/>
        <w:tabs>
          <w:tab w:val="left" w:pos="567"/>
        </w:tabs>
        <w:adjustRightInd w:val="0"/>
        <w:ind w:firstLine="567"/>
        <w:textAlignment w:val="baseline"/>
        <w:rPr>
          <w:spacing w:val="-5"/>
        </w:rPr>
      </w:pPr>
      <w:r w:rsidRPr="009E4337">
        <w:rPr>
          <w:spacing w:val="-5"/>
        </w:rPr>
        <w:t xml:space="preserve">Балансы производительности водоподготовительных установок теплоносителя формируются </w:t>
      </w:r>
      <w:r w:rsidR="00A60FC3" w:rsidRPr="009E4337">
        <w:rPr>
          <w:spacing w:val="-5"/>
        </w:rPr>
        <w:t>по данным о балансах</w:t>
      </w:r>
      <w:r w:rsidRPr="009E4337">
        <w:rPr>
          <w:spacing w:val="-5"/>
        </w:rPr>
        <w:t xml:space="preserve"> тепловой мощности ис</w:t>
      </w:r>
      <w:r w:rsidR="00A60FC3" w:rsidRPr="009E4337">
        <w:rPr>
          <w:spacing w:val="-5"/>
        </w:rPr>
        <w:t>точника</w:t>
      </w:r>
      <w:r w:rsidRPr="009E4337">
        <w:rPr>
          <w:spacing w:val="-5"/>
        </w:rPr>
        <w:t xml:space="preserve"> тепловой энергии и присоединенной тепловой нагрузки в каждой зоне действия источника тепловой энергии по каждому из магистральных выводов (если таких выводов несколько) тепловой мощности источника тепловой энергии</w:t>
      </w:r>
      <w:r w:rsidR="00A60FC3" w:rsidRPr="009E4337">
        <w:rPr>
          <w:spacing w:val="-5"/>
        </w:rPr>
        <w:t>.</w:t>
      </w:r>
      <w:r w:rsidRPr="009E4337">
        <w:rPr>
          <w:spacing w:val="-5"/>
        </w:rPr>
        <w:t xml:space="preserve"> </w:t>
      </w:r>
      <w:r w:rsidR="00A60FC3" w:rsidRPr="009E4337">
        <w:rPr>
          <w:spacing w:val="-5"/>
        </w:rPr>
        <w:t>Р</w:t>
      </w:r>
      <w:r w:rsidRPr="009E4337">
        <w:rPr>
          <w:spacing w:val="-5"/>
        </w:rPr>
        <w:t xml:space="preserve">асходы сетевой воды, объем сетей и теплопроводов и потери в сетях </w:t>
      </w:r>
      <w:r w:rsidR="00A60FC3" w:rsidRPr="009E4337">
        <w:rPr>
          <w:spacing w:val="-5"/>
        </w:rPr>
        <w:t xml:space="preserve">определяются </w:t>
      </w:r>
      <w:r w:rsidRPr="009E4337">
        <w:rPr>
          <w:spacing w:val="-5"/>
        </w:rPr>
        <w:t>по нормативам потерь в зависимости от вида системы теплоснабжения.</w:t>
      </w:r>
    </w:p>
    <w:p w14:paraId="585100E4" w14:textId="090939A2" w:rsidR="00655C93" w:rsidRPr="009E4337" w:rsidRDefault="00655C93" w:rsidP="0006129B">
      <w:pPr>
        <w:tabs>
          <w:tab w:val="left" w:pos="0"/>
        </w:tabs>
        <w:ind w:firstLine="709"/>
      </w:pPr>
      <w:r w:rsidRPr="009E4337">
        <w:t xml:space="preserve">Расчет производительности ВПУ котельной для подпитки тепловых сетей с учетом перспективных планов развития выполнен согласно </w:t>
      </w:r>
      <w:r w:rsidR="00C879D3" w:rsidRPr="009E4337">
        <w:t xml:space="preserve">СП 124.13330.2012. </w:t>
      </w:r>
      <w:r w:rsidR="0098168B" w:rsidRPr="009E4337">
        <w:t>«</w:t>
      </w:r>
      <w:r w:rsidR="00C879D3" w:rsidRPr="009E4337">
        <w:t>Свод правил. Тепловые сети. Актуализированная редакция СНиП 41-02-2003</w:t>
      </w:r>
      <w:r w:rsidR="0098168B" w:rsidRPr="009E4337">
        <w:t>»</w:t>
      </w:r>
      <w:r w:rsidRPr="009E4337">
        <w:t>. Среднегодовая утечка теплоносителя из водяных тепловых сетей должна быть не более 0,25% среднегодового объема воды в тепловой сети и присоединенных системах теплоснабжения независимо от схемы присоединения</w:t>
      </w:r>
      <w:r w:rsidR="00C879D3" w:rsidRPr="009E4337">
        <w:t>.</w:t>
      </w:r>
    </w:p>
    <w:p w14:paraId="369C20FE" w14:textId="71B7BBED" w:rsidR="004A3FD2" w:rsidRPr="009E4337" w:rsidRDefault="004A3FD2" w:rsidP="0006129B">
      <w:pPr>
        <w:ind w:firstLine="709"/>
        <w:rPr>
          <w:szCs w:val="26"/>
        </w:rPr>
      </w:pPr>
      <w:r w:rsidRPr="009E4337">
        <w:rPr>
          <w:szCs w:val="26"/>
        </w:rPr>
        <w:t xml:space="preserve">Расчетная величина нормативных потерь теплоносителя приведена в таблице </w:t>
      </w:r>
      <w:r w:rsidR="006436E6" w:rsidRPr="009E4337">
        <w:rPr>
          <w:szCs w:val="26"/>
        </w:rPr>
        <w:t>4</w:t>
      </w:r>
      <w:r w:rsidR="00421AC7">
        <w:rPr>
          <w:szCs w:val="26"/>
        </w:rPr>
        <w:t>1</w:t>
      </w:r>
      <w:r w:rsidRPr="009E4337">
        <w:rPr>
          <w:szCs w:val="26"/>
        </w:rPr>
        <w:t>.</w:t>
      </w:r>
    </w:p>
    <w:p w14:paraId="40E36CE2" w14:textId="77777777" w:rsidR="00104082" w:rsidRPr="009E4337" w:rsidRDefault="00104082" w:rsidP="0006129B">
      <w:pPr>
        <w:ind w:firstLine="709"/>
        <w:rPr>
          <w:szCs w:val="26"/>
        </w:rPr>
      </w:pPr>
    </w:p>
    <w:p w14:paraId="0C53D0CF" w14:textId="5AE0EC6C" w:rsidR="00213A8B" w:rsidRPr="009E4337" w:rsidRDefault="00213A8B" w:rsidP="0006129B">
      <w:pPr>
        <w:widowControl w:val="0"/>
        <w:adjustRightInd w:val="0"/>
        <w:textAlignment w:val="baseline"/>
        <w:rPr>
          <w:rFonts w:eastAsia="Microsoft YaHei"/>
          <w:bCs/>
          <w:spacing w:val="-5"/>
          <w:szCs w:val="18"/>
        </w:rPr>
      </w:pPr>
      <w:r w:rsidRPr="009E4337">
        <w:rPr>
          <w:rFonts w:eastAsia="Microsoft YaHei"/>
          <w:bCs/>
          <w:spacing w:val="-5"/>
          <w:szCs w:val="18"/>
        </w:rPr>
        <w:t xml:space="preserve">Таблица </w:t>
      </w:r>
      <w:r w:rsidR="008A3CE6" w:rsidRPr="009E4337">
        <w:rPr>
          <w:rFonts w:eastAsia="Microsoft YaHei"/>
          <w:bCs/>
          <w:spacing w:val="-5"/>
          <w:szCs w:val="18"/>
        </w:rPr>
        <w:fldChar w:fldCharType="begin"/>
      </w:r>
      <w:r w:rsidRPr="009E4337">
        <w:rPr>
          <w:rFonts w:eastAsia="Microsoft YaHei"/>
          <w:bCs/>
          <w:spacing w:val="-5"/>
          <w:szCs w:val="18"/>
        </w:rPr>
        <w:instrText xml:space="preserve"> SEQ Таблица \* ARABIC </w:instrText>
      </w:r>
      <w:r w:rsidR="008A3CE6" w:rsidRPr="009E4337">
        <w:rPr>
          <w:rFonts w:eastAsia="Microsoft YaHei"/>
          <w:bCs/>
          <w:spacing w:val="-5"/>
          <w:szCs w:val="18"/>
        </w:rPr>
        <w:fldChar w:fldCharType="separate"/>
      </w:r>
      <w:r w:rsidR="00421AC7">
        <w:rPr>
          <w:rFonts w:eastAsia="Microsoft YaHei"/>
          <w:bCs/>
          <w:noProof/>
          <w:spacing w:val="-5"/>
          <w:szCs w:val="18"/>
        </w:rPr>
        <w:t>41</w:t>
      </w:r>
      <w:r w:rsidR="008A3CE6" w:rsidRPr="009E4337">
        <w:rPr>
          <w:rFonts w:eastAsia="Microsoft YaHei"/>
          <w:bCs/>
          <w:spacing w:val="-5"/>
          <w:szCs w:val="18"/>
        </w:rPr>
        <w:fldChar w:fldCharType="end"/>
      </w:r>
      <w:r w:rsidRPr="009E4337">
        <w:rPr>
          <w:rFonts w:eastAsia="Microsoft YaHei"/>
          <w:bCs/>
          <w:spacing w:val="-5"/>
          <w:szCs w:val="18"/>
        </w:rPr>
        <w:t xml:space="preserve"> </w:t>
      </w:r>
      <w:r w:rsidR="00F408F2" w:rsidRPr="009E4337">
        <w:rPr>
          <w:rFonts w:eastAsia="Microsoft YaHei"/>
          <w:bCs/>
          <w:spacing w:val="-5"/>
          <w:szCs w:val="18"/>
        </w:rPr>
        <w:t>–</w:t>
      </w:r>
      <w:r w:rsidRPr="009E4337">
        <w:rPr>
          <w:rFonts w:eastAsia="Microsoft YaHei"/>
          <w:bCs/>
          <w:spacing w:val="-5"/>
          <w:szCs w:val="18"/>
        </w:rPr>
        <w:t xml:space="preserve"> Перспективный расх</w:t>
      </w:r>
      <w:r w:rsidR="002664F2" w:rsidRPr="009E4337">
        <w:rPr>
          <w:rFonts w:eastAsia="Microsoft YaHei"/>
          <w:bCs/>
          <w:spacing w:val="-5"/>
          <w:szCs w:val="18"/>
        </w:rPr>
        <w:t xml:space="preserve">од </w:t>
      </w:r>
      <w:r w:rsidRPr="009E4337">
        <w:rPr>
          <w:rFonts w:eastAsia="Microsoft YaHei"/>
          <w:bCs/>
          <w:spacing w:val="-5"/>
          <w:szCs w:val="18"/>
        </w:rPr>
        <w:t>воды на компенсацию потерь и затрат теплоносителя при передаче тепловой энергии</w:t>
      </w:r>
    </w:p>
    <w:tbl>
      <w:tblPr>
        <w:tblW w:w="497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1"/>
        <w:gridCol w:w="1274"/>
        <w:gridCol w:w="890"/>
        <w:gridCol w:w="1763"/>
        <w:gridCol w:w="2168"/>
        <w:gridCol w:w="1136"/>
        <w:gridCol w:w="819"/>
        <w:gridCol w:w="1763"/>
        <w:gridCol w:w="2237"/>
      </w:tblGrid>
      <w:tr w:rsidR="009E4337" w:rsidRPr="009E4337" w14:paraId="32552755" w14:textId="77777777" w:rsidTr="006436E6">
        <w:trPr>
          <w:trHeight w:val="461"/>
          <w:tblHeader/>
        </w:trPr>
        <w:tc>
          <w:tcPr>
            <w:tcW w:w="981" w:type="pct"/>
            <w:vMerge w:val="restart"/>
            <w:shd w:val="clear" w:color="auto" w:fill="auto"/>
            <w:vAlign w:val="center"/>
          </w:tcPr>
          <w:p w14:paraId="067E5797" w14:textId="77777777" w:rsidR="00EC0368" w:rsidRPr="009E4337" w:rsidRDefault="00EC0368" w:rsidP="00EC0368">
            <w:pPr>
              <w:jc w:val="center"/>
              <w:rPr>
                <w:sz w:val="20"/>
              </w:rPr>
            </w:pPr>
            <w:bookmarkStart w:id="350" w:name="_Hlk129096491"/>
            <w:bookmarkStart w:id="351" w:name="_Hlk158357817"/>
            <w:r w:rsidRPr="009E4337">
              <w:rPr>
                <w:sz w:val="20"/>
              </w:rPr>
              <w:t>Источник тепловой энергии</w:t>
            </w:r>
          </w:p>
        </w:tc>
        <w:tc>
          <w:tcPr>
            <w:tcW w:w="2033" w:type="pct"/>
            <w:gridSpan w:val="4"/>
            <w:tcBorders>
              <w:right w:val="single" w:sz="4" w:space="0" w:color="auto"/>
            </w:tcBorders>
            <w:vAlign w:val="center"/>
          </w:tcPr>
          <w:p w14:paraId="37F2ECC9" w14:textId="77777777" w:rsidR="00EC0368" w:rsidRPr="009E4337" w:rsidRDefault="00EC0368" w:rsidP="00EC0368">
            <w:pPr>
              <w:jc w:val="center"/>
              <w:rPr>
                <w:sz w:val="20"/>
              </w:rPr>
            </w:pPr>
            <w:r w:rsidRPr="009E4337">
              <w:rPr>
                <w:sz w:val="20"/>
              </w:rPr>
              <w:t>Существующее состояние</w:t>
            </w:r>
          </w:p>
        </w:tc>
        <w:tc>
          <w:tcPr>
            <w:tcW w:w="1986" w:type="pct"/>
            <w:gridSpan w:val="4"/>
            <w:tcBorders>
              <w:right w:val="single" w:sz="4" w:space="0" w:color="auto"/>
            </w:tcBorders>
          </w:tcPr>
          <w:p w14:paraId="7D72A5F2" w14:textId="77777777" w:rsidR="00EC0368" w:rsidRPr="009E4337" w:rsidRDefault="00EC0368" w:rsidP="00EC0368">
            <w:pPr>
              <w:jc w:val="center"/>
              <w:rPr>
                <w:sz w:val="20"/>
              </w:rPr>
            </w:pPr>
            <w:r w:rsidRPr="009E4337">
              <w:rPr>
                <w:sz w:val="20"/>
              </w:rPr>
              <w:t>Перспективное состояние</w:t>
            </w:r>
          </w:p>
        </w:tc>
      </w:tr>
      <w:tr w:rsidR="009E4337" w:rsidRPr="009E4337" w14:paraId="235FBEAA" w14:textId="77777777" w:rsidTr="006436E6">
        <w:trPr>
          <w:trHeight w:val="461"/>
          <w:tblHeader/>
        </w:trPr>
        <w:tc>
          <w:tcPr>
            <w:tcW w:w="981" w:type="pct"/>
            <w:vMerge/>
            <w:shd w:val="clear" w:color="auto" w:fill="auto"/>
            <w:vAlign w:val="center"/>
          </w:tcPr>
          <w:p w14:paraId="07D2A972" w14:textId="77777777" w:rsidR="00EC0368" w:rsidRPr="009E4337" w:rsidRDefault="00EC0368" w:rsidP="00EC0368">
            <w:pPr>
              <w:jc w:val="center"/>
              <w:rPr>
                <w:sz w:val="20"/>
              </w:rPr>
            </w:pPr>
          </w:p>
        </w:tc>
        <w:tc>
          <w:tcPr>
            <w:tcW w:w="425" w:type="pct"/>
            <w:vMerge w:val="restart"/>
            <w:vAlign w:val="center"/>
          </w:tcPr>
          <w:p w14:paraId="37BB2B6B" w14:textId="77777777" w:rsidR="00EC0368" w:rsidRPr="009E4337" w:rsidRDefault="00EC0368" w:rsidP="00EC0368">
            <w:pPr>
              <w:widowControl w:val="0"/>
              <w:adjustRightInd w:val="0"/>
              <w:jc w:val="center"/>
              <w:textAlignment w:val="baseline"/>
              <w:rPr>
                <w:sz w:val="20"/>
              </w:rPr>
            </w:pPr>
            <w:r w:rsidRPr="009E4337">
              <w:rPr>
                <w:sz w:val="20"/>
              </w:rPr>
              <w:t>Присоединенная тепловая нагрузка, Гкал/час</w:t>
            </w:r>
          </w:p>
        </w:tc>
        <w:tc>
          <w:tcPr>
            <w:tcW w:w="1608" w:type="pct"/>
            <w:gridSpan w:val="3"/>
            <w:tcBorders>
              <w:right w:val="single" w:sz="4" w:space="0" w:color="auto"/>
            </w:tcBorders>
          </w:tcPr>
          <w:p w14:paraId="227D79C5" w14:textId="2F6D8CAF" w:rsidR="00EC0368" w:rsidRPr="009E4337" w:rsidRDefault="00B95373" w:rsidP="00EC0368">
            <w:pPr>
              <w:jc w:val="center"/>
              <w:rPr>
                <w:sz w:val="20"/>
              </w:rPr>
            </w:pPr>
            <w:r w:rsidRPr="009E4337">
              <w:rPr>
                <w:sz w:val="20"/>
              </w:rPr>
              <w:t>Расчетная величина подпитки тепловой сети</w:t>
            </w:r>
            <w:r w:rsidR="00EC0368" w:rsidRPr="009E4337">
              <w:rPr>
                <w:sz w:val="20"/>
              </w:rPr>
              <w:t>,</w:t>
            </w:r>
            <w:r w:rsidRPr="009E4337">
              <w:rPr>
                <w:sz w:val="20"/>
              </w:rPr>
              <w:t xml:space="preserve"> </w:t>
            </w:r>
            <w:r w:rsidR="00EC0368" w:rsidRPr="009E4337">
              <w:rPr>
                <w:sz w:val="20"/>
              </w:rPr>
              <w:t>тыс.м³/год,</w:t>
            </w:r>
            <w:r w:rsidR="00EC0368" w:rsidRPr="009E4337">
              <w:rPr>
                <w:spacing w:val="-1"/>
                <w:sz w:val="20"/>
              </w:rPr>
              <w:t xml:space="preserve"> </w:t>
            </w:r>
            <w:r w:rsidR="00EC0368" w:rsidRPr="009E4337">
              <w:rPr>
                <w:sz w:val="20"/>
              </w:rPr>
              <w:t>в т.ч.:</w:t>
            </w:r>
          </w:p>
        </w:tc>
        <w:tc>
          <w:tcPr>
            <w:tcW w:w="379" w:type="pct"/>
            <w:vMerge w:val="restart"/>
            <w:tcBorders>
              <w:right w:val="single" w:sz="4" w:space="0" w:color="auto"/>
            </w:tcBorders>
          </w:tcPr>
          <w:p w14:paraId="42B5427F" w14:textId="77777777" w:rsidR="00EC0368" w:rsidRPr="009E4337" w:rsidRDefault="00EC0368" w:rsidP="00EC0368">
            <w:pPr>
              <w:pStyle w:val="TableParagraph"/>
              <w:rPr>
                <w:rFonts w:ascii="Times New Roman" w:hAnsi="Times New Roman"/>
                <w:sz w:val="20"/>
                <w:lang w:val="ru-RU"/>
              </w:rPr>
            </w:pPr>
            <w:r w:rsidRPr="009E4337">
              <w:rPr>
                <w:rFonts w:ascii="Times New Roman" w:hAnsi="Times New Roman"/>
                <w:sz w:val="20"/>
                <w:lang w:val="ru-RU"/>
              </w:rPr>
              <w:t>Присоединенная тепловая нагрузка, Гкал/час</w:t>
            </w:r>
          </w:p>
        </w:tc>
        <w:tc>
          <w:tcPr>
            <w:tcW w:w="1607" w:type="pct"/>
            <w:gridSpan w:val="3"/>
            <w:tcBorders>
              <w:right w:val="single" w:sz="4" w:space="0" w:color="auto"/>
            </w:tcBorders>
          </w:tcPr>
          <w:p w14:paraId="3EC4EA5D" w14:textId="53776A19" w:rsidR="00EC0368" w:rsidRPr="009E4337" w:rsidRDefault="00B95373" w:rsidP="00EC0368">
            <w:pPr>
              <w:jc w:val="center"/>
              <w:rPr>
                <w:sz w:val="20"/>
              </w:rPr>
            </w:pPr>
            <w:r w:rsidRPr="009E4337">
              <w:rPr>
                <w:sz w:val="20"/>
              </w:rPr>
              <w:t>Расчетная величина подпитки тепловой сети</w:t>
            </w:r>
            <w:r w:rsidR="00EC0368" w:rsidRPr="009E4337">
              <w:rPr>
                <w:sz w:val="20"/>
              </w:rPr>
              <w:t>,</w:t>
            </w:r>
            <w:r w:rsidRPr="009E4337">
              <w:rPr>
                <w:sz w:val="20"/>
              </w:rPr>
              <w:t xml:space="preserve"> </w:t>
            </w:r>
            <w:r w:rsidR="00EC0368" w:rsidRPr="009E4337">
              <w:rPr>
                <w:sz w:val="20"/>
              </w:rPr>
              <w:t>тыс.м³/год,</w:t>
            </w:r>
            <w:r w:rsidR="00EC0368" w:rsidRPr="009E4337">
              <w:rPr>
                <w:spacing w:val="-1"/>
                <w:sz w:val="20"/>
              </w:rPr>
              <w:t xml:space="preserve"> </w:t>
            </w:r>
            <w:r w:rsidR="00EC0368" w:rsidRPr="009E4337">
              <w:rPr>
                <w:sz w:val="20"/>
              </w:rPr>
              <w:t>в т.ч.:</w:t>
            </w:r>
          </w:p>
        </w:tc>
      </w:tr>
      <w:tr w:rsidR="009E4337" w:rsidRPr="009E4337" w14:paraId="27500F37" w14:textId="77777777" w:rsidTr="006436E6">
        <w:trPr>
          <w:trHeight w:val="461"/>
          <w:tblHeader/>
        </w:trPr>
        <w:tc>
          <w:tcPr>
            <w:tcW w:w="981" w:type="pct"/>
            <w:vMerge/>
            <w:shd w:val="clear" w:color="auto" w:fill="auto"/>
            <w:vAlign w:val="center"/>
          </w:tcPr>
          <w:p w14:paraId="2B22412C" w14:textId="77777777" w:rsidR="00EC0368" w:rsidRPr="009E4337" w:rsidRDefault="00EC0368" w:rsidP="00EC0368">
            <w:pPr>
              <w:jc w:val="center"/>
              <w:rPr>
                <w:sz w:val="20"/>
              </w:rPr>
            </w:pPr>
          </w:p>
        </w:tc>
        <w:tc>
          <w:tcPr>
            <w:tcW w:w="425" w:type="pct"/>
            <w:vMerge/>
            <w:vAlign w:val="center"/>
          </w:tcPr>
          <w:p w14:paraId="5C2AFE6A" w14:textId="77777777" w:rsidR="00EC0368" w:rsidRPr="009E4337" w:rsidRDefault="00EC0368" w:rsidP="00EC0368">
            <w:pPr>
              <w:widowControl w:val="0"/>
              <w:adjustRightInd w:val="0"/>
              <w:jc w:val="center"/>
              <w:textAlignment w:val="baseline"/>
              <w:rPr>
                <w:sz w:val="20"/>
              </w:rPr>
            </w:pPr>
          </w:p>
        </w:tc>
        <w:tc>
          <w:tcPr>
            <w:tcW w:w="297" w:type="pct"/>
            <w:tcBorders>
              <w:right w:val="single" w:sz="4" w:space="0" w:color="auto"/>
            </w:tcBorders>
          </w:tcPr>
          <w:p w14:paraId="786F02A5" w14:textId="77777777" w:rsidR="00EC0368" w:rsidRPr="009E4337" w:rsidRDefault="00EC0368" w:rsidP="00EC0368">
            <w:pPr>
              <w:pStyle w:val="TableParagraph"/>
              <w:tabs>
                <w:tab w:val="left" w:pos="4939"/>
                <w:tab w:val="left" w:pos="7045"/>
                <w:tab w:val="left" w:pos="8996"/>
              </w:tabs>
              <w:rPr>
                <w:rFonts w:ascii="Times New Roman" w:hAnsi="Times New Roman"/>
                <w:sz w:val="20"/>
                <w:lang w:val="ru-RU"/>
              </w:rPr>
            </w:pPr>
            <w:r w:rsidRPr="009E4337">
              <w:rPr>
                <w:rFonts w:ascii="Times New Roman" w:hAnsi="Times New Roman"/>
                <w:sz w:val="20"/>
                <w:lang w:val="ru-RU"/>
              </w:rPr>
              <w:t>Всего</w:t>
            </w:r>
            <w:r w:rsidRPr="009E4337">
              <w:rPr>
                <w:rFonts w:ascii="Times New Roman" w:hAnsi="Times New Roman"/>
                <w:spacing w:val="-1"/>
                <w:sz w:val="20"/>
                <w:lang w:val="ru-RU"/>
              </w:rPr>
              <w:t xml:space="preserve"> </w:t>
            </w:r>
          </w:p>
        </w:tc>
        <w:tc>
          <w:tcPr>
            <w:tcW w:w="588" w:type="pct"/>
            <w:tcBorders>
              <w:right w:val="single" w:sz="4" w:space="0" w:color="auto"/>
            </w:tcBorders>
          </w:tcPr>
          <w:p w14:paraId="55C5617C" w14:textId="77777777" w:rsidR="00EC0368" w:rsidRPr="009E4337" w:rsidRDefault="00EC0368" w:rsidP="00EC0368">
            <w:pPr>
              <w:pStyle w:val="TableParagraph"/>
              <w:tabs>
                <w:tab w:val="left" w:pos="1743"/>
                <w:tab w:val="left" w:pos="2592"/>
                <w:tab w:val="left" w:pos="4994"/>
                <w:tab w:val="left" w:pos="7045"/>
                <w:tab w:val="left" w:pos="8996"/>
              </w:tabs>
              <w:rPr>
                <w:rFonts w:ascii="Times New Roman" w:hAnsi="Times New Roman"/>
                <w:sz w:val="20"/>
                <w:lang w:val="ru-RU"/>
              </w:rPr>
            </w:pPr>
            <w:r w:rsidRPr="009E4337">
              <w:rPr>
                <w:rFonts w:ascii="Times New Roman" w:hAnsi="Times New Roman"/>
                <w:sz w:val="20"/>
                <w:lang w:val="ru-RU"/>
              </w:rPr>
              <w:t>утечка теплоносителя</w:t>
            </w:r>
          </w:p>
        </w:tc>
        <w:tc>
          <w:tcPr>
            <w:tcW w:w="723" w:type="pct"/>
            <w:tcBorders>
              <w:right w:val="single" w:sz="4" w:space="0" w:color="auto"/>
            </w:tcBorders>
          </w:tcPr>
          <w:p w14:paraId="1039C178" w14:textId="77777777" w:rsidR="00EC0368" w:rsidRPr="009E4337" w:rsidRDefault="00EC0368" w:rsidP="00EC0368">
            <w:pPr>
              <w:pStyle w:val="TableParagraph"/>
              <w:rPr>
                <w:rFonts w:ascii="Times New Roman" w:hAnsi="Times New Roman"/>
                <w:sz w:val="20"/>
                <w:lang w:val="ru-RU"/>
              </w:rPr>
            </w:pPr>
            <w:r w:rsidRPr="009E4337">
              <w:rPr>
                <w:rFonts w:ascii="Times New Roman" w:hAnsi="Times New Roman"/>
                <w:sz w:val="20"/>
                <w:lang w:val="ru-RU"/>
              </w:rPr>
              <w:t>-</w:t>
            </w:r>
            <w:r w:rsidRPr="009E4337">
              <w:rPr>
                <w:rFonts w:ascii="Times New Roman" w:hAnsi="Times New Roman"/>
                <w:spacing w:val="15"/>
                <w:sz w:val="20"/>
                <w:lang w:val="ru-RU"/>
              </w:rPr>
              <w:t xml:space="preserve"> </w:t>
            </w:r>
            <w:r w:rsidRPr="009E4337">
              <w:rPr>
                <w:rFonts w:ascii="Times New Roman" w:hAnsi="Times New Roman"/>
                <w:sz w:val="20"/>
                <w:lang w:val="ru-RU"/>
              </w:rPr>
              <w:t>отпуск</w:t>
            </w:r>
            <w:r w:rsidRPr="009E4337">
              <w:rPr>
                <w:rFonts w:ascii="Times New Roman" w:hAnsi="Times New Roman"/>
                <w:spacing w:val="20"/>
                <w:sz w:val="20"/>
                <w:lang w:val="ru-RU"/>
              </w:rPr>
              <w:t xml:space="preserve"> </w:t>
            </w:r>
            <w:r w:rsidRPr="009E4337">
              <w:rPr>
                <w:rFonts w:ascii="Times New Roman" w:hAnsi="Times New Roman"/>
                <w:sz w:val="20"/>
                <w:lang w:val="ru-RU"/>
              </w:rPr>
              <w:t>теплоносителя</w:t>
            </w:r>
            <w:r w:rsidRPr="009E4337">
              <w:rPr>
                <w:rFonts w:ascii="Times New Roman" w:hAnsi="Times New Roman"/>
                <w:spacing w:val="19"/>
                <w:sz w:val="20"/>
                <w:lang w:val="ru-RU"/>
              </w:rPr>
              <w:t xml:space="preserve"> </w:t>
            </w:r>
            <w:r w:rsidRPr="009E4337">
              <w:rPr>
                <w:rFonts w:ascii="Times New Roman" w:hAnsi="Times New Roman"/>
                <w:sz w:val="20"/>
                <w:lang w:val="ru-RU"/>
              </w:rPr>
              <w:t>из</w:t>
            </w:r>
            <w:r w:rsidRPr="009E4337">
              <w:rPr>
                <w:rFonts w:ascii="Times New Roman" w:hAnsi="Times New Roman"/>
                <w:spacing w:val="18"/>
                <w:sz w:val="20"/>
                <w:lang w:val="ru-RU"/>
              </w:rPr>
              <w:t xml:space="preserve"> </w:t>
            </w:r>
            <w:r w:rsidRPr="009E4337">
              <w:rPr>
                <w:rFonts w:ascii="Times New Roman" w:hAnsi="Times New Roman"/>
                <w:sz w:val="20"/>
                <w:lang w:val="ru-RU"/>
              </w:rPr>
              <w:t>тепловых</w:t>
            </w:r>
            <w:r w:rsidRPr="009E4337">
              <w:rPr>
                <w:rFonts w:ascii="Times New Roman" w:hAnsi="Times New Roman"/>
                <w:spacing w:val="20"/>
                <w:sz w:val="20"/>
                <w:lang w:val="ru-RU"/>
              </w:rPr>
              <w:t xml:space="preserve"> </w:t>
            </w:r>
            <w:r w:rsidRPr="009E4337">
              <w:rPr>
                <w:rFonts w:ascii="Times New Roman" w:hAnsi="Times New Roman"/>
                <w:sz w:val="20"/>
                <w:lang w:val="ru-RU"/>
              </w:rPr>
              <w:t>сетей</w:t>
            </w:r>
            <w:r w:rsidRPr="009E4337">
              <w:rPr>
                <w:rFonts w:ascii="Times New Roman" w:hAnsi="Times New Roman"/>
                <w:spacing w:val="16"/>
                <w:sz w:val="20"/>
                <w:lang w:val="ru-RU"/>
              </w:rPr>
              <w:t xml:space="preserve"> </w:t>
            </w:r>
            <w:r w:rsidRPr="009E4337">
              <w:rPr>
                <w:rFonts w:ascii="Times New Roman" w:hAnsi="Times New Roman"/>
                <w:sz w:val="20"/>
                <w:lang w:val="ru-RU"/>
              </w:rPr>
              <w:t>на</w:t>
            </w:r>
            <w:r w:rsidRPr="009E4337">
              <w:rPr>
                <w:rFonts w:ascii="Times New Roman" w:hAnsi="Times New Roman"/>
                <w:spacing w:val="17"/>
                <w:sz w:val="20"/>
                <w:lang w:val="ru-RU"/>
              </w:rPr>
              <w:t xml:space="preserve"> </w:t>
            </w:r>
            <w:r w:rsidRPr="009E4337">
              <w:rPr>
                <w:rFonts w:ascii="Times New Roman" w:hAnsi="Times New Roman"/>
                <w:sz w:val="20"/>
                <w:lang w:val="ru-RU"/>
              </w:rPr>
              <w:t>гвс</w:t>
            </w:r>
            <w:r w:rsidRPr="009E4337">
              <w:rPr>
                <w:rFonts w:ascii="Times New Roman" w:hAnsi="Times New Roman"/>
                <w:spacing w:val="18"/>
                <w:sz w:val="20"/>
                <w:lang w:val="ru-RU"/>
              </w:rPr>
              <w:t xml:space="preserve"> </w:t>
            </w:r>
            <w:r w:rsidRPr="009E4337">
              <w:rPr>
                <w:rFonts w:ascii="Times New Roman" w:hAnsi="Times New Roman"/>
                <w:sz w:val="20"/>
                <w:lang w:val="ru-RU"/>
              </w:rPr>
              <w:t>(для</w:t>
            </w:r>
            <w:r w:rsidRPr="009E4337">
              <w:rPr>
                <w:rFonts w:ascii="Times New Roman" w:hAnsi="Times New Roman"/>
                <w:spacing w:val="17"/>
                <w:sz w:val="20"/>
                <w:lang w:val="ru-RU"/>
              </w:rPr>
              <w:t xml:space="preserve"> </w:t>
            </w:r>
            <w:r w:rsidRPr="009E4337">
              <w:rPr>
                <w:rFonts w:ascii="Times New Roman" w:hAnsi="Times New Roman"/>
                <w:sz w:val="20"/>
                <w:lang w:val="ru-RU"/>
              </w:rPr>
              <w:t>открытых</w:t>
            </w:r>
            <w:r w:rsidRPr="009E4337">
              <w:rPr>
                <w:rFonts w:ascii="Times New Roman" w:hAnsi="Times New Roman"/>
                <w:spacing w:val="15"/>
                <w:sz w:val="20"/>
                <w:lang w:val="ru-RU"/>
              </w:rPr>
              <w:t xml:space="preserve"> </w:t>
            </w:r>
            <w:r w:rsidRPr="009E4337">
              <w:rPr>
                <w:rFonts w:ascii="Times New Roman" w:hAnsi="Times New Roman"/>
                <w:sz w:val="20"/>
                <w:lang w:val="ru-RU"/>
              </w:rPr>
              <w:t>систем</w:t>
            </w:r>
            <w:r w:rsidRPr="009E4337">
              <w:rPr>
                <w:rFonts w:ascii="Times New Roman" w:hAnsi="Times New Roman"/>
                <w:spacing w:val="16"/>
                <w:sz w:val="20"/>
                <w:lang w:val="ru-RU"/>
              </w:rPr>
              <w:t xml:space="preserve"> </w:t>
            </w:r>
            <w:r w:rsidRPr="009E4337">
              <w:rPr>
                <w:rFonts w:ascii="Times New Roman" w:hAnsi="Times New Roman"/>
                <w:sz w:val="20"/>
                <w:lang w:val="ru-RU"/>
              </w:rPr>
              <w:t>тепло</w:t>
            </w:r>
            <w:r w:rsidRPr="009E4337">
              <w:rPr>
                <w:rFonts w:ascii="Times New Roman" w:hAnsi="Times New Roman"/>
                <w:spacing w:val="-52"/>
                <w:sz w:val="20"/>
                <w:lang w:val="ru-RU"/>
              </w:rPr>
              <w:t xml:space="preserve"> </w:t>
            </w:r>
            <w:r w:rsidRPr="009E4337">
              <w:rPr>
                <w:rFonts w:ascii="Times New Roman" w:hAnsi="Times New Roman"/>
                <w:sz w:val="20"/>
                <w:lang w:val="ru-RU"/>
              </w:rPr>
              <w:t>снабжения)</w:t>
            </w:r>
          </w:p>
        </w:tc>
        <w:tc>
          <w:tcPr>
            <w:tcW w:w="379" w:type="pct"/>
            <w:vMerge/>
            <w:tcBorders>
              <w:right w:val="single" w:sz="4" w:space="0" w:color="auto"/>
            </w:tcBorders>
          </w:tcPr>
          <w:p w14:paraId="12BFCFE5" w14:textId="77777777" w:rsidR="00EC0368" w:rsidRPr="009E4337" w:rsidRDefault="00EC0368" w:rsidP="00EC0368">
            <w:pPr>
              <w:pStyle w:val="TableParagraph"/>
              <w:rPr>
                <w:rFonts w:ascii="Times New Roman" w:hAnsi="Times New Roman"/>
                <w:sz w:val="20"/>
                <w:lang w:val="ru-RU"/>
              </w:rPr>
            </w:pPr>
          </w:p>
        </w:tc>
        <w:tc>
          <w:tcPr>
            <w:tcW w:w="273" w:type="pct"/>
            <w:tcBorders>
              <w:right w:val="single" w:sz="4" w:space="0" w:color="auto"/>
            </w:tcBorders>
          </w:tcPr>
          <w:p w14:paraId="6397399D" w14:textId="77777777" w:rsidR="00EC0368" w:rsidRPr="009E4337" w:rsidRDefault="00EC0368" w:rsidP="00EC0368">
            <w:pPr>
              <w:pStyle w:val="TableParagraph"/>
              <w:tabs>
                <w:tab w:val="left" w:pos="4939"/>
                <w:tab w:val="left" w:pos="7045"/>
                <w:tab w:val="left" w:pos="8996"/>
              </w:tabs>
              <w:rPr>
                <w:rFonts w:ascii="Times New Roman" w:hAnsi="Times New Roman"/>
                <w:sz w:val="20"/>
                <w:lang w:val="ru-RU"/>
              </w:rPr>
            </w:pPr>
            <w:r w:rsidRPr="009E4337">
              <w:rPr>
                <w:rFonts w:ascii="Times New Roman" w:hAnsi="Times New Roman"/>
                <w:sz w:val="20"/>
                <w:lang w:val="ru-RU"/>
              </w:rPr>
              <w:t>Всего</w:t>
            </w:r>
            <w:r w:rsidRPr="009E4337">
              <w:rPr>
                <w:rFonts w:ascii="Times New Roman" w:hAnsi="Times New Roman"/>
                <w:spacing w:val="-1"/>
                <w:sz w:val="20"/>
                <w:lang w:val="ru-RU"/>
              </w:rPr>
              <w:t xml:space="preserve"> </w:t>
            </w:r>
          </w:p>
        </w:tc>
        <w:tc>
          <w:tcPr>
            <w:tcW w:w="588" w:type="pct"/>
            <w:tcBorders>
              <w:right w:val="single" w:sz="4" w:space="0" w:color="auto"/>
            </w:tcBorders>
          </w:tcPr>
          <w:p w14:paraId="3B8A296E" w14:textId="77777777" w:rsidR="00EC0368" w:rsidRPr="009E4337" w:rsidRDefault="00EC0368" w:rsidP="00EC0368">
            <w:pPr>
              <w:pStyle w:val="TableParagraph"/>
              <w:tabs>
                <w:tab w:val="left" w:pos="1743"/>
                <w:tab w:val="left" w:pos="2592"/>
                <w:tab w:val="left" w:pos="4994"/>
                <w:tab w:val="left" w:pos="7045"/>
                <w:tab w:val="left" w:pos="8996"/>
              </w:tabs>
              <w:rPr>
                <w:rFonts w:ascii="Times New Roman" w:hAnsi="Times New Roman"/>
                <w:sz w:val="20"/>
                <w:lang w:val="ru-RU"/>
              </w:rPr>
            </w:pPr>
            <w:r w:rsidRPr="009E4337">
              <w:rPr>
                <w:rFonts w:ascii="Times New Roman" w:hAnsi="Times New Roman"/>
                <w:sz w:val="20"/>
                <w:lang w:val="ru-RU"/>
              </w:rPr>
              <w:t>утечка теплоносителя</w:t>
            </w:r>
          </w:p>
        </w:tc>
        <w:tc>
          <w:tcPr>
            <w:tcW w:w="746" w:type="pct"/>
            <w:tcBorders>
              <w:right w:val="single" w:sz="4" w:space="0" w:color="auto"/>
            </w:tcBorders>
          </w:tcPr>
          <w:p w14:paraId="3E64424B" w14:textId="77777777" w:rsidR="00EC0368" w:rsidRPr="009E4337" w:rsidRDefault="00EC0368" w:rsidP="00EC0368">
            <w:pPr>
              <w:pStyle w:val="TableParagraph"/>
              <w:rPr>
                <w:rFonts w:ascii="Times New Roman" w:hAnsi="Times New Roman"/>
                <w:sz w:val="20"/>
                <w:lang w:val="ru-RU"/>
              </w:rPr>
            </w:pPr>
            <w:r w:rsidRPr="009E4337">
              <w:rPr>
                <w:rFonts w:ascii="Times New Roman" w:hAnsi="Times New Roman"/>
                <w:sz w:val="20"/>
                <w:lang w:val="ru-RU"/>
              </w:rPr>
              <w:t>-</w:t>
            </w:r>
            <w:r w:rsidRPr="009E4337">
              <w:rPr>
                <w:rFonts w:ascii="Times New Roman" w:hAnsi="Times New Roman"/>
                <w:spacing w:val="15"/>
                <w:sz w:val="20"/>
                <w:lang w:val="ru-RU"/>
              </w:rPr>
              <w:t xml:space="preserve"> </w:t>
            </w:r>
            <w:r w:rsidRPr="009E4337">
              <w:rPr>
                <w:rFonts w:ascii="Times New Roman" w:hAnsi="Times New Roman"/>
                <w:sz w:val="20"/>
                <w:lang w:val="ru-RU"/>
              </w:rPr>
              <w:t>отпуск</w:t>
            </w:r>
            <w:r w:rsidRPr="009E4337">
              <w:rPr>
                <w:rFonts w:ascii="Times New Roman" w:hAnsi="Times New Roman"/>
                <w:spacing w:val="20"/>
                <w:sz w:val="20"/>
                <w:lang w:val="ru-RU"/>
              </w:rPr>
              <w:t xml:space="preserve"> </w:t>
            </w:r>
            <w:r w:rsidRPr="009E4337">
              <w:rPr>
                <w:rFonts w:ascii="Times New Roman" w:hAnsi="Times New Roman"/>
                <w:sz w:val="20"/>
                <w:lang w:val="ru-RU"/>
              </w:rPr>
              <w:t>теплоносителя</w:t>
            </w:r>
            <w:r w:rsidRPr="009E4337">
              <w:rPr>
                <w:rFonts w:ascii="Times New Roman" w:hAnsi="Times New Roman"/>
                <w:spacing w:val="19"/>
                <w:sz w:val="20"/>
                <w:lang w:val="ru-RU"/>
              </w:rPr>
              <w:t xml:space="preserve"> </w:t>
            </w:r>
            <w:r w:rsidRPr="009E4337">
              <w:rPr>
                <w:rFonts w:ascii="Times New Roman" w:hAnsi="Times New Roman"/>
                <w:sz w:val="20"/>
                <w:lang w:val="ru-RU"/>
              </w:rPr>
              <w:t>из</w:t>
            </w:r>
            <w:r w:rsidRPr="009E4337">
              <w:rPr>
                <w:rFonts w:ascii="Times New Roman" w:hAnsi="Times New Roman"/>
                <w:spacing w:val="18"/>
                <w:sz w:val="20"/>
                <w:lang w:val="ru-RU"/>
              </w:rPr>
              <w:t xml:space="preserve"> </w:t>
            </w:r>
            <w:r w:rsidRPr="009E4337">
              <w:rPr>
                <w:rFonts w:ascii="Times New Roman" w:hAnsi="Times New Roman"/>
                <w:sz w:val="20"/>
                <w:lang w:val="ru-RU"/>
              </w:rPr>
              <w:t>тепловых</w:t>
            </w:r>
            <w:r w:rsidRPr="009E4337">
              <w:rPr>
                <w:rFonts w:ascii="Times New Roman" w:hAnsi="Times New Roman"/>
                <w:spacing w:val="20"/>
                <w:sz w:val="20"/>
                <w:lang w:val="ru-RU"/>
              </w:rPr>
              <w:t xml:space="preserve"> </w:t>
            </w:r>
            <w:r w:rsidRPr="009E4337">
              <w:rPr>
                <w:rFonts w:ascii="Times New Roman" w:hAnsi="Times New Roman"/>
                <w:sz w:val="20"/>
                <w:lang w:val="ru-RU"/>
              </w:rPr>
              <w:t>сетей</w:t>
            </w:r>
            <w:r w:rsidRPr="009E4337">
              <w:rPr>
                <w:rFonts w:ascii="Times New Roman" w:hAnsi="Times New Roman"/>
                <w:spacing w:val="16"/>
                <w:sz w:val="20"/>
                <w:lang w:val="ru-RU"/>
              </w:rPr>
              <w:t xml:space="preserve"> </w:t>
            </w:r>
            <w:r w:rsidRPr="009E4337">
              <w:rPr>
                <w:rFonts w:ascii="Times New Roman" w:hAnsi="Times New Roman"/>
                <w:sz w:val="20"/>
                <w:lang w:val="ru-RU"/>
              </w:rPr>
              <w:t>на</w:t>
            </w:r>
            <w:r w:rsidRPr="009E4337">
              <w:rPr>
                <w:rFonts w:ascii="Times New Roman" w:hAnsi="Times New Roman"/>
                <w:spacing w:val="17"/>
                <w:sz w:val="20"/>
                <w:lang w:val="ru-RU"/>
              </w:rPr>
              <w:t xml:space="preserve"> </w:t>
            </w:r>
            <w:r w:rsidRPr="009E4337">
              <w:rPr>
                <w:rFonts w:ascii="Times New Roman" w:hAnsi="Times New Roman"/>
                <w:sz w:val="20"/>
                <w:lang w:val="ru-RU"/>
              </w:rPr>
              <w:t>гвс</w:t>
            </w:r>
            <w:r w:rsidRPr="009E4337">
              <w:rPr>
                <w:rFonts w:ascii="Times New Roman" w:hAnsi="Times New Roman"/>
                <w:spacing w:val="18"/>
                <w:sz w:val="20"/>
                <w:lang w:val="ru-RU"/>
              </w:rPr>
              <w:t xml:space="preserve"> </w:t>
            </w:r>
            <w:r w:rsidRPr="009E4337">
              <w:rPr>
                <w:rFonts w:ascii="Times New Roman" w:hAnsi="Times New Roman"/>
                <w:sz w:val="20"/>
                <w:lang w:val="ru-RU"/>
              </w:rPr>
              <w:t>(для</w:t>
            </w:r>
            <w:r w:rsidRPr="009E4337">
              <w:rPr>
                <w:rFonts w:ascii="Times New Roman" w:hAnsi="Times New Roman"/>
                <w:spacing w:val="17"/>
                <w:sz w:val="20"/>
                <w:lang w:val="ru-RU"/>
              </w:rPr>
              <w:t xml:space="preserve"> </w:t>
            </w:r>
            <w:r w:rsidRPr="009E4337">
              <w:rPr>
                <w:rFonts w:ascii="Times New Roman" w:hAnsi="Times New Roman"/>
                <w:sz w:val="20"/>
                <w:lang w:val="ru-RU"/>
              </w:rPr>
              <w:t>открытых</w:t>
            </w:r>
            <w:r w:rsidRPr="009E4337">
              <w:rPr>
                <w:rFonts w:ascii="Times New Roman" w:hAnsi="Times New Roman"/>
                <w:spacing w:val="15"/>
                <w:sz w:val="20"/>
                <w:lang w:val="ru-RU"/>
              </w:rPr>
              <w:t xml:space="preserve"> </w:t>
            </w:r>
            <w:r w:rsidRPr="009E4337">
              <w:rPr>
                <w:rFonts w:ascii="Times New Roman" w:hAnsi="Times New Roman"/>
                <w:sz w:val="20"/>
                <w:lang w:val="ru-RU"/>
              </w:rPr>
              <w:t>систем</w:t>
            </w:r>
            <w:r w:rsidRPr="009E4337">
              <w:rPr>
                <w:rFonts w:ascii="Times New Roman" w:hAnsi="Times New Roman"/>
                <w:spacing w:val="16"/>
                <w:sz w:val="20"/>
                <w:lang w:val="ru-RU"/>
              </w:rPr>
              <w:t xml:space="preserve"> </w:t>
            </w:r>
            <w:r w:rsidRPr="009E4337">
              <w:rPr>
                <w:rFonts w:ascii="Times New Roman" w:hAnsi="Times New Roman"/>
                <w:sz w:val="20"/>
                <w:lang w:val="ru-RU"/>
              </w:rPr>
              <w:t>тепло</w:t>
            </w:r>
            <w:r w:rsidRPr="009E4337">
              <w:rPr>
                <w:rFonts w:ascii="Times New Roman" w:hAnsi="Times New Roman"/>
                <w:spacing w:val="-52"/>
                <w:sz w:val="20"/>
                <w:lang w:val="ru-RU"/>
              </w:rPr>
              <w:t xml:space="preserve"> </w:t>
            </w:r>
            <w:r w:rsidRPr="009E4337">
              <w:rPr>
                <w:rFonts w:ascii="Times New Roman" w:hAnsi="Times New Roman"/>
                <w:sz w:val="20"/>
                <w:lang w:val="ru-RU"/>
              </w:rPr>
              <w:t>снабжения)</w:t>
            </w:r>
          </w:p>
        </w:tc>
      </w:tr>
      <w:tr w:rsidR="005A5F31" w:rsidRPr="009E4337" w14:paraId="06D16D6A" w14:textId="77777777" w:rsidTr="002B59E2">
        <w:trPr>
          <w:trHeight w:val="451"/>
        </w:trPr>
        <w:tc>
          <w:tcPr>
            <w:tcW w:w="981" w:type="pct"/>
            <w:shd w:val="clear" w:color="auto" w:fill="auto"/>
            <w:vAlign w:val="bottom"/>
          </w:tcPr>
          <w:p w14:paraId="45646DE6" w14:textId="31BA7032" w:rsidR="005A5F31" w:rsidRPr="009E4337" w:rsidRDefault="005A5F31" w:rsidP="005A5F31">
            <w:pPr>
              <w:jc w:val="center"/>
              <w:rPr>
                <w:sz w:val="22"/>
              </w:rPr>
            </w:pPr>
            <w:r w:rsidRPr="00993156">
              <w:rPr>
                <w:color w:val="000000"/>
                <w:sz w:val="22"/>
                <w:szCs w:val="22"/>
              </w:rPr>
              <w:t>Котельная «Школа» (с. Дунаево)</w:t>
            </w:r>
          </w:p>
        </w:tc>
        <w:tc>
          <w:tcPr>
            <w:tcW w:w="425" w:type="pct"/>
            <w:tcBorders>
              <w:top w:val="nil"/>
              <w:left w:val="nil"/>
              <w:bottom w:val="single" w:sz="8" w:space="0" w:color="000000"/>
              <w:right w:val="single" w:sz="8" w:space="0" w:color="000000"/>
            </w:tcBorders>
            <w:shd w:val="clear" w:color="auto" w:fill="auto"/>
            <w:vAlign w:val="center"/>
          </w:tcPr>
          <w:p w14:paraId="38D8DDE2" w14:textId="343CFAF0" w:rsidR="005A5F31" w:rsidRPr="009E4337" w:rsidRDefault="005A5F31" w:rsidP="005A5F31">
            <w:pPr>
              <w:jc w:val="center"/>
              <w:rPr>
                <w:sz w:val="22"/>
              </w:rPr>
            </w:pPr>
            <w:r w:rsidRPr="0027534B">
              <w:rPr>
                <w:sz w:val="22"/>
                <w:szCs w:val="22"/>
              </w:rPr>
              <w:t>0,383</w:t>
            </w:r>
          </w:p>
        </w:tc>
        <w:tc>
          <w:tcPr>
            <w:tcW w:w="297" w:type="pct"/>
            <w:tcBorders>
              <w:top w:val="nil"/>
              <w:left w:val="nil"/>
              <w:bottom w:val="single" w:sz="8" w:space="0" w:color="000000"/>
              <w:right w:val="single" w:sz="8" w:space="0" w:color="auto"/>
            </w:tcBorders>
            <w:shd w:val="clear" w:color="auto" w:fill="auto"/>
            <w:vAlign w:val="center"/>
          </w:tcPr>
          <w:p w14:paraId="72C4EBF5" w14:textId="3E9F1129" w:rsidR="005A5F31" w:rsidRPr="009E4337" w:rsidRDefault="005A5F31" w:rsidP="005A5F31">
            <w:pPr>
              <w:jc w:val="center"/>
              <w:rPr>
                <w:sz w:val="22"/>
              </w:rPr>
            </w:pPr>
            <w:r w:rsidRPr="005A5F31">
              <w:rPr>
                <w:sz w:val="22"/>
                <w:szCs w:val="22"/>
              </w:rPr>
              <w:t>1,002</w:t>
            </w:r>
          </w:p>
        </w:tc>
        <w:tc>
          <w:tcPr>
            <w:tcW w:w="588" w:type="pct"/>
            <w:tcBorders>
              <w:top w:val="nil"/>
              <w:left w:val="nil"/>
              <w:bottom w:val="single" w:sz="8" w:space="0" w:color="000000"/>
              <w:right w:val="single" w:sz="8" w:space="0" w:color="auto"/>
            </w:tcBorders>
            <w:shd w:val="clear" w:color="auto" w:fill="auto"/>
            <w:vAlign w:val="center"/>
          </w:tcPr>
          <w:p w14:paraId="079D1370" w14:textId="0A8B301D" w:rsidR="005A5F31" w:rsidRPr="009E4337" w:rsidRDefault="005A5F31" w:rsidP="005A5F31">
            <w:pPr>
              <w:jc w:val="center"/>
              <w:rPr>
                <w:sz w:val="22"/>
              </w:rPr>
            </w:pPr>
            <w:r w:rsidRPr="005A5F31">
              <w:rPr>
                <w:sz w:val="22"/>
                <w:szCs w:val="22"/>
              </w:rPr>
              <w:t>0,432</w:t>
            </w:r>
          </w:p>
        </w:tc>
        <w:tc>
          <w:tcPr>
            <w:tcW w:w="723" w:type="pct"/>
            <w:tcBorders>
              <w:right w:val="single" w:sz="4" w:space="0" w:color="auto"/>
            </w:tcBorders>
            <w:shd w:val="clear" w:color="auto" w:fill="auto"/>
            <w:vAlign w:val="center"/>
          </w:tcPr>
          <w:p w14:paraId="2FFF65DD" w14:textId="511E5801" w:rsidR="005A5F31" w:rsidRPr="009E4337" w:rsidRDefault="005A5F31" w:rsidP="005A5F31">
            <w:pPr>
              <w:jc w:val="center"/>
              <w:rPr>
                <w:sz w:val="22"/>
              </w:rPr>
            </w:pPr>
            <w:r w:rsidRPr="005A5F31">
              <w:rPr>
                <w:sz w:val="22"/>
                <w:szCs w:val="22"/>
              </w:rPr>
              <w:t>0,57</w:t>
            </w:r>
          </w:p>
        </w:tc>
        <w:tc>
          <w:tcPr>
            <w:tcW w:w="379" w:type="pct"/>
            <w:tcBorders>
              <w:top w:val="nil"/>
              <w:left w:val="nil"/>
              <w:bottom w:val="single" w:sz="8" w:space="0" w:color="000000"/>
              <w:right w:val="single" w:sz="8" w:space="0" w:color="000000"/>
            </w:tcBorders>
            <w:shd w:val="clear" w:color="auto" w:fill="auto"/>
            <w:vAlign w:val="center"/>
          </w:tcPr>
          <w:p w14:paraId="73F38F45" w14:textId="7326A0F7" w:rsidR="005A5F31" w:rsidRPr="009E4337" w:rsidRDefault="005A5F31" w:rsidP="005A5F31">
            <w:pPr>
              <w:jc w:val="center"/>
              <w:rPr>
                <w:sz w:val="22"/>
              </w:rPr>
            </w:pPr>
            <w:r w:rsidRPr="0027534B">
              <w:rPr>
                <w:sz w:val="22"/>
                <w:szCs w:val="22"/>
              </w:rPr>
              <w:t>0,383</w:t>
            </w:r>
          </w:p>
        </w:tc>
        <w:tc>
          <w:tcPr>
            <w:tcW w:w="273" w:type="pct"/>
            <w:tcBorders>
              <w:top w:val="nil"/>
              <w:left w:val="nil"/>
              <w:bottom w:val="single" w:sz="8" w:space="0" w:color="000000"/>
              <w:right w:val="single" w:sz="8" w:space="0" w:color="auto"/>
            </w:tcBorders>
            <w:shd w:val="clear" w:color="auto" w:fill="auto"/>
            <w:vAlign w:val="center"/>
          </w:tcPr>
          <w:p w14:paraId="61CC4EEA" w14:textId="0E3D9D76" w:rsidR="005A5F31" w:rsidRPr="009E4337" w:rsidRDefault="005A5F31" w:rsidP="005A5F31">
            <w:pPr>
              <w:jc w:val="center"/>
              <w:rPr>
                <w:sz w:val="22"/>
              </w:rPr>
            </w:pPr>
            <w:r w:rsidRPr="005A5F31">
              <w:rPr>
                <w:sz w:val="22"/>
                <w:szCs w:val="22"/>
              </w:rPr>
              <w:t>1,002</w:t>
            </w:r>
          </w:p>
        </w:tc>
        <w:tc>
          <w:tcPr>
            <w:tcW w:w="588" w:type="pct"/>
            <w:tcBorders>
              <w:top w:val="nil"/>
              <w:left w:val="nil"/>
              <w:bottom w:val="single" w:sz="8" w:space="0" w:color="000000"/>
              <w:right w:val="single" w:sz="8" w:space="0" w:color="auto"/>
            </w:tcBorders>
            <w:shd w:val="clear" w:color="auto" w:fill="auto"/>
            <w:vAlign w:val="center"/>
          </w:tcPr>
          <w:p w14:paraId="75FC42CB" w14:textId="46C21796" w:rsidR="005A5F31" w:rsidRPr="009E4337" w:rsidRDefault="005A5F31" w:rsidP="005A5F31">
            <w:pPr>
              <w:jc w:val="center"/>
              <w:rPr>
                <w:sz w:val="22"/>
              </w:rPr>
            </w:pPr>
            <w:r w:rsidRPr="005A5F31">
              <w:rPr>
                <w:sz w:val="22"/>
                <w:szCs w:val="22"/>
              </w:rPr>
              <w:t>0,432</w:t>
            </w:r>
          </w:p>
        </w:tc>
        <w:tc>
          <w:tcPr>
            <w:tcW w:w="746" w:type="pct"/>
            <w:tcBorders>
              <w:right w:val="single" w:sz="4" w:space="0" w:color="auto"/>
            </w:tcBorders>
            <w:shd w:val="clear" w:color="auto" w:fill="auto"/>
            <w:vAlign w:val="center"/>
          </w:tcPr>
          <w:p w14:paraId="699B5324" w14:textId="3A780283" w:rsidR="005A5F31" w:rsidRPr="009E4337" w:rsidRDefault="005A5F31" w:rsidP="005A5F31">
            <w:pPr>
              <w:jc w:val="center"/>
              <w:rPr>
                <w:sz w:val="22"/>
              </w:rPr>
            </w:pPr>
            <w:r w:rsidRPr="005A5F31">
              <w:rPr>
                <w:sz w:val="22"/>
                <w:szCs w:val="22"/>
              </w:rPr>
              <w:t>0,57</w:t>
            </w:r>
          </w:p>
        </w:tc>
      </w:tr>
      <w:tr w:rsidR="005A5F31" w:rsidRPr="009E4337" w14:paraId="0E7ACC0C" w14:textId="77777777" w:rsidTr="002B59E2">
        <w:trPr>
          <w:trHeight w:val="451"/>
        </w:trPr>
        <w:tc>
          <w:tcPr>
            <w:tcW w:w="981" w:type="pct"/>
            <w:shd w:val="clear" w:color="auto" w:fill="auto"/>
            <w:vAlign w:val="bottom"/>
          </w:tcPr>
          <w:p w14:paraId="15B2A803" w14:textId="17F2AF9E" w:rsidR="005A5F31" w:rsidRPr="00993156" w:rsidRDefault="005A5F31" w:rsidP="005A5F31">
            <w:pPr>
              <w:jc w:val="center"/>
              <w:rPr>
                <w:color w:val="000000"/>
                <w:sz w:val="22"/>
                <w:szCs w:val="22"/>
              </w:rPr>
            </w:pPr>
            <w:r w:rsidRPr="00993156">
              <w:rPr>
                <w:color w:val="000000"/>
                <w:sz w:val="22"/>
                <w:szCs w:val="22"/>
              </w:rPr>
              <w:t>Котельная «Стройдвор» (с. Дунаево)</w:t>
            </w:r>
          </w:p>
        </w:tc>
        <w:tc>
          <w:tcPr>
            <w:tcW w:w="425" w:type="pct"/>
            <w:tcBorders>
              <w:top w:val="nil"/>
              <w:left w:val="nil"/>
              <w:bottom w:val="single" w:sz="8" w:space="0" w:color="000000"/>
              <w:right w:val="single" w:sz="8" w:space="0" w:color="000000"/>
            </w:tcBorders>
            <w:shd w:val="clear" w:color="auto" w:fill="auto"/>
            <w:vAlign w:val="center"/>
          </w:tcPr>
          <w:p w14:paraId="01E42953" w14:textId="54481045" w:rsidR="005A5F31" w:rsidRPr="0027534B" w:rsidRDefault="005A5F31" w:rsidP="005A5F31">
            <w:pPr>
              <w:jc w:val="center"/>
              <w:rPr>
                <w:sz w:val="22"/>
                <w:szCs w:val="22"/>
              </w:rPr>
            </w:pPr>
            <w:r w:rsidRPr="0027534B">
              <w:rPr>
                <w:sz w:val="22"/>
                <w:szCs w:val="22"/>
              </w:rPr>
              <w:t>0,839</w:t>
            </w:r>
          </w:p>
        </w:tc>
        <w:tc>
          <w:tcPr>
            <w:tcW w:w="297" w:type="pct"/>
            <w:tcBorders>
              <w:top w:val="nil"/>
              <w:left w:val="nil"/>
              <w:bottom w:val="single" w:sz="8" w:space="0" w:color="000000"/>
              <w:right w:val="single" w:sz="8" w:space="0" w:color="auto"/>
            </w:tcBorders>
            <w:shd w:val="clear" w:color="auto" w:fill="auto"/>
            <w:vAlign w:val="center"/>
          </w:tcPr>
          <w:p w14:paraId="29120B67" w14:textId="1C9E744E" w:rsidR="005A5F31" w:rsidRPr="0027534B" w:rsidRDefault="005A5F31" w:rsidP="005A5F31">
            <w:pPr>
              <w:jc w:val="center"/>
              <w:rPr>
                <w:sz w:val="22"/>
                <w:szCs w:val="22"/>
              </w:rPr>
            </w:pPr>
            <w:r w:rsidRPr="005A5F31">
              <w:rPr>
                <w:sz w:val="22"/>
                <w:szCs w:val="22"/>
              </w:rPr>
              <w:t>4,727</w:t>
            </w:r>
          </w:p>
        </w:tc>
        <w:tc>
          <w:tcPr>
            <w:tcW w:w="588" w:type="pct"/>
            <w:tcBorders>
              <w:top w:val="nil"/>
              <w:left w:val="nil"/>
              <w:bottom w:val="single" w:sz="8" w:space="0" w:color="000000"/>
              <w:right w:val="single" w:sz="8" w:space="0" w:color="auto"/>
            </w:tcBorders>
            <w:shd w:val="clear" w:color="auto" w:fill="auto"/>
            <w:vAlign w:val="center"/>
          </w:tcPr>
          <w:p w14:paraId="344C3561" w14:textId="16395506" w:rsidR="005A5F31" w:rsidRPr="0027534B" w:rsidRDefault="005A5F31" w:rsidP="005A5F31">
            <w:pPr>
              <w:jc w:val="center"/>
              <w:rPr>
                <w:sz w:val="22"/>
                <w:szCs w:val="22"/>
              </w:rPr>
            </w:pPr>
            <w:r w:rsidRPr="005A5F31">
              <w:rPr>
                <w:sz w:val="22"/>
                <w:szCs w:val="22"/>
              </w:rPr>
              <w:t>0,947</w:t>
            </w:r>
          </w:p>
        </w:tc>
        <w:tc>
          <w:tcPr>
            <w:tcW w:w="723" w:type="pct"/>
            <w:tcBorders>
              <w:right w:val="single" w:sz="4" w:space="0" w:color="auto"/>
            </w:tcBorders>
            <w:shd w:val="clear" w:color="auto" w:fill="auto"/>
            <w:vAlign w:val="center"/>
          </w:tcPr>
          <w:p w14:paraId="6AA8953D" w14:textId="282672F6" w:rsidR="005A5F31" w:rsidRPr="0027534B" w:rsidRDefault="005A5F31" w:rsidP="005A5F31">
            <w:pPr>
              <w:jc w:val="center"/>
              <w:rPr>
                <w:sz w:val="22"/>
                <w:szCs w:val="22"/>
              </w:rPr>
            </w:pPr>
            <w:r w:rsidRPr="005A5F31">
              <w:rPr>
                <w:sz w:val="22"/>
                <w:szCs w:val="22"/>
              </w:rPr>
              <w:t>3,78</w:t>
            </w:r>
          </w:p>
        </w:tc>
        <w:tc>
          <w:tcPr>
            <w:tcW w:w="379" w:type="pct"/>
            <w:tcBorders>
              <w:top w:val="nil"/>
              <w:left w:val="nil"/>
              <w:bottom w:val="single" w:sz="8" w:space="0" w:color="000000"/>
              <w:right w:val="single" w:sz="8" w:space="0" w:color="000000"/>
            </w:tcBorders>
            <w:shd w:val="clear" w:color="auto" w:fill="auto"/>
            <w:vAlign w:val="center"/>
          </w:tcPr>
          <w:p w14:paraId="60723E8B" w14:textId="148EF724" w:rsidR="005A5F31" w:rsidRPr="009E4337" w:rsidRDefault="005A5F31" w:rsidP="005A5F31">
            <w:pPr>
              <w:jc w:val="center"/>
              <w:rPr>
                <w:sz w:val="20"/>
                <w:szCs w:val="20"/>
              </w:rPr>
            </w:pPr>
            <w:r w:rsidRPr="0027534B">
              <w:rPr>
                <w:sz w:val="22"/>
                <w:szCs w:val="22"/>
              </w:rPr>
              <w:t>0,839</w:t>
            </w:r>
          </w:p>
        </w:tc>
        <w:tc>
          <w:tcPr>
            <w:tcW w:w="273" w:type="pct"/>
            <w:tcBorders>
              <w:top w:val="nil"/>
              <w:left w:val="nil"/>
              <w:bottom w:val="single" w:sz="8" w:space="0" w:color="000000"/>
              <w:right w:val="single" w:sz="8" w:space="0" w:color="auto"/>
            </w:tcBorders>
            <w:shd w:val="clear" w:color="auto" w:fill="auto"/>
            <w:vAlign w:val="center"/>
          </w:tcPr>
          <w:p w14:paraId="19D63E3A" w14:textId="491040ED" w:rsidR="005A5F31" w:rsidRPr="009E4337" w:rsidRDefault="005A5F31" w:rsidP="005A5F31">
            <w:pPr>
              <w:jc w:val="center"/>
              <w:rPr>
                <w:sz w:val="20"/>
                <w:szCs w:val="20"/>
              </w:rPr>
            </w:pPr>
            <w:r w:rsidRPr="005A5F31">
              <w:rPr>
                <w:sz w:val="22"/>
                <w:szCs w:val="22"/>
              </w:rPr>
              <w:t>4,727</w:t>
            </w:r>
          </w:p>
        </w:tc>
        <w:tc>
          <w:tcPr>
            <w:tcW w:w="588" w:type="pct"/>
            <w:tcBorders>
              <w:top w:val="nil"/>
              <w:left w:val="nil"/>
              <w:bottom w:val="single" w:sz="8" w:space="0" w:color="000000"/>
              <w:right w:val="single" w:sz="8" w:space="0" w:color="auto"/>
            </w:tcBorders>
            <w:shd w:val="clear" w:color="auto" w:fill="auto"/>
            <w:vAlign w:val="center"/>
          </w:tcPr>
          <w:p w14:paraId="4B1E07D8" w14:textId="44486C3E" w:rsidR="005A5F31" w:rsidRPr="009E4337" w:rsidRDefault="005A5F31" w:rsidP="005A5F31">
            <w:pPr>
              <w:jc w:val="center"/>
              <w:rPr>
                <w:sz w:val="20"/>
                <w:szCs w:val="20"/>
              </w:rPr>
            </w:pPr>
            <w:r w:rsidRPr="005A5F31">
              <w:rPr>
                <w:sz w:val="22"/>
                <w:szCs w:val="22"/>
              </w:rPr>
              <w:t>0,947</w:t>
            </w:r>
          </w:p>
        </w:tc>
        <w:tc>
          <w:tcPr>
            <w:tcW w:w="746" w:type="pct"/>
            <w:tcBorders>
              <w:right w:val="single" w:sz="4" w:space="0" w:color="auto"/>
            </w:tcBorders>
            <w:shd w:val="clear" w:color="auto" w:fill="auto"/>
            <w:vAlign w:val="center"/>
          </w:tcPr>
          <w:p w14:paraId="5A1FBBF7" w14:textId="6386E7EC" w:rsidR="005A5F31" w:rsidRPr="009E4337" w:rsidRDefault="005A5F31" w:rsidP="005A5F31">
            <w:pPr>
              <w:jc w:val="center"/>
              <w:rPr>
                <w:sz w:val="22"/>
              </w:rPr>
            </w:pPr>
            <w:r w:rsidRPr="005A5F31">
              <w:rPr>
                <w:sz w:val="22"/>
                <w:szCs w:val="22"/>
              </w:rPr>
              <w:t>3,78</w:t>
            </w:r>
          </w:p>
        </w:tc>
      </w:tr>
      <w:tr w:rsidR="005A5F31" w:rsidRPr="009E4337" w14:paraId="4D524E2F" w14:textId="77777777" w:rsidTr="002B59E2">
        <w:trPr>
          <w:trHeight w:val="451"/>
        </w:trPr>
        <w:tc>
          <w:tcPr>
            <w:tcW w:w="981" w:type="pct"/>
            <w:shd w:val="clear" w:color="auto" w:fill="auto"/>
            <w:vAlign w:val="bottom"/>
          </w:tcPr>
          <w:p w14:paraId="7F31FAB0" w14:textId="698E421B" w:rsidR="005A5F31" w:rsidRPr="00993156" w:rsidRDefault="005A5F31" w:rsidP="005A5F31">
            <w:pPr>
              <w:jc w:val="center"/>
              <w:rPr>
                <w:color w:val="000000"/>
                <w:sz w:val="22"/>
                <w:szCs w:val="22"/>
              </w:rPr>
            </w:pPr>
            <w:r w:rsidRPr="00993156">
              <w:rPr>
                <w:color w:val="000000"/>
                <w:sz w:val="22"/>
                <w:szCs w:val="22"/>
              </w:rPr>
              <w:t>Котельная «ДКПС» (с. Дунаево)</w:t>
            </w:r>
          </w:p>
        </w:tc>
        <w:tc>
          <w:tcPr>
            <w:tcW w:w="425" w:type="pct"/>
            <w:tcBorders>
              <w:top w:val="nil"/>
              <w:left w:val="nil"/>
              <w:bottom w:val="single" w:sz="8" w:space="0" w:color="000000"/>
              <w:right w:val="single" w:sz="8" w:space="0" w:color="000000"/>
            </w:tcBorders>
            <w:shd w:val="clear" w:color="auto" w:fill="auto"/>
            <w:vAlign w:val="center"/>
          </w:tcPr>
          <w:p w14:paraId="3B6B2E05" w14:textId="118AE844" w:rsidR="005A5F31" w:rsidRPr="0027534B" w:rsidRDefault="005A5F31" w:rsidP="005A5F31">
            <w:pPr>
              <w:jc w:val="center"/>
              <w:rPr>
                <w:sz w:val="22"/>
                <w:szCs w:val="22"/>
              </w:rPr>
            </w:pPr>
            <w:r w:rsidRPr="0027534B">
              <w:rPr>
                <w:sz w:val="22"/>
                <w:szCs w:val="22"/>
              </w:rPr>
              <w:t>1,573</w:t>
            </w:r>
          </w:p>
        </w:tc>
        <w:tc>
          <w:tcPr>
            <w:tcW w:w="297" w:type="pct"/>
            <w:tcBorders>
              <w:top w:val="nil"/>
              <w:left w:val="nil"/>
              <w:bottom w:val="single" w:sz="8" w:space="0" w:color="000000"/>
              <w:right w:val="single" w:sz="8" w:space="0" w:color="auto"/>
            </w:tcBorders>
            <w:shd w:val="clear" w:color="auto" w:fill="auto"/>
            <w:vAlign w:val="center"/>
          </w:tcPr>
          <w:p w14:paraId="19D147DE" w14:textId="4F85EF84" w:rsidR="005A5F31" w:rsidRPr="0027534B" w:rsidRDefault="005A5F31" w:rsidP="005A5F31">
            <w:pPr>
              <w:jc w:val="center"/>
              <w:rPr>
                <w:sz w:val="22"/>
                <w:szCs w:val="22"/>
              </w:rPr>
            </w:pPr>
            <w:r w:rsidRPr="005A5F31">
              <w:rPr>
                <w:sz w:val="22"/>
                <w:szCs w:val="22"/>
              </w:rPr>
              <w:t>6,876</w:t>
            </w:r>
          </w:p>
        </w:tc>
        <w:tc>
          <w:tcPr>
            <w:tcW w:w="588" w:type="pct"/>
            <w:tcBorders>
              <w:top w:val="nil"/>
              <w:left w:val="nil"/>
              <w:bottom w:val="single" w:sz="8" w:space="0" w:color="000000"/>
              <w:right w:val="single" w:sz="8" w:space="0" w:color="auto"/>
            </w:tcBorders>
            <w:shd w:val="clear" w:color="auto" w:fill="auto"/>
            <w:vAlign w:val="center"/>
          </w:tcPr>
          <w:p w14:paraId="0CBEBF28" w14:textId="7383FF04" w:rsidR="005A5F31" w:rsidRPr="0027534B" w:rsidRDefault="005A5F31" w:rsidP="005A5F31">
            <w:pPr>
              <w:jc w:val="center"/>
              <w:rPr>
                <w:sz w:val="22"/>
                <w:szCs w:val="22"/>
              </w:rPr>
            </w:pPr>
            <w:r w:rsidRPr="005A5F31">
              <w:rPr>
                <w:sz w:val="22"/>
                <w:szCs w:val="22"/>
              </w:rPr>
              <w:t>1,775</w:t>
            </w:r>
          </w:p>
        </w:tc>
        <w:tc>
          <w:tcPr>
            <w:tcW w:w="723" w:type="pct"/>
            <w:tcBorders>
              <w:right w:val="single" w:sz="4" w:space="0" w:color="auto"/>
            </w:tcBorders>
            <w:shd w:val="clear" w:color="auto" w:fill="auto"/>
            <w:vAlign w:val="center"/>
          </w:tcPr>
          <w:p w14:paraId="0CB81B28" w14:textId="57547193" w:rsidR="005A5F31" w:rsidRPr="0027534B" w:rsidRDefault="005A5F31" w:rsidP="005A5F31">
            <w:pPr>
              <w:jc w:val="center"/>
              <w:rPr>
                <w:sz w:val="22"/>
                <w:szCs w:val="22"/>
              </w:rPr>
            </w:pPr>
            <w:r w:rsidRPr="005A5F31">
              <w:rPr>
                <w:sz w:val="22"/>
                <w:szCs w:val="22"/>
              </w:rPr>
              <w:t>5,101</w:t>
            </w:r>
          </w:p>
        </w:tc>
        <w:tc>
          <w:tcPr>
            <w:tcW w:w="379" w:type="pct"/>
            <w:tcBorders>
              <w:top w:val="nil"/>
              <w:left w:val="nil"/>
              <w:bottom w:val="single" w:sz="8" w:space="0" w:color="000000"/>
              <w:right w:val="single" w:sz="8" w:space="0" w:color="000000"/>
            </w:tcBorders>
            <w:shd w:val="clear" w:color="auto" w:fill="auto"/>
            <w:vAlign w:val="center"/>
          </w:tcPr>
          <w:p w14:paraId="0DF674CC" w14:textId="42A5E81F" w:rsidR="005A5F31" w:rsidRPr="009E4337" w:rsidRDefault="005A5F31" w:rsidP="005A5F31">
            <w:pPr>
              <w:jc w:val="center"/>
              <w:rPr>
                <w:sz w:val="20"/>
                <w:szCs w:val="20"/>
              </w:rPr>
            </w:pPr>
            <w:r w:rsidRPr="0027534B">
              <w:rPr>
                <w:sz w:val="22"/>
                <w:szCs w:val="22"/>
              </w:rPr>
              <w:t>1,573</w:t>
            </w:r>
          </w:p>
        </w:tc>
        <w:tc>
          <w:tcPr>
            <w:tcW w:w="273" w:type="pct"/>
            <w:tcBorders>
              <w:top w:val="nil"/>
              <w:left w:val="nil"/>
              <w:bottom w:val="single" w:sz="8" w:space="0" w:color="000000"/>
              <w:right w:val="single" w:sz="8" w:space="0" w:color="auto"/>
            </w:tcBorders>
            <w:shd w:val="clear" w:color="auto" w:fill="auto"/>
            <w:vAlign w:val="center"/>
          </w:tcPr>
          <w:p w14:paraId="42EB707B" w14:textId="3C581B47" w:rsidR="005A5F31" w:rsidRPr="009E4337" w:rsidRDefault="005A5F31" w:rsidP="005A5F31">
            <w:pPr>
              <w:jc w:val="center"/>
              <w:rPr>
                <w:sz w:val="20"/>
                <w:szCs w:val="20"/>
              </w:rPr>
            </w:pPr>
            <w:r w:rsidRPr="005A5F31">
              <w:rPr>
                <w:sz w:val="22"/>
                <w:szCs w:val="22"/>
              </w:rPr>
              <w:t>6,876</w:t>
            </w:r>
          </w:p>
        </w:tc>
        <w:tc>
          <w:tcPr>
            <w:tcW w:w="588" w:type="pct"/>
            <w:tcBorders>
              <w:top w:val="nil"/>
              <w:left w:val="nil"/>
              <w:bottom w:val="single" w:sz="8" w:space="0" w:color="000000"/>
              <w:right w:val="single" w:sz="8" w:space="0" w:color="auto"/>
            </w:tcBorders>
            <w:shd w:val="clear" w:color="auto" w:fill="auto"/>
            <w:vAlign w:val="center"/>
          </w:tcPr>
          <w:p w14:paraId="5D46E544" w14:textId="029F65C9" w:rsidR="005A5F31" w:rsidRPr="009E4337" w:rsidRDefault="005A5F31" w:rsidP="005A5F31">
            <w:pPr>
              <w:jc w:val="center"/>
              <w:rPr>
                <w:sz w:val="20"/>
                <w:szCs w:val="20"/>
              </w:rPr>
            </w:pPr>
            <w:r w:rsidRPr="005A5F31">
              <w:rPr>
                <w:sz w:val="22"/>
                <w:szCs w:val="22"/>
              </w:rPr>
              <w:t>1,775</w:t>
            </w:r>
          </w:p>
        </w:tc>
        <w:tc>
          <w:tcPr>
            <w:tcW w:w="746" w:type="pct"/>
            <w:tcBorders>
              <w:right w:val="single" w:sz="4" w:space="0" w:color="auto"/>
            </w:tcBorders>
            <w:shd w:val="clear" w:color="auto" w:fill="auto"/>
            <w:vAlign w:val="center"/>
          </w:tcPr>
          <w:p w14:paraId="03D63F98" w14:textId="6B1601E1" w:rsidR="005A5F31" w:rsidRPr="009E4337" w:rsidRDefault="005A5F31" w:rsidP="005A5F31">
            <w:pPr>
              <w:jc w:val="center"/>
              <w:rPr>
                <w:sz w:val="22"/>
              </w:rPr>
            </w:pPr>
            <w:r w:rsidRPr="005A5F31">
              <w:rPr>
                <w:sz w:val="22"/>
                <w:szCs w:val="22"/>
              </w:rPr>
              <w:t>5,101</w:t>
            </w:r>
          </w:p>
        </w:tc>
      </w:tr>
    </w:tbl>
    <w:p w14:paraId="7D526E73" w14:textId="77777777" w:rsidR="003125E4" w:rsidRPr="009E4337" w:rsidRDefault="00F8193E" w:rsidP="0006129B">
      <w:pPr>
        <w:pStyle w:val="21"/>
        <w:spacing w:line="240" w:lineRule="auto"/>
      </w:pPr>
      <w:bookmarkStart w:id="352" w:name="_Toc158278721"/>
      <w:bookmarkStart w:id="353" w:name="_Toc183331830"/>
      <w:bookmarkEnd w:id="350"/>
      <w:bookmarkEnd w:id="351"/>
      <w:r w:rsidRPr="009E4337">
        <w:lastRenderedPageBreak/>
        <w:t>6.2 М</w:t>
      </w:r>
      <w:r w:rsidR="008B4EE3" w:rsidRPr="009E4337">
        <w:t>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bookmarkEnd w:id="352"/>
      <w:bookmarkEnd w:id="353"/>
    </w:p>
    <w:p w14:paraId="286D40F7" w14:textId="76B3E7AF" w:rsidR="005A5F31" w:rsidRPr="00561CF7" w:rsidRDefault="005A5F31" w:rsidP="005A5F31">
      <w:pPr>
        <w:widowControl w:val="0"/>
        <w:adjustRightInd w:val="0"/>
        <w:ind w:firstLine="567"/>
        <w:textAlignment w:val="baseline"/>
        <w:rPr>
          <w:rFonts w:eastAsia="Microsoft YaHei"/>
        </w:rPr>
      </w:pPr>
      <w:bookmarkStart w:id="354" w:name="_Toc158278722"/>
      <w:r w:rsidRPr="00561CF7">
        <w:rPr>
          <w:rFonts w:eastAsia="Microsoft YaHei"/>
        </w:rPr>
        <w:t xml:space="preserve">Централизованное горячее водоснабжение на территории с. </w:t>
      </w:r>
      <w:r>
        <w:rPr>
          <w:rFonts w:eastAsia="Microsoft YaHei"/>
        </w:rPr>
        <w:t>Дунаево</w:t>
      </w:r>
      <w:r w:rsidRPr="00561CF7">
        <w:rPr>
          <w:rFonts w:eastAsia="Microsoft YaHei"/>
        </w:rPr>
        <w:t xml:space="preserve"> организовано по открытой схеме, с непосредственным водоразбором из сети теплоснабжения.</w:t>
      </w:r>
      <w:r>
        <w:rPr>
          <w:rFonts w:eastAsia="Microsoft YaHei"/>
        </w:rPr>
        <w:t xml:space="preserve"> Сведения </w:t>
      </w:r>
    </w:p>
    <w:p w14:paraId="2CBC0635" w14:textId="77777777" w:rsidR="003125E4" w:rsidRPr="009E4337" w:rsidRDefault="00F8193E" w:rsidP="0006129B">
      <w:pPr>
        <w:pStyle w:val="21"/>
        <w:spacing w:line="240" w:lineRule="auto"/>
      </w:pPr>
      <w:bookmarkStart w:id="355" w:name="_Toc183331831"/>
      <w:r w:rsidRPr="009E4337">
        <w:t>6.3 С</w:t>
      </w:r>
      <w:r w:rsidR="008B4EE3" w:rsidRPr="009E4337">
        <w:t>ведения о наличии баков-аккумуляторов</w:t>
      </w:r>
      <w:bookmarkEnd w:id="354"/>
      <w:bookmarkEnd w:id="355"/>
    </w:p>
    <w:p w14:paraId="49AC8214" w14:textId="2046667B" w:rsidR="00B737A6" w:rsidRPr="009E4337" w:rsidRDefault="00B737A6" w:rsidP="00B737A6">
      <w:pPr>
        <w:pStyle w:val="Affa"/>
      </w:pPr>
      <w:bookmarkStart w:id="356" w:name="_Toc158278723"/>
      <w:r w:rsidRPr="009E4337">
        <w:t xml:space="preserve">Сведения о наличии баков-аккумуляторов, установленных в котельных </w:t>
      </w:r>
      <w:r w:rsidR="00335D61" w:rsidRPr="009E4337">
        <w:t>поселения</w:t>
      </w:r>
      <w:r w:rsidRPr="009E4337">
        <w:t>, не представлены.</w:t>
      </w:r>
    </w:p>
    <w:p w14:paraId="2BBE400B" w14:textId="25AA0D41" w:rsidR="003125E4" w:rsidRPr="009E4337" w:rsidRDefault="00F8193E" w:rsidP="0006129B">
      <w:pPr>
        <w:pStyle w:val="21"/>
        <w:spacing w:line="240" w:lineRule="auto"/>
      </w:pPr>
      <w:bookmarkStart w:id="357" w:name="_Toc183331832"/>
      <w:r w:rsidRPr="009E4337">
        <w:t>6.4 Н</w:t>
      </w:r>
      <w:r w:rsidR="008B4EE3" w:rsidRPr="009E4337">
        <w:t xml:space="preserve">ормативный и фактический (для эксплуатационного и аварийного режимов) часовой расход подпиточной воды </w:t>
      </w:r>
      <w:r w:rsidR="00C66CE1" w:rsidRPr="009E4337">
        <w:t xml:space="preserve">в зонах действия источников </w:t>
      </w:r>
      <w:r w:rsidR="008B4EE3" w:rsidRPr="009E4337">
        <w:t>тепловой энергии</w:t>
      </w:r>
      <w:bookmarkEnd w:id="356"/>
      <w:bookmarkEnd w:id="357"/>
    </w:p>
    <w:p w14:paraId="3CABA3BD" w14:textId="39BE9FC3" w:rsidR="004E4FD0" w:rsidRPr="009E4337" w:rsidRDefault="004E4FD0" w:rsidP="0006129B">
      <w:pPr>
        <w:widowControl w:val="0"/>
        <w:autoSpaceDE w:val="0"/>
        <w:autoSpaceDN w:val="0"/>
        <w:adjustRightInd w:val="0"/>
        <w:ind w:firstLine="566"/>
      </w:pPr>
      <w:r w:rsidRPr="009E4337">
        <w:t xml:space="preserve">Согласно требованию </w:t>
      </w:r>
      <w:r w:rsidR="00C879D3" w:rsidRPr="009E4337">
        <w:t xml:space="preserve">СП 124.13330.2012. </w:t>
      </w:r>
      <w:r w:rsidR="0098168B" w:rsidRPr="009E4337">
        <w:t>«</w:t>
      </w:r>
      <w:r w:rsidR="00C879D3" w:rsidRPr="009E4337">
        <w:t>Свод правил. Тепловые сети. Актуализированная редакция СНиП 41-02-2003</w:t>
      </w:r>
      <w:r w:rsidR="0098168B" w:rsidRPr="009E4337">
        <w:t>»</w:t>
      </w:r>
      <w:r w:rsidRPr="009E4337">
        <w:t>, для открытых и закрытых систем теплоснабжения должна предусматриваться дополнительно аварийная подпитка химически не обработанной и не деаэрированной водой, расх</w:t>
      </w:r>
      <w:r w:rsidR="002664F2" w:rsidRPr="009E4337">
        <w:t xml:space="preserve">од </w:t>
      </w:r>
      <w:r w:rsidRPr="009E4337">
        <w:t>которой принимается в количестве 2%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 если другое не предусмотрено проектными (эксплуатационными) решениями. При наличии нескольких отдельных тепловых сетей, отходящих от коллектора источника тепла, аварийную подпитку допускается определять только для одной наибольшей по объему тепловой сети.</w:t>
      </w:r>
    </w:p>
    <w:p w14:paraId="1FB556EA" w14:textId="77777777" w:rsidR="00672191" w:rsidRPr="009E4337" w:rsidRDefault="00672191" w:rsidP="0006129B"/>
    <w:p w14:paraId="0AD40CE7" w14:textId="2878D437" w:rsidR="004E4FD0" w:rsidRPr="009E4337" w:rsidRDefault="00C66CE1" w:rsidP="00C66CE1">
      <w:pPr>
        <w:pStyle w:val="aff8"/>
      </w:pPr>
      <w:r w:rsidRPr="009E4337">
        <w:t xml:space="preserve">Таблица </w:t>
      </w:r>
      <w:r w:rsidR="0075452D" w:rsidRPr="009E4337">
        <w:fldChar w:fldCharType="begin"/>
      </w:r>
      <w:r w:rsidR="0075452D" w:rsidRPr="009E4337">
        <w:instrText xml:space="preserve"> SEQ Таблица \* ARABIC </w:instrText>
      </w:r>
      <w:r w:rsidR="0075452D" w:rsidRPr="009E4337">
        <w:fldChar w:fldCharType="separate"/>
      </w:r>
      <w:r w:rsidR="00421AC7">
        <w:rPr>
          <w:noProof/>
        </w:rPr>
        <w:t>42</w:t>
      </w:r>
      <w:r w:rsidR="0075452D" w:rsidRPr="009E4337">
        <w:rPr>
          <w:noProof/>
        </w:rPr>
        <w:fldChar w:fldCharType="end"/>
      </w:r>
      <w:r w:rsidRPr="009E4337">
        <w:t xml:space="preserve"> </w:t>
      </w:r>
      <w:r w:rsidR="00F408F2" w:rsidRPr="009E4337">
        <w:t>–</w:t>
      </w:r>
      <w:r w:rsidR="004E4FD0" w:rsidRPr="009E4337">
        <w:t xml:space="preserve"> Существующие и перспективные балансы производительности водоподготовительных установок </w:t>
      </w:r>
      <w:r w:rsidR="00310B69" w:rsidRPr="009E4337">
        <w:t>для эксплуатационного и аварийного режимов</w:t>
      </w:r>
      <w:r w:rsidR="008F7A0C" w:rsidRPr="009E4337">
        <w:t xml:space="preserve"> работы источников тепловой энергии</w:t>
      </w:r>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5597"/>
        <w:gridCol w:w="1131"/>
        <w:gridCol w:w="932"/>
        <w:gridCol w:w="932"/>
        <w:gridCol w:w="932"/>
        <w:gridCol w:w="932"/>
        <w:gridCol w:w="932"/>
        <w:gridCol w:w="932"/>
        <w:gridCol w:w="974"/>
        <w:gridCol w:w="991"/>
      </w:tblGrid>
      <w:tr w:rsidR="009E4337" w:rsidRPr="005A5F31" w14:paraId="795357C9" w14:textId="77777777" w:rsidTr="00335D61">
        <w:trPr>
          <w:cantSplit/>
          <w:tblHeader/>
        </w:trPr>
        <w:tc>
          <w:tcPr>
            <w:tcW w:w="173" w:type="pct"/>
            <w:shd w:val="clear" w:color="auto" w:fill="auto"/>
            <w:vAlign w:val="center"/>
            <w:hideMark/>
          </w:tcPr>
          <w:p w14:paraId="03FFAEBF" w14:textId="77777777" w:rsidR="0010783B" w:rsidRPr="005A5F31" w:rsidRDefault="0010783B" w:rsidP="0010783B">
            <w:pPr>
              <w:rPr>
                <w:sz w:val="22"/>
                <w:szCs w:val="22"/>
              </w:rPr>
            </w:pPr>
            <w:bookmarkStart w:id="358" w:name="_Hlk165985497"/>
            <w:bookmarkStart w:id="359" w:name="_Hlk129096508"/>
            <w:r w:rsidRPr="005A5F31">
              <w:rPr>
                <w:sz w:val="22"/>
                <w:szCs w:val="22"/>
              </w:rPr>
              <w:t>№ п/п</w:t>
            </w:r>
          </w:p>
        </w:tc>
        <w:tc>
          <w:tcPr>
            <w:tcW w:w="1891" w:type="pct"/>
            <w:shd w:val="clear" w:color="auto" w:fill="auto"/>
            <w:vAlign w:val="center"/>
            <w:hideMark/>
          </w:tcPr>
          <w:p w14:paraId="02DF8B0A" w14:textId="77777777" w:rsidR="0010783B" w:rsidRPr="005A5F31" w:rsidRDefault="0010783B" w:rsidP="0010783B">
            <w:pPr>
              <w:jc w:val="center"/>
              <w:rPr>
                <w:sz w:val="22"/>
                <w:szCs w:val="22"/>
              </w:rPr>
            </w:pPr>
            <w:r w:rsidRPr="005A5F31">
              <w:rPr>
                <w:sz w:val="22"/>
                <w:szCs w:val="22"/>
              </w:rPr>
              <w:t>Показатели баланса производительности СХВП</w:t>
            </w:r>
          </w:p>
        </w:tc>
        <w:tc>
          <w:tcPr>
            <w:tcW w:w="382" w:type="pct"/>
            <w:shd w:val="clear" w:color="auto" w:fill="auto"/>
            <w:vAlign w:val="center"/>
            <w:hideMark/>
          </w:tcPr>
          <w:p w14:paraId="54E5B435" w14:textId="77777777" w:rsidR="0010783B" w:rsidRPr="005A5F31" w:rsidRDefault="0010783B" w:rsidP="0010783B">
            <w:pPr>
              <w:jc w:val="center"/>
              <w:rPr>
                <w:sz w:val="22"/>
                <w:szCs w:val="22"/>
              </w:rPr>
            </w:pPr>
            <w:r w:rsidRPr="005A5F31">
              <w:rPr>
                <w:sz w:val="22"/>
                <w:szCs w:val="22"/>
              </w:rPr>
              <w:t>Ед. изм.</w:t>
            </w:r>
          </w:p>
        </w:tc>
        <w:tc>
          <w:tcPr>
            <w:tcW w:w="315" w:type="pct"/>
            <w:shd w:val="clear" w:color="auto" w:fill="auto"/>
            <w:vAlign w:val="center"/>
            <w:hideMark/>
          </w:tcPr>
          <w:p w14:paraId="0B3F2A3A" w14:textId="191D17E7" w:rsidR="0010783B" w:rsidRPr="005A5F31" w:rsidRDefault="0010783B" w:rsidP="0010783B">
            <w:pPr>
              <w:jc w:val="center"/>
              <w:rPr>
                <w:iCs/>
                <w:sz w:val="22"/>
                <w:szCs w:val="22"/>
              </w:rPr>
            </w:pPr>
            <w:r w:rsidRPr="005A5F31">
              <w:rPr>
                <w:iCs/>
                <w:sz w:val="22"/>
                <w:szCs w:val="22"/>
              </w:rPr>
              <w:t>2023 год</w:t>
            </w:r>
          </w:p>
        </w:tc>
        <w:tc>
          <w:tcPr>
            <w:tcW w:w="315" w:type="pct"/>
            <w:shd w:val="clear" w:color="auto" w:fill="auto"/>
            <w:vAlign w:val="center"/>
            <w:hideMark/>
          </w:tcPr>
          <w:p w14:paraId="1143BCCE" w14:textId="5BF0B2B1" w:rsidR="0010783B" w:rsidRPr="005A5F31" w:rsidRDefault="0010783B" w:rsidP="0010783B">
            <w:pPr>
              <w:jc w:val="center"/>
              <w:rPr>
                <w:iCs/>
                <w:sz w:val="22"/>
                <w:szCs w:val="22"/>
              </w:rPr>
            </w:pPr>
            <w:r w:rsidRPr="005A5F31">
              <w:rPr>
                <w:iCs/>
                <w:sz w:val="22"/>
                <w:szCs w:val="22"/>
              </w:rPr>
              <w:t>2024 год</w:t>
            </w:r>
          </w:p>
        </w:tc>
        <w:tc>
          <w:tcPr>
            <w:tcW w:w="315" w:type="pct"/>
            <w:shd w:val="clear" w:color="auto" w:fill="auto"/>
            <w:vAlign w:val="center"/>
            <w:hideMark/>
          </w:tcPr>
          <w:p w14:paraId="6EAED41E" w14:textId="0192DDED" w:rsidR="0010783B" w:rsidRPr="005A5F31" w:rsidRDefault="0010783B" w:rsidP="0010783B">
            <w:pPr>
              <w:jc w:val="center"/>
              <w:rPr>
                <w:iCs/>
                <w:sz w:val="22"/>
                <w:szCs w:val="22"/>
              </w:rPr>
            </w:pPr>
            <w:r w:rsidRPr="005A5F31">
              <w:rPr>
                <w:iCs/>
                <w:sz w:val="22"/>
                <w:szCs w:val="22"/>
              </w:rPr>
              <w:t>2025 год</w:t>
            </w:r>
          </w:p>
        </w:tc>
        <w:tc>
          <w:tcPr>
            <w:tcW w:w="315" w:type="pct"/>
            <w:tcBorders>
              <w:top w:val="single" w:sz="8" w:space="0" w:color="auto"/>
              <w:left w:val="single" w:sz="8" w:space="0" w:color="auto"/>
              <w:right w:val="single" w:sz="4" w:space="0" w:color="auto"/>
            </w:tcBorders>
            <w:shd w:val="clear" w:color="auto" w:fill="auto"/>
            <w:vAlign w:val="center"/>
            <w:hideMark/>
          </w:tcPr>
          <w:p w14:paraId="440C8653" w14:textId="31ED0632" w:rsidR="0010783B" w:rsidRPr="005A5F31" w:rsidRDefault="0010783B" w:rsidP="0010783B">
            <w:pPr>
              <w:jc w:val="center"/>
              <w:rPr>
                <w:iCs/>
                <w:sz w:val="22"/>
                <w:szCs w:val="22"/>
              </w:rPr>
            </w:pPr>
            <w:r w:rsidRPr="005A5F31">
              <w:rPr>
                <w:iCs/>
                <w:sz w:val="22"/>
                <w:szCs w:val="22"/>
              </w:rPr>
              <w:t>2026 год</w:t>
            </w:r>
          </w:p>
        </w:tc>
        <w:tc>
          <w:tcPr>
            <w:tcW w:w="315" w:type="pct"/>
            <w:tcBorders>
              <w:top w:val="single" w:sz="8" w:space="0" w:color="auto"/>
              <w:left w:val="single" w:sz="4" w:space="0" w:color="auto"/>
              <w:right w:val="single" w:sz="4" w:space="0" w:color="auto"/>
            </w:tcBorders>
            <w:shd w:val="clear" w:color="auto" w:fill="auto"/>
            <w:vAlign w:val="center"/>
            <w:hideMark/>
          </w:tcPr>
          <w:p w14:paraId="2F89E8B5" w14:textId="1EC40029" w:rsidR="0010783B" w:rsidRPr="005A5F31" w:rsidRDefault="0010783B" w:rsidP="0010783B">
            <w:pPr>
              <w:jc w:val="center"/>
              <w:rPr>
                <w:iCs/>
                <w:sz w:val="22"/>
                <w:szCs w:val="22"/>
              </w:rPr>
            </w:pPr>
            <w:r w:rsidRPr="005A5F31">
              <w:rPr>
                <w:iCs/>
                <w:sz w:val="22"/>
                <w:szCs w:val="22"/>
              </w:rPr>
              <w:t>2027 год</w:t>
            </w:r>
          </w:p>
        </w:tc>
        <w:tc>
          <w:tcPr>
            <w:tcW w:w="315" w:type="pct"/>
            <w:tcBorders>
              <w:top w:val="single" w:sz="4" w:space="0" w:color="auto"/>
              <w:left w:val="single" w:sz="4" w:space="0" w:color="auto"/>
              <w:right w:val="single" w:sz="4" w:space="0" w:color="auto"/>
            </w:tcBorders>
            <w:shd w:val="clear" w:color="auto" w:fill="auto"/>
            <w:vAlign w:val="center"/>
            <w:hideMark/>
          </w:tcPr>
          <w:p w14:paraId="58B13754" w14:textId="1CDB58AA" w:rsidR="0010783B" w:rsidRPr="005A5F31" w:rsidRDefault="0010783B" w:rsidP="0010783B">
            <w:pPr>
              <w:jc w:val="center"/>
              <w:rPr>
                <w:iCs/>
                <w:sz w:val="22"/>
                <w:szCs w:val="22"/>
              </w:rPr>
            </w:pPr>
            <w:r w:rsidRPr="005A5F31">
              <w:rPr>
                <w:iCs/>
                <w:sz w:val="22"/>
                <w:szCs w:val="22"/>
              </w:rPr>
              <w:t>2028 год</w:t>
            </w:r>
          </w:p>
        </w:tc>
        <w:tc>
          <w:tcPr>
            <w:tcW w:w="329" w:type="pct"/>
            <w:tcBorders>
              <w:top w:val="single" w:sz="4" w:space="0" w:color="auto"/>
              <w:left w:val="single" w:sz="4" w:space="0" w:color="auto"/>
              <w:right w:val="single" w:sz="4" w:space="0" w:color="auto"/>
            </w:tcBorders>
            <w:shd w:val="clear" w:color="auto" w:fill="auto"/>
            <w:vAlign w:val="center"/>
          </w:tcPr>
          <w:p w14:paraId="7DB1B578" w14:textId="63D4F4D4" w:rsidR="0010783B" w:rsidRPr="005A5F31" w:rsidRDefault="0010783B" w:rsidP="0010783B">
            <w:pPr>
              <w:jc w:val="center"/>
              <w:rPr>
                <w:sz w:val="22"/>
                <w:szCs w:val="22"/>
              </w:rPr>
            </w:pPr>
            <w:r w:rsidRPr="005A5F31">
              <w:rPr>
                <w:sz w:val="22"/>
                <w:szCs w:val="22"/>
              </w:rPr>
              <w:t>2029-2034 годы</w:t>
            </w:r>
          </w:p>
        </w:tc>
        <w:tc>
          <w:tcPr>
            <w:tcW w:w="335" w:type="pct"/>
            <w:tcBorders>
              <w:top w:val="single" w:sz="4" w:space="0" w:color="auto"/>
              <w:left w:val="single" w:sz="4" w:space="0" w:color="auto"/>
              <w:right w:val="single" w:sz="4" w:space="0" w:color="auto"/>
            </w:tcBorders>
            <w:shd w:val="clear" w:color="auto" w:fill="auto"/>
            <w:vAlign w:val="center"/>
            <w:hideMark/>
          </w:tcPr>
          <w:p w14:paraId="21A4679C" w14:textId="42060805" w:rsidR="0010783B" w:rsidRPr="005A5F31" w:rsidRDefault="0010783B" w:rsidP="0010783B">
            <w:pPr>
              <w:jc w:val="center"/>
              <w:rPr>
                <w:iCs/>
                <w:sz w:val="22"/>
                <w:szCs w:val="22"/>
              </w:rPr>
            </w:pPr>
            <w:r w:rsidRPr="005A5F31">
              <w:rPr>
                <w:sz w:val="22"/>
                <w:szCs w:val="22"/>
              </w:rPr>
              <w:t xml:space="preserve">2035 – 2040 </w:t>
            </w:r>
            <w:r w:rsidRPr="005A5F31">
              <w:rPr>
                <w:iCs/>
                <w:sz w:val="22"/>
                <w:szCs w:val="22"/>
              </w:rPr>
              <w:t>годы</w:t>
            </w:r>
          </w:p>
        </w:tc>
      </w:tr>
      <w:tr w:rsidR="009E4337" w:rsidRPr="005A5F31" w14:paraId="2096F1D4" w14:textId="77777777" w:rsidTr="00104082">
        <w:trPr>
          <w:cantSplit/>
        </w:trPr>
        <w:tc>
          <w:tcPr>
            <w:tcW w:w="173" w:type="pct"/>
            <w:shd w:val="clear" w:color="auto" w:fill="auto"/>
            <w:vAlign w:val="center"/>
          </w:tcPr>
          <w:p w14:paraId="0D5BC23E" w14:textId="61384F36" w:rsidR="0010783B" w:rsidRPr="005A5F31" w:rsidRDefault="0010783B" w:rsidP="0010783B">
            <w:pPr>
              <w:rPr>
                <w:sz w:val="22"/>
                <w:szCs w:val="22"/>
              </w:rPr>
            </w:pPr>
            <w:r w:rsidRPr="005A5F31">
              <w:rPr>
                <w:sz w:val="22"/>
                <w:szCs w:val="22"/>
              </w:rPr>
              <w:t>1</w:t>
            </w:r>
          </w:p>
        </w:tc>
        <w:tc>
          <w:tcPr>
            <w:tcW w:w="1891" w:type="pct"/>
            <w:shd w:val="clear" w:color="auto" w:fill="auto"/>
            <w:vAlign w:val="center"/>
          </w:tcPr>
          <w:p w14:paraId="143780B2" w14:textId="0615C3FD" w:rsidR="0010783B" w:rsidRPr="005A5F31" w:rsidRDefault="005A5F31" w:rsidP="0010783B">
            <w:pPr>
              <w:rPr>
                <w:sz w:val="22"/>
                <w:szCs w:val="22"/>
              </w:rPr>
            </w:pPr>
            <w:r w:rsidRPr="005A5F31">
              <w:rPr>
                <w:b/>
                <w:bCs/>
                <w:color w:val="000000"/>
                <w:sz w:val="22"/>
                <w:szCs w:val="22"/>
              </w:rPr>
              <w:t>Котельная «Школа» (с. Дунаево)</w:t>
            </w:r>
          </w:p>
        </w:tc>
        <w:tc>
          <w:tcPr>
            <w:tcW w:w="382" w:type="pct"/>
            <w:shd w:val="clear" w:color="auto" w:fill="auto"/>
            <w:vAlign w:val="center"/>
          </w:tcPr>
          <w:p w14:paraId="3050DAAC" w14:textId="77777777" w:rsidR="0010783B" w:rsidRPr="005A5F31" w:rsidRDefault="0010783B" w:rsidP="0010783B">
            <w:pPr>
              <w:rPr>
                <w:sz w:val="22"/>
                <w:szCs w:val="22"/>
              </w:rPr>
            </w:pPr>
          </w:p>
        </w:tc>
        <w:tc>
          <w:tcPr>
            <w:tcW w:w="315" w:type="pct"/>
            <w:shd w:val="clear" w:color="auto" w:fill="auto"/>
            <w:vAlign w:val="center"/>
          </w:tcPr>
          <w:p w14:paraId="28E1C031" w14:textId="77777777" w:rsidR="0010783B" w:rsidRPr="005A5F31" w:rsidRDefault="0010783B" w:rsidP="0010783B">
            <w:pPr>
              <w:jc w:val="center"/>
              <w:rPr>
                <w:sz w:val="22"/>
                <w:szCs w:val="22"/>
              </w:rPr>
            </w:pPr>
          </w:p>
        </w:tc>
        <w:tc>
          <w:tcPr>
            <w:tcW w:w="315" w:type="pct"/>
            <w:shd w:val="clear" w:color="auto" w:fill="auto"/>
            <w:vAlign w:val="center"/>
          </w:tcPr>
          <w:p w14:paraId="7796EB1E" w14:textId="77777777" w:rsidR="0010783B" w:rsidRPr="005A5F31" w:rsidRDefault="0010783B" w:rsidP="0010783B">
            <w:pPr>
              <w:jc w:val="center"/>
              <w:rPr>
                <w:sz w:val="22"/>
                <w:szCs w:val="22"/>
              </w:rPr>
            </w:pPr>
          </w:p>
        </w:tc>
        <w:tc>
          <w:tcPr>
            <w:tcW w:w="315" w:type="pct"/>
            <w:shd w:val="clear" w:color="auto" w:fill="auto"/>
            <w:vAlign w:val="center"/>
          </w:tcPr>
          <w:p w14:paraId="73C6DD80" w14:textId="77777777" w:rsidR="0010783B" w:rsidRPr="005A5F31" w:rsidRDefault="0010783B" w:rsidP="0010783B">
            <w:pPr>
              <w:jc w:val="center"/>
              <w:rPr>
                <w:sz w:val="22"/>
                <w:szCs w:val="22"/>
              </w:rPr>
            </w:pPr>
          </w:p>
        </w:tc>
        <w:tc>
          <w:tcPr>
            <w:tcW w:w="315" w:type="pct"/>
            <w:shd w:val="clear" w:color="auto" w:fill="auto"/>
            <w:vAlign w:val="center"/>
          </w:tcPr>
          <w:p w14:paraId="2F2C5E3A" w14:textId="77777777" w:rsidR="0010783B" w:rsidRPr="005A5F31" w:rsidRDefault="0010783B" w:rsidP="0010783B">
            <w:pPr>
              <w:jc w:val="center"/>
              <w:rPr>
                <w:sz w:val="22"/>
                <w:szCs w:val="22"/>
              </w:rPr>
            </w:pPr>
          </w:p>
        </w:tc>
        <w:tc>
          <w:tcPr>
            <w:tcW w:w="315" w:type="pct"/>
            <w:shd w:val="clear" w:color="auto" w:fill="auto"/>
            <w:vAlign w:val="center"/>
          </w:tcPr>
          <w:p w14:paraId="5427B21B" w14:textId="77777777" w:rsidR="0010783B" w:rsidRPr="005A5F31" w:rsidRDefault="0010783B" w:rsidP="0010783B">
            <w:pPr>
              <w:jc w:val="center"/>
              <w:rPr>
                <w:sz w:val="22"/>
                <w:szCs w:val="22"/>
              </w:rPr>
            </w:pPr>
          </w:p>
        </w:tc>
        <w:tc>
          <w:tcPr>
            <w:tcW w:w="315" w:type="pct"/>
            <w:shd w:val="clear" w:color="auto" w:fill="auto"/>
            <w:vAlign w:val="center"/>
          </w:tcPr>
          <w:p w14:paraId="11E8AA40" w14:textId="77777777" w:rsidR="0010783B" w:rsidRPr="005A5F31" w:rsidRDefault="0010783B" w:rsidP="0010783B">
            <w:pPr>
              <w:jc w:val="center"/>
              <w:rPr>
                <w:sz w:val="22"/>
                <w:szCs w:val="22"/>
              </w:rPr>
            </w:pPr>
          </w:p>
        </w:tc>
        <w:tc>
          <w:tcPr>
            <w:tcW w:w="329" w:type="pct"/>
            <w:vAlign w:val="center"/>
          </w:tcPr>
          <w:p w14:paraId="7CF92E4D" w14:textId="77777777" w:rsidR="0010783B" w:rsidRPr="005A5F31" w:rsidRDefault="0010783B" w:rsidP="0010783B">
            <w:pPr>
              <w:jc w:val="center"/>
              <w:rPr>
                <w:sz w:val="22"/>
                <w:szCs w:val="22"/>
              </w:rPr>
            </w:pPr>
          </w:p>
        </w:tc>
        <w:tc>
          <w:tcPr>
            <w:tcW w:w="335" w:type="pct"/>
            <w:shd w:val="clear" w:color="auto" w:fill="auto"/>
            <w:vAlign w:val="center"/>
          </w:tcPr>
          <w:p w14:paraId="25D81711" w14:textId="029F5AA2" w:rsidR="0010783B" w:rsidRPr="005A5F31" w:rsidRDefault="0010783B" w:rsidP="0010783B">
            <w:pPr>
              <w:jc w:val="center"/>
              <w:rPr>
                <w:sz w:val="22"/>
                <w:szCs w:val="22"/>
              </w:rPr>
            </w:pPr>
          </w:p>
        </w:tc>
      </w:tr>
      <w:tr w:rsidR="005A5F31" w:rsidRPr="005A5F31" w14:paraId="0BD5B82E" w14:textId="77777777" w:rsidTr="00104082">
        <w:trPr>
          <w:cantSplit/>
        </w:trPr>
        <w:tc>
          <w:tcPr>
            <w:tcW w:w="173" w:type="pct"/>
            <w:shd w:val="clear" w:color="auto" w:fill="auto"/>
            <w:vAlign w:val="center"/>
            <w:hideMark/>
          </w:tcPr>
          <w:p w14:paraId="59C8074A" w14:textId="6B38F26D" w:rsidR="005A5F31" w:rsidRPr="005A5F31" w:rsidRDefault="005A5F31" w:rsidP="005A5F31">
            <w:pPr>
              <w:rPr>
                <w:sz w:val="22"/>
                <w:szCs w:val="22"/>
              </w:rPr>
            </w:pPr>
            <w:r w:rsidRPr="005A5F31">
              <w:rPr>
                <w:sz w:val="22"/>
                <w:szCs w:val="22"/>
              </w:rPr>
              <w:t>1.1</w:t>
            </w:r>
          </w:p>
        </w:tc>
        <w:tc>
          <w:tcPr>
            <w:tcW w:w="1891" w:type="pct"/>
            <w:shd w:val="clear" w:color="auto" w:fill="auto"/>
            <w:vAlign w:val="center"/>
            <w:hideMark/>
          </w:tcPr>
          <w:p w14:paraId="69CC8157" w14:textId="19F694B3" w:rsidR="005A5F31" w:rsidRPr="005A5F31" w:rsidRDefault="005A5F31" w:rsidP="005A5F31">
            <w:pPr>
              <w:rPr>
                <w:sz w:val="22"/>
                <w:szCs w:val="22"/>
              </w:rPr>
            </w:pPr>
            <w:r w:rsidRPr="005A5F31">
              <w:rPr>
                <w:sz w:val="22"/>
                <w:szCs w:val="22"/>
              </w:rPr>
              <w:t>присоединенная нагрузка</w:t>
            </w:r>
          </w:p>
        </w:tc>
        <w:tc>
          <w:tcPr>
            <w:tcW w:w="382" w:type="pct"/>
            <w:shd w:val="clear" w:color="auto" w:fill="auto"/>
            <w:vAlign w:val="center"/>
            <w:hideMark/>
          </w:tcPr>
          <w:p w14:paraId="658AD02D" w14:textId="3445FA1C" w:rsidR="005A5F31" w:rsidRPr="005A5F31" w:rsidRDefault="005A5F31" w:rsidP="005A5F31">
            <w:pPr>
              <w:rPr>
                <w:sz w:val="22"/>
                <w:szCs w:val="22"/>
              </w:rPr>
            </w:pPr>
            <w:r w:rsidRPr="005A5F31">
              <w:rPr>
                <w:sz w:val="22"/>
                <w:szCs w:val="22"/>
              </w:rPr>
              <w:t xml:space="preserve">Гкал/ч </w:t>
            </w:r>
          </w:p>
        </w:tc>
        <w:tc>
          <w:tcPr>
            <w:tcW w:w="315" w:type="pct"/>
            <w:tcBorders>
              <w:top w:val="nil"/>
              <w:left w:val="nil"/>
              <w:bottom w:val="single" w:sz="8" w:space="0" w:color="auto"/>
              <w:right w:val="single" w:sz="8" w:space="0" w:color="auto"/>
            </w:tcBorders>
            <w:shd w:val="clear" w:color="auto" w:fill="auto"/>
            <w:vAlign w:val="center"/>
          </w:tcPr>
          <w:p w14:paraId="19614BEE" w14:textId="314E1F3D" w:rsidR="005A5F31" w:rsidRPr="005A5F31" w:rsidRDefault="005A5F31" w:rsidP="005A5F31">
            <w:pPr>
              <w:jc w:val="center"/>
              <w:rPr>
                <w:sz w:val="22"/>
                <w:szCs w:val="22"/>
              </w:rPr>
            </w:pPr>
            <w:r w:rsidRPr="005A5F31">
              <w:rPr>
                <w:color w:val="000000"/>
                <w:sz w:val="22"/>
                <w:szCs w:val="22"/>
              </w:rPr>
              <w:t>0,383</w:t>
            </w:r>
          </w:p>
        </w:tc>
        <w:tc>
          <w:tcPr>
            <w:tcW w:w="315" w:type="pct"/>
            <w:tcBorders>
              <w:top w:val="nil"/>
              <w:left w:val="nil"/>
              <w:bottom w:val="single" w:sz="8" w:space="0" w:color="auto"/>
              <w:right w:val="single" w:sz="8" w:space="0" w:color="auto"/>
            </w:tcBorders>
            <w:shd w:val="clear" w:color="auto" w:fill="auto"/>
            <w:vAlign w:val="center"/>
          </w:tcPr>
          <w:p w14:paraId="44AAAD6C" w14:textId="377C2B41" w:rsidR="005A5F31" w:rsidRPr="005A5F31" w:rsidRDefault="005A5F31" w:rsidP="005A5F31">
            <w:pPr>
              <w:jc w:val="center"/>
              <w:rPr>
                <w:sz w:val="22"/>
                <w:szCs w:val="22"/>
              </w:rPr>
            </w:pPr>
            <w:r w:rsidRPr="005A5F31">
              <w:rPr>
                <w:color w:val="000000"/>
                <w:sz w:val="22"/>
                <w:szCs w:val="22"/>
              </w:rPr>
              <w:t>0,383</w:t>
            </w:r>
          </w:p>
        </w:tc>
        <w:tc>
          <w:tcPr>
            <w:tcW w:w="315" w:type="pct"/>
            <w:tcBorders>
              <w:top w:val="nil"/>
              <w:left w:val="nil"/>
              <w:bottom w:val="single" w:sz="8" w:space="0" w:color="auto"/>
              <w:right w:val="single" w:sz="8" w:space="0" w:color="auto"/>
            </w:tcBorders>
            <w:shd w:val="clear" w:color="auto" w:fill="auto"/>
            <w:vAlign w:val="center"/>
          </w:tcPr>
          <w:p w14:paraId="62CBD868" w14:textId="1C6A43CB" w:rsidR="005A5F31" w:rsidRPr="005A5F31" w:rsidRDefault="005A5F31" w:rsidP="005A5F31">
            <w:pPr>
              <w:jc w:val="center"/>
              <w:rPr>
                <w:sz w:val="22"/>
                <w:szCs w:val="22"/>
              </w:rPr>
            </w:pPr>
            <w:r w:rsidRPr="005A5F31">
              <w:rPr>
                <w:color w:val="000000"/>
                <w:sz w:val="22"/>
                <w:szCs w:val="22"/>
              </w:rPr>
              <w:t>0,383</w:t>
            </w:r>
          </w:p>
        </w:tc>
        <w:tc>
          <w:tcPr>
            <w:tcW w:w="315" w:type="pct"/>
            <w:tcBorders>
              <w:top w:val="nil"/>
              <w:left w:val="nil"/>
              <w:bottom w:val="single" w:sz="8" w:space="0" w:color="auto"/>
              <w:right w:val="single" w:sz="8" w:space="0" w:color="auto"/>
            </w:tcBorders>
            <w:shd w:val="clear" w:color="auto" w:fill="auto"/>
            <w:vAlign w:val="center"/>
          </w:tcPr>
          <w:p w14:paraId="4139F542" w14:textId="1FC95FAF" w:rsidR="005A5F31" w:rsidRPr="005A5F31" w:rsidRDefault="005A5F31" w:rsidP="005A5F31">
            <w:pPr>
              <w:jc w:val="center"/>
              <w:rPr>
                <w:sz w:val="22"/>
                <w:szCs w:val="22"/>
              </w:rPr>
            </w:pPr>
            <w:r w:rsidRPr="005A5F31">
              <w:rPr>
                <w:color w:val="000000"/>
                <w:sz w:val="22"/>
                <w:szCs w:val="22"/>
              </w:rPr>
              <w:t>0,383</w:t>
            </w:r>
          </w:p>
        </w:tc>
        <w:tc>
          <w:tcPr>
            <w:tcW w:w="315" w:type="pct"/>
            <w:tcBorders>
              <w:top w:val="nil"/>
              <w:left w:val="nil"/>
              <w:bottom w:val="single" w:sz="8" w:space="0" w:color="auto"/>
              <w:right w:val="single" w:sz="8" w:space="0" w:color="auto"/>
            </w:tcBorders>
            <w:shd w:val="clear" w:color="auto" w:fill="auto"/>
            <w:vAlign w:val="center"/>
          </w:tcPr>
          <w:p w14:paraId="6782B8E5" w14:textId="42E13A66" w:rsidR="005A5F31" w:rsidRPr="005A5F31" w:rsidRDefault="005A5F31" w:rsidP="005A5F31">
            <w:pPr>
              <w:jc w:val="center"/>
              <w:rPr>
                <w:sz w:val="22"/>
                <w:szCs w:val="22"/>
              </w:rPr>
            </w:pPr>
            <w:r w:rsidRPr="005A5F31">
              <w:rPr>
                <w:color w:val="000000"/>
                <w:sz w:val="22"/>
                <w:szCs w:val="22"/>
              </w:rPr>
              <w:t>0,383</w:t>
            </w:r>
          </w:p>
        </w:tc>
        <w:tc>
          <w:tcPr>
            <w:tcW w:w="315" w:type="pct"/>
            <w:tcBorders>
              <w:top w:val="nil"/>
              <w:left w:val="nil"/>
              <w:bottom w:val="single" w:sz="8" w:space="0" w:color="auto"/>
              <w:right w:val="single" w:sz="8" w:space="0" w:color="auto"/>
            </w:tcBorders>
            <w:shd w:val="clear" w:color="auto" w:fill="auto"/>
            <w:vAlign w:val="center"/>
          </w:tcPr>
          <w:p w14:paraId="1CFC13D1" w14:textId="34638C9C" w:rsidR="005A5F31" w:rsidRPr="005A5F31" w:rsidRDefault="005A5F31" w:rsidP="005A5F31">
            <w:pPr>
              <w:jc w:val="center"/>
              <w:rPr>
                <w:sz w:val="22"/>
                <w:szCs w:val="22"/>
              </w:rPr>
            </w:pPr>
            <w:r w:rsidRPr="005A5F31">
              <w:rPr>
                <w:color w:val="000000"/>
                <w:sz w:val="22"/>
                <w:szCs w:val="22"/>
              </w:rPr>
              <w:t>0,383</w:t>
            </w:r>
          </w:p>
        </w:tc>
        <w:tc>
          <w:tcPr>
            <w:tcW w:w="329" w:type="pct"/>
            <w:tcBorders>
              <w:top w:val="nil"/>
              <w:left w:val="nil"/>
              <w:bottom w:val="single" w:sz="8" w:space="0" w:color="auto"/>
              <w:right w:val="single" w:sz="8" w:space="0" w:color="auto"/>
            </w:tcBorders>
            <w:shd w:val="clear" w:color="auto" w:fill="auto"/>
            <w:vAlign w:val="center"/>
          </w:tcPr>
          <w:p w14:paraId="7F65780E" w14:textId="6D75C53B" w:rsidR="005A5F31" w:rsidRPr="005A5F31" w:rsidRDefault="005A5F31" w:rsidP="005A5F31">
            <w:pPr>
              <w:jc w:val="center"/>
              <w:rPr>
                <w:sz w:val="22"/>
                <w:szCs w:val="22"/>
              </w:rPr>
            </w:pPr>
            <w:r w:rsidRPr="005A5F31">
              <w:rPr>
                <w:color w:val="000000"/>
                <w:sz w:val="22"/>
                <w:szCs w:val="22"/>
              </w:rPr>
              <w:t>0,383</w:t>
            </w:r>
          </w:p>
        </w:tc>
        <w:tc>
          <w:tcPr>
            <w:tcW w:w="335" w:type="pct"/>
            <w:tcBorders>
              <w:top w:val="nil"/>
              <w:left w:val="nil"/>
              <w:bottom w:val="single" w:sz="8" w:space="0" w:color="auto"/>
              <w:right w:val="single" w:sz="8" w:space="0" w:color="auto"/>
            </w:tcBorders>
            <w:shd w:val="clear" w:color="auto" w:fill="auto"/>
            <w:vAlign w:val="center"/>
          </w:tcPr>
          <w:p w14:paraId="0D90FE9D" w14:textId="0EE4272B" w:rsidR="005A5F31" w:rsidRPr="005A5F31" w:rsidRDefault="005A5F31" w:rsidP="005A5F31">
            <w:pPr>
              <w:jc w:val="center"/>
              <w:rPr>
                <w:sz w:val="22"/>
                <w:szCs w:val="22"/>
              </w:rPr>
            </w:pPr>
            <w:r w:rsidRPr="005A5F31">
              <w:rPr>
                <w:color w:val="000000"/>
                <w:sz w:val="22"/>
                <w:szCs w:val="22"/>
              </w:rPr>
              <w:t>0,383</w:t>
            </w:r>
          </w:p>
        </w:tc>
      </w:tr>
      <w:tr w:rsidR="005A5F31" w:rsidRPr="005A5F31" w14:paraId="077BCA05" w14:textId="77777777" w:rsidTr="00104082">
        <w:trPr>
          <w:cantSplit/>
        </w:trPr>
        <w:tc>
          <w:tcPr>
            <w:tcW w:w="173" w:type="pct"/>
            <w:shd w:val="clear" w:color="auto" w:fill="auto"/>
            <w:vAlign w:val="center"/>
            <w:hideMark/>
          </w:tcPr>
          <w:p w14:paraId="210772E3" w14:textId="142297A4" w:rsidR="005A5F31" w:rsidRPr="005A5F31" w:rsidRDefault="005A5F31" w:rsidP="005A5F31">
            <w:pPr>
              <w:rPr>
                <w:sz w:val="22"/>
                <w:szCs w:val="22"/>
              </w:rPr>
            </w:pPr>
            <w:r w:rsidRPr="005A5F31">
              <w:rPr>
                <w:sz w:val="22"/>
                <w:szCs w:val="22"/>
              </w:rPr>
              <w:t>1.2</w:t>
            </w:r>
          </w:p>
        </w:tc>
        <w:tc>
          <w:tcPr>
            <w:tcW w:w="1891" w:type="pct"/>
            <w:shd w:val="clear" w:color="auto" w:fill="auto"/>
            <w:vAlign w:val="center"/>
            <w:hideMark/>
          </w:tcPr>
          <w:p w14:paraId="35CF2E74" w14:textId="0AAF5788" w:rsidR="005A5F31" w:rsidRPr="005A5F31" w:rsidRDefault="005A5F31" w:rsidP="005A5F31">
            <w:pPr>
              <w:rPr>
                <w:sz w:val="22"/>
                <w:szCs w:val="22"/>
              </w:rPr>
            </w:pPr>
            <w:r w:rsidRPr="005A5F31">
              <w:rPr>
                <w:sz w:val="22"/>
                <w:szCs w:val="22"/>
              </w:rPr>
              <w:t>объем системы теплоснабжения (п. 6.16 в СП 124.13330.2012)</w:t>
            </w:r>
          </w:p>
        </w:tc>
        <w:tc>
          <w:tcPr>
            <w:tcW w:w="382" w:type="pct"/>
            <w:shd w:val="clear" w:color="auto" w:fill="auto"/>
            <w:vAlign w:val="center"/>
            <w:hideMark/>
          </w:tcPr>
          <w:p w14:paraId="6835F6A0" w14:textId="1E4AEBB3" w:rsidR="005A5F31" w:rsidRPr="005A5F31" w:rsidRDefault="005A5F31" w:rsidP="005A5F31">
            <w:pPr>
              <w:rPr>
                <w:sz w:val="22"/>
                <w:szCs w:val="22"/>
              </w:rPr>
            </w:pPr>
            <w:r w:rsidRPr="005A5F31">
              <w:rPr>
                <w:sz w:val="22"/>
                <w:szCs w:val="22"/>
              </w:rPr>
              <w:t>м. куб.</w:t>
            </w:r>
          </w:p>
        </w:tc>
        <w:tc>
          <w:tcPr>
            <w:tcW w:w="315" w:type="pct"/>
            <w:tcBorders>
              <w:top w:val="nil"/>
              <w:left w:val="nil"/>
              <w:bottom w:val="single" w:sz="8" w:space="0" w:color="auto"/>
              <w:right w:val="single" w:sz="8" w:space="0" w:color="auto"/>
            </w:tcBorders>
            <w:shd w:val="clear" w:color="auto" w:fill="auto"/>
            <w:vAlign w:val="center"/>
          </w:tcPr>
          <w:p w14:paraId="794333D6" w14:textId="0614225E" w:rsidR="005A5F31" w:rsidRPr="005A5F31" w:rsidRDefault="005A5F31" w:rsidP="005A5F31">
            <w:pPr>
              <w:jc w:val="center"/>
              <w:rPr>
                <w:sz w:val="22"/>
                <w:szCs w:val="22"/>
              </w:rPr>
            </w:pPr>
            <w:r w:rsidRPr="005A5F31">
              <w:rPr>
                <w:color w:val="000000"/>
                <w:sz w:val="22"/>
                <w:szCs w:val="22"/>
              </w:rPr>
              <w:t>31,174</w:t>
            </w:r>
          </w:p>
        </w:tc>
        <w:tc>
          <w:tcPr>
            <w:tcW w:w="315" w:type="pct"/>
            <w:tcBorders>
              <w:top w:val="nil"/>
              <w:left w:val="nil"/>
              <w:bottom w:val="single" w:sz="8" w:space="0" w:color="auto"/>
              <w:right w:val="single" w:sz="8" w:space="0" w:color="auto"/>
            </w:tcBorders>
            <w:shd w:val="clear" w:color="auto" w:fill="auto"/>
            <w:vAlign w:val="center"/>
          </w:tcPr>
          <w:p w14:paraId="22287F2C" w14:textId="6D25F3BC" w:rsidR="005A5F31" w:rsidRPr="005A5F31" w:rsidRDefault="005A5F31" w:rsidP="005A5F31">
            <w:pPr>
              <w:jc w:val="center"/>
              <w:rPr>
                <w:sz w:val="22"/>
                <w:szCs w:val="22"/>
              </w:rPr>
            </w:pPr>
            <w:r w:rsidRPr="005A5F31">
              <w:rPr>
                <w:color w:val="000000"/>
                <w:sz w:val="22"/>
                <w:szCs w:val="22"/>
              </w:rPr>
              <w:t>31,174</w:t>
            </w:r>
          </w:p>
        </w:tc>
        <w:tc>
          <w:tcPr>
            <w:tcW w:w="315" w:type="pct"/>
            <w:tcBorders>
              <w:top w:val="nil"/>
              <w:left w:val="nil"/>
              <w:bottom w:val="single" w:sz="8" w:space="0" w:color="auto"/>
              <w:right w:val="single" w:sz="8" w:space="0" w:color="auto"/>
            </w:tcBorders>
            <w:shd w:val="clear" w:color="auto" w:fill="auto"/>
            <w:vAlign w:val="center"/>
          </w:tcPr>
          <w:p w14:paraId="06A37A27" w14:textId="1A28E351" w:rsidR="005A5F31" w:rsidRPr="005A5F31" w:rsidRDefault="005A5F31" w:rsidP="005A5F31">
            <w:pPr>
              <w:jc w:val="center"/>
              <w:rPr>
                <w:sz w:val="22"/>
                <w:szCs w:val="22"/>
              </w:rPr>
            </w:pPr>
            <w:r w:rsidRPr="005A5F31">
              <w:rPr>
                <w:color w:val="000000"/>
                <w:sz w:val="22"/>
                <w:szCs w:val="22"/>
              </w:rPr>
              <w:t>31,174</w:t>
            </w:r>
          </w:p>
        </w:tc>
        <w:tc>
          <w:tcPr>
            <w:tcW w:w="315" w:type="pct"/>
            <w:tcBorders>
              <w:top w:val="nil"/>
              <w:left w:val="nil"/>
              <w:bottom w:val="single" w:sz="8" w:space="0" w:color="auto"/>
              <w:right w:val="single" w:sz="8" w:space="0" w:color="auto"/>
            </w:tcBorders>
            <w:shd w:val="clear" w:color="auto" w:fill="auto"/>
            <w:vAlign w:val="center"/>
          </w:tcPr>
          <w:p w14:paraId="4891E25D" w14:textId="39CA072B" w:rsidR="005A5F31" w:rsidRPr="005A5F31" w:rsidRDefault="005A5F31" w:rsidP="005A5F31">
            <w:pPr>
              <w:jc w:val="center"/>
              <w:rPr>
                <w:sz w:val="22"/>
                <w:szCs w:val="22"/>
              </w:rPr>
            </w:pPr>
            <w:r w:rsidRPr="005A5F31">
              <w:rPr>
                <w:color w:val="000000"/>
                <w:sz w:val="22"/>
                <w:szCs w:val="22"/>
              </w:rPr>
              <w:t>31,174</w:t>
            </w:r>
          </w:p>
        </w:tc>
        <w:tc>
          <w:tcPr>
            <w:tcW w:w="315" w:type="pct"/>
            <w:tcBorders>
              <w:top w:val="nil"/>
              <w:left w:val="nil"/>
              <w:bottom w:val="single" w:sz="8" w:space="0" w:color="auto"/>
              <w:right w:val="single" w:sz="8" w:space="0" w:color="auto"/>
            </w:tcBorders>
            <w:shd w:val="clear" w:color="auto" w:fill="auto"/>
            <w:vAlign w:val="center"/>
          </w:tcPr>
          <w:p w14:paraId="1FA5EC78" w14:textId="0CF0AB59" w:rsidR="005A5F31" w:rsidRPr="005A5F31" w:rsidRDefault="005A5F31" w:rsidP="005A5F31">
            <w:pPr>
              <w:jc w:val="center"/>
              <w:rPr>
                <w:sz w:val="22"/>
                <w:szCs w:val="22"/>
              </w:rPr>
            </w:pPr>
            <w:r w:rsidRPr="005A5F31">
              <w:rPr>
                <w:color w:val="000000"/>
                <w:sz w:val="22"/>
                <w:szCs w:val="22"/>
              </w:rPr>
              <w:t>31,174</w:t>
            </w:r>
          </w:p>
        </w:tc>
        <w:tc>
          <w:tcPr>
            <w:tcW w:w="315" w:type="pct"/>
            <w:tcBorders>
              <w:top w:val="nil"/>
              <w:left w:val="nil"/>
              <w:bottom w:val="single" w:sz="8" w:space="0" w:color="auto"/>
              <w:right w:val="single" w:sz="8" w:space="0" w:color="auto"/>
            </w:tcBorders>
            <w:shd w:val="clear" w:color="auto" w:fill="auto"/>
            <w:vAlign w:val="center"/>
          </w:tcPr>
          <w:p w14:paraId="3B6D7389" w14:textId="3B0197D5" w:rsidR="005A5F31" w:rsidRPr="005A5F31" w:rsidRDefault="005A5F31" w:rsidP="005A5F31">
            <w:pPr>
              <w:jc w:val="center"/>
              <w:rPr>
                <w:sz w:val="22"/>
                <w:szCs w:val="22"/>
              </w:rPr>
            </w:pPr>
            <w:r w:rsidRPr="005A5F31">
              <w:rPr>
                <w:color w:val="000000"/>
                <w:sz w:val="22"/>
                <w:szCs w:val="22"/>
              </w:rPr>
              <w:t>31,174</w:t>
            </w:r>
          </w:p>
        </w:tc>
        <w:tc>
          <w:tcPr>
            <w:tcW w:w="329" w:type="pct"/>
            <w:tcBorders>
              <w:top w:val="nil"/>
              <w:left w:val="nil"/>
              <w:bottom w:val="single" w:sz="8" w:space="0" w:color="auto"/>
              <w:right w:val="single" w:sz="8" w:space="0" w:color="auto"/>
            </w:tcBorders>
            <w:shd w:val="clear" w:color="auto" w:fill="auto"/>
            <w:vAlign w:val="center"/>
          </w:tcPr>
          <w:p w14:paraId="25033BD7" w14:textId="47B64882" w:rsidR="005A5F31" w:rsidRPr="005A5F31" w:rsidRDefault="005A5F31" w:rsidP="005A5F31">
            <w:pPr>
              <w:jc w:val="center"/>
              <w:rPr>
                <w:sz w:val="22"/>
                <w:szCs w:val="22"/>
              </w:rPr>
            </w:pPr>
            <w:r w:rsidRPr="005A5F31">
              <w:rPr>
                <w:color w:val="000000"/>
                <w:sz w:val="22"/>
                <w:szCs w:val="22"/>
              </w:rPr>
              <w:t>31,174</w:t>
            </w:r>
          </w:p>
        </w:tc>
        <w:tc>
          <w:tcPr>
            <w:tcW w:w="335" w:type="pct"/>
            <w:tcBorders>
              <w:top w:val="nil"/>
              <w:left w:val="nil"/>
              <w:bottom w:val="single" w:sz="8" w:space="0" w:color="auto"/>
              <w:right w:val="single" w:sz="8" w:space="0" w:color="auto"/>
            </w:tcBorders>
            <w:shd w:val="clear" w:color="auto" w:fill="auto"/>
            <w:vAlign w:val="center"/>
          </w:tcPr>
          <w:p w14:paraId="70F63498" w14:textId="5DB54FB2" w:rsidR="005A5F31" w:rsidRPr="005A5F31" w:rsidRDefault="005A5F31" w:rsidP="005A5F31">
            <w:pPr>
              <w:jc w:val="center"/>
              <w:rPr>
                <w:sz w:val="22"/>
                <w:szCs w:val="22"/>
              </w:rPr>
            </w:pPr>
            <w:r w:rsidRPr="005A5F31">
              <w:rPr>
                <w:color w:val="000000"/>
                <w:sz w:val="22"/>
                <w:szCs w:val="22"/>
              </w:rPr>
              <w:t>31,174</w:t>
            </w:r>
          </w:p>
        </w:tc>
      </w:tr>
      <w:tr w:rsidR="005A5F31" w:rsidRPr="005A5F31" w14:paraId="14AC09FB" w14:textId="77777777" w:rsidTr="00104082">
        <w:trPr>
          <w:cantSplit/>
        </w:trPr>
        <w:tc>
          <w:tcPr>
            <w:tcW w:w="173" w:type="pct"/>
            <w:shd w:val="clear" w:color="auto" w:fill="auto"/>
            <w:vAlign w:val="center"/>
            <w:hideMark/>
          </w:tcPr>
          <w:p w14:paraId="3301C6D5" w14:textId="041A60FF" w:rsidR="005A5F31" w:rsidRPr="005A5F31" w:rsidRDefault="005A5F31" w:rsidP="005A5F31">
            <w:pPr>
              <w:rPr>
                <w:sz w:val="22"/>
                <w:szCs w:val="22"/>
              </w:rPr>
            </w:pPr>
            <w:r w:rsidRPr="005A5F31">
              <w:rPr>
                <w:sz w:val="22"/>
                <w:szCs w:val="22"/>
              </w:rPr>
              <w:t>1.3</w:t>
            </w:r>
          </w:p>
        </w:tc>
        <w:tc>
          <w:tcPr>
            <w:tcW w:w="1891" w:type="pct"/>
            <w:shd w:val="clear" w:color="auto" w:fill="auto"/>
            <w:vAlign w:val="center"/>
            <w:hideMark/>
          </w:tcPr>
          <w:p w14:paraId="6635A8E0" w14:textId="39DF7E18" w:rsidR="005A5F31" w:rsidRPr="005A5F31" w:rsidRDefault="005A5F31" w:rsidP="005A5F31">
            <w:pPr>
              <w:rPr>
                <w:sz w:val="22"/>
                <w:szCs w:val="22"/>
              </w:rPr>
            </w:pPr>
            <w:r w:rsidRPr="005A5F31">
              <w:rPr>
                <w:sz w:val="22"/>
                <w:szCs w:val="22"/>
              </w:rPr>
              <w:t>нормативные утечки (п. 6.16 в СП 124.13330.2012)</w:t>
            </w:r>
          </w:p>
        </w:tc>
        <w:tc>
          <w:tcPr>
            <w:tcW w:w="382" w:type="pct"/>
            <w:shd w:val="clear" w:color="auto" w:fill="auto"/>
            <w:vAlign w:val="center"/>
            <w:hideMark/>
          </w:tcPr>
          <w:p w14:paraId="339C8EDD" w14:textId="527963C7" w:rsidR="005A5F31" w:rsidRPr="005A5F31" w:rsidRDefault="005A5F31" w:rsidP="005A5F31">
            <w:pPr>
              <w:rPr>
                <w:sz w:val="22"/>
                <w:szCs w:val="22"/>
              </w:rPr>
            </w:pPr>
            <w:r w:rsidRPr="005A5F31">
              <w:rPr>
                <w:sz w:val="22"/>
                <w:szCs w:val="22"/>
              </w:rPr>
              <w:t>м. куб./ч</w:t>
            </w:r>
          </w:p>
        </w:tc>
        <w:tc>
          <w:tcPr>
            <w:tcW w:w="315" w:type="pct"/>
            <w:tcBorders>
              <w:top w:val="nil"/>
              <w:left w:val="nil"/>
              <w:bottom w:val="single" w:sz="8" w:space="0" w:color="auto"/>
              <w:right w:val="single" w:sz="8" w:space="0" w:color="auto"/>
            </w:tcBorders>
            <w:shd w:val="clear" w:color="auto" w:fill="auto"/>
            <w:vAlign w:val="center"/>
          </w:tcPr>
          <w:p w14:paraId="182186EF" w14:textId="3A6C093A" w:rsidR="005A5F31" w:rsidRPr="005A5F31" w:rsidRDefault="005A5F31" w:rsidP="005A5F31">
            <w:pPr>
              <w:jc w:val="center"/>
              <w:rPr>
                <w:sz w:val="22"/>
                <w:szCs w:val="22"/>
              </w:rPr>
            </w:pPr>
            <w:r w:rsidRPr="005A5F31">
              <w:rPr>
                <w:color w:val="000000"/>
                <w:sz w:val="22"/>
                <w:szCs w:val="22"/>
              </w:rPr>
              <w:t>0,078</w:t>
            </w:r>
          </w:p>
        </w:tc>
        <w:tc>
          <w:tcPr>
            <w:tcW w:w="315" w:type="pct"/>
            <w:tcBorders>
              <w:top w:val="nil"/>
              <w:left w:val="nil"/>
              <w:bottom w:val="single" w:sz="8" w:space="0" w:color="auto"/>
              <w:right w:val="single" w:sz="8" w:space="0" w:color="auto"/>
            </w:tcBorders>
            <w:shd w:val="clear" w:color="auto" w:fill="auto"/>
            <w:vAlign w:val="center"/>
          </w:tcPr>
          <w:p w14:paraId="59423FB6" w14:textId="7E1F01FE" w:rsidR="005A5F31" w:rsidRPr="005A5F31" w:rsidRDefault="005A5F31" w:rsidP="005A5F31">
            <w:pPr>
              <w:jc w:val="center"/>
              <w:rPr>
                <w:sz w:val="22"/>
                <w:szCs w:val="22"/>
              </w:rPr>
            </w:pPr>
            <w:r w:rsidRPr="005A5F31">
              <w:rPr>
                <w:color w:val="000000"/>
                <w:sz w:val="22"/>
                <w:szCs w:val="22"/>
              </w:rPr>
              <w:t>0,078</w:t>
            </w:r>
          </w:p>
        </w:tc>
        <w:tc>
          <w:tcPr>
            <w:tcW w:w="315" w:type="pct"/>
            <w:tcBorders>
              <w:top w:val="nil"/>
              <w:left w:val="nil"/>
              <w:bottom w:val="single" w:sz="8" w:space="0" w:color="auto"/>
              <w:right w:val="single" w:sz="8" w:space="0" w:color="auto"/>
            </w:tcBorders>
            <w:shd w:val="clear" w:color="auto" w:fill="auto"/>
            <w:vAlign w:val="center"/>
          </w:tcPr>
          <w:p w14:paraId="5D930E7E" w14:textId="39B09809" w:rsidR="005A5F31" w:rsidRPr="005A5F31" w:rsidRDefault="005A5F31" w:rsidP="005A5F31">
            <w:pPr>
              <w:jc w:val="center"/>
              <w:rPr>
                <w:sz w:val="22"/>
                <w:szCs w:val="22"/>
              </w:rPr>
            </w:pPr>
            <w:r w:rsidRPr="005A5F31">
              <w:rPr>
                <w:color w:val="000000"/>
                <w:sz w:val="22"/>
                <w:szCs w:val="22"/>
              </w:rPr>
              <w:t>0,078</w:t>
            </w:r>
          </w:p>
        </w:tc>
        <w:tc>
          <w:tcPr>
            <w:tcW w:w="315" w:type="pct"/>
            <w:tcBorders>
              <w:top w:val="nil"/>
              <w:left w:val="nil"/>
              <w:bottom w:val="single" w:sz="8" w:space="0" w:color="auto"/>
              <w:right w:val="single" w:sz="8" w:space="0" w:color="auto"/>
            </w:tcBorders>
            <w:shd w:val="clear" w:color="auto" w:fill="auto"/>
            <w:vAlign w:val="center"/>
          </w:tcPr>
          <w:p w14:paraId="6D9FEEC2" w14:textId="1FB07714" w:rsidR="005A5F31" w:rsidRPr="005A5F31" w:rsidRDefault="005A5F31" w:rsidP="005A5F31">
            <w:pPr>
              <w:jc w:val="center"/>
              <w:rPr>
                <w:sz w:val="22"/>
                <w:szCs w:val="22"/>
              </w:rPr>
            </w:pPr>
            <w:r w:rsidRPr="005A5F31">
              <w:rPr>
                <w:color w:val="000000"/>
                <w:sz w:val="22"/>
                <w:szCs w:val="22"/>
              </w:rPr>
              <w:t>0,078</w:t>
            </w:r>
          </w:p>
        </w:tc>
        <w:tc>
          <w:tcPr>
            <w:tcW w:w="315" w:type="pct"/>
            <w:tcBorders>
              <w:top w:val="nil"/>
              <w:left w:val="nil"/>
              <w:bottom w:val="single" w:sz="8" w:space="0" w:color="auto"/>
              <w:right w:val="single" w:sz="8" w:space="0" w:color="auto"/>
            </w:tcBorders>
            <w:shd w:val="clear" w:color="auto" w:fill="auto"/>
            <w:vAlign w:val="center"/>
          </w:tcPr>
          <w:p w14:paraId="2B977367" w14:textId="37EAB599" w:rsidR="005A5F31" w:rsidRPr="005A5F31" w:rsidRDefault="005A5F31" w:rsidP="005A5F31">
            <w:pPr>
              <w:jc w:val="center"/>
              <w:rPr>
                <w:sz w:val="22"/>
                <w:szCs w:val="22"/>
              </w:rPr>
            </w:pPr>
            <w:r w:rsidRPr="005A5F31">
              <w:rPr>
                <w:color w:val="000000"/>
                <w:sz w:val="22"/>
                <w:szCs w:val="22"/>
              </w:rPr>
              <w:t>0,078</w:t>
            </w:r>
          </w:p>
        </w:tc>
        <w:tc>
          <w:tcPr>
            <w:tcW w:w="315" w:type="pct"/>
            <w:tcBorders>
              <w:top w:val="nil"/>
              <w:left w:val="nil"/>
              <w:bottom w:val="single" w:sz="8" w:space="0" w:color="auto"/>
              <w:right w:val="single" w:sz="8" w:space="0" w:color="auto"/>
            </w:tcBorders>
            <w:shd w:val="clear" w:color="auto" w:fill="auto"/>
            <w:vAlign w:val="center"/>
          </w:tcPr>
          <w:p w14:paraId="6C32F1AF" w14:textId="022A766B" w:rsidR="005A5F31" w:rsidRPr="005A5F31" w:rsidRDefault="005A5F31" w:rsidP="005A5F31">
            <w:pPr>
              <w:jc w:val="center"/>
              <w:rPr>
                <w:sz w:val="22"/>
                <w:szCs w:val="22"/>
              </w:rPr>
            </w:pPr>
            <w:r w:rsidRPr="005A5F31">
              <w:rPr>
                <w:color w:val="000000"/>
                <w:sz w:val="22"/>
                <w:szCs w:val="22"/>
              </w:rPr>
              <w:t>0,078</w:t>
            </w:r>
          </w:p>
        </w:tc>
        <w:tc>
          <w:tcPr>
            <w:tcW w:w="329" w:type="pct"/>
            <w:tcBorders>
              <w:top w:val="nil"/>
              <w:left w:val="nil"/>
              <w:bottom w:val="single" w:sz="8" w:space="0" w:color="auto"/>
              <w:right w:val="single" w:sz="8" w:space="0" w:color="auto"/>
            </w:tcBorders>
            <w:shd w:val="clear" w:color="auto" w:fill="auto"/>
            <w:vAlign w:val="center"/>
          </w:tcPr>
          <w:p w14:paraId="1E51C214" w14:textId="4CC212B5" w:rsidR="005A5F31" w:rsidRPr="005A5F31" w:rsidRDefault="005A5F31" w:rsidP="005A5F31">
            <w:pPr>
              <w:jc w:val="center"/>
              <w:rPr>
                <w:sz w:val="22"/>
                <w:szCs w:val="22"/>
              </w:rPr>
            </w:pPr>
            <w:r w:rsidRPr="005A5F31">
              <w:rPr>
                <w:color w:val="000000"/>
                <w:sz w:val="22"/>
                <w:szCs w:val="22"/>
              </w:rPr>
              <w:t>0,078</w:t>
            </w:r>
          </w:p>
        </w:tc>
        <w:tc>
          <w:tcPr>
            <w:tcW w:w="335" w:type="pct"/>
            <w:tcBorders>
              <w:top w:val="nil"/>
              <w:left w:val="nil"/>
              <w:bottom w:val="single" w:sz="8" w:space="0" w:color="auto"/>
              <w:right w:val="single" w:sz="8" w:space="0" w:color="auto"/>
            </w:tcBorders>
            <w:shd w:val="clear" w:color="auto" w:fill="auto"/>
            <w:vAlign w:val="center"/>
          </w:tcPr>
          <w:p w14:paraId="796EBA69" w14:textId="61E468E8" w:rsidR="005A5F31" w:rsidRPr="005A5F31" w:rsidRDefault="005A5F31" w:rsidP="005A5F31">
            <w:pPr>
              <w:jc w:val="center"/>
              <w:rPr>
                <w:sz w:val="22"/>
                <w:szCs w:val="22"/>
              </w:rPr>
            </w:pPr>
            <w:r w:rsidRPr="005A5F31">
              <w:rPr>
                <w:color w:val="000000"/>
                <w:sz w:val="22"/>
                <w:szCs w:val="22"/>
              </w:rPr>
              <w:t>0,078</w:t>
            </w:r>
          </w:p>
        </w:tc>
      </w:tr>
      <w:tr w:rsidR="005A5F31" w:rsidRPr="005A5F31" w14:paraId="6B37A336" w14:textId="77777777" w:rsidTr="005A5F31">
        <w:trPr>
          <w:cantSplit/>
        </w:trPr>
        <w:tc>
          <w:tcPr>
            <w:tcW w:w="173" w:type="pct"/>
            <w:shd w:val="clear" w:color="auto" w:fill="auto"/>
            <w:vAlign w:val="center"/>
            <w:hideMark/>
          </w:tcPr>
          <w:p w14:paraId="270797AF" w14:textId="5A18AC47" w:rsidR="005A5F31" w:rsidRPr="005A5F31" w:rsidRDefault="005A5F31" w:rsidP="005A5F31">
            <w:pPr>
              <w:rPr>
                <w:sz w:val="22"/>
                <w:szCs w:val="22"/>
              </w:rPr>
            </w:pPr>
            <w:r w:rsidRPr="005A5F31">
              <w:rPr>
                <w:sz w:val="22"/>
                <w:szCs w:val="22"/>
              </w:rPr>
              <w:t>1.4</w:t>
            </w:r>
          </w:p>
        </w:tc>
        <w:tc>
          <w:tcPr>
            <w:tcW w:w="1891" w:type="pct"/>
            <w:shd w:val="clear" w:color="auto" w:fill="auto"/>
            <w:vAlign w:val="center"/>
            <w:hideMark/>
          </w:tcPr>
          <w:p w14:paraId="6952E293" w14:textId="6637D673" w:rsidR="005A5F31" w:rsidRPr="005A5F31" w:rsidRDefault="005A5F31" w:rsidP="005A5F31">
            <w:pPr>
              <w:rPr>
                <w:sz w:val="22"/>
                <w:szCs w:val="22"/>
              </w:rPr>
            </w:pPr>
            <w:r w:rsidRPr="005A5F31">
              <w:rPr>
                <w:sz w:val="22"/>
                <w:szCs w:val="22"/>
              </w:rPr>
              <w:t>аварийная подпитка «сырой» водой (п. 6.22 в СП 124.13330.2012)</w:t>
            </w:r>
          </w:p>
        </w:tc>
        <w:tc>
          <w:tcPr>
            <w:tcW w:w="382" w:type="pct"/>
            <w:shd w:val="clear" w:color="auto" w:fill="auto"/>
            <w:vAlign w:val="center"/>
            <w:hideMark/>
          </w:tcPr>
          <w:p w14:paraId="2BCAFE9D" w14:textId="565A87EA" w:rsidR="005A5F31" w:rsidRPr="005A5F31" w:rsidRDefault="005A5F31" w:rsidP="005A5F31">
            <w:pPr>
              <w:rPr>
                <w:sz w:val="22"/>
                <w:szCs w:val="22"/>
              </w:rPr>
            </w:pPr>
            <w:r w:rsidRPr="005A5F31">
              <w:rPr>
                <w:sz w:val="22"/>
                <w:szCs w:val="22"/>
              </w:rPr>
              <w:t>м. куб./ч</w:t>
            </w:r>
          </w:p>
        </w:tc>
        <w:tc>
          <w:tcPr>
            <w:tcW w:w="315" w:type="pct"/>
            <w:tcBorders>
              <w:top w:val="nil"/>
              <w:left w:val="nil"/>
              <w:bottom w:val="nil"/>
              <w:right w:val="single" w:sz="8" w:space="0" w:color="auto"/>
            </w:tcBorders>
            <w:shd w:val="clear" w:color="auto" w:fill="auto"/>
            <w:vAlign w:val="center"/>
          </w:tcPr>
          <w:p w14:paraId="2596A561" w14:textId="23037885" w:rsidR="005A5F31" w:rsidRPr="005A5F31" w:rsidRDefault="005A5F31" w:rsidP="005A5F31">
            <w:pPr>
              <w:jc w:val="center"/>
              <w:rPr>
                <w:sz w:val="22"/>
                <w:szCs w:val="22"/>
              </w:rPr>
            </w:pPr>
            <w:r w:rsidRPr="005A5F31">
              <w:rPr>
                <w:color w:val="000000"/>
                <w:sz w:val="22"/>
                <w:szCs w:val="22"/>
              </w:rPr>
              <w:t>0,62</w:t>
            </w:r>
          </w:p>
        </w:tc>
        <w:tc>
          <w:tcPr>
            <w:tcW w:w="315" w:type="pct"/>
            <w:tcBorders>
              <w:top w:val="nil"/>
              <w:left w:val="nil"/>
              <w:bottom w:val="nil"/>
              <w:right w:val="single" w:sz="8" w:space="0" w:color="auto"/>
            </w:tcBorders>
            <w:shd w:val="clear" w:color="auto" w:fill="auto"/>
            <w:vAlign w:val="center"/>
          </w:tcPr>
          <w:p w14:paraId="1F5333A3" w14:textId="671F85AB" w:rsidR="005A5F31" w:rsidRPr="005A5F31" w:rsidRDefault="005A5F31" w:rsidP="005A5F31">
            <w:pPr>
              <w:jc w:val="center"/>
              <w:rPr>
                <w:sz w:val="22"/>
                <w:szCs w:val="22"/>
              </w:rPr>
            </w:pPr>
            <w:r w:rsidRPr="005A5F31">
              <w:rPr>
                <w:color w:val="000000"/>
                <w:sz w:val="22"/>
                <w:szCs w:val="22"/>
              </w:rPr>
              <w:t>0,62</w:t>
            </w:r>
          </w:p>
        </w:tc>
        <w:tc>
          <w:tcPr>
            <w:tcW w:w="315" w:type="pct"/>
            <w:tcBorders>
              <w:top w:val="nil"/>
              <w:left w:val="nil"/>
              <w:bottom w:val="nil"/>
              <w:right w:val="single" w:sz="8" w:space="0" w:color="auto"/>
            </w:tcBorders>
            <w:shd w:val="clear" w:color="auto" w:fill="auto"/>
            <w:vAlign w:val="center"/>
          </w:tcPr>
          <w:p w14:paraId="55F0ACEF" w14:textId="2AC95AB9" w:rsidR="005A5F31" w:rsidRPr="005A5F31" w:rsidRDefault="005A5F31" w:rsidP="005A5F31">
            <w:pPr>
              <w:jc w:val="center"/>
              <w:rPr>
                <w:sz w:val="22"/>
                <w:szCs w:val="22"/>
              </w:rPr>
            </w:pPr>
            <w:r w:rsidRPr="005A5F31">
              <w:rPr>
                <w:color w:val="000000"/>
                <w:sz w:val="22"/>
                <w:szCs w:val="22"/>
              </w:rPr>
              <w:t>0,62</w:t>
            </w:r>
          </w:p>
        </w:tc>
        <w:tc>
          <w:tcPr>
            <w:tcW w:w="315" w:type="pct"/>
            <w:tcBorders>
              <w:top w:val="nil"/>
              <w:left w:val="nil"/>
              <w:bottom w:val="nil"/>
              <w:right w:val="single" w:sz="8" w:space="0" w:color="auto"/>
            </w:tcBorders>
            <w:shd w:val="clear" w:color="auto" w:fill="auto"/>
            <w:vAlign w:val="center"/>
          </w:tcPr>
          <w:p w14:paraId="0D2739EC" w14:textId="6369F791" w:rsidR="005A5F31" w:rsidRPr="005A5F31" w:rsidRDefault="005A5F31" w:rsidP="005A5F31">
            <w:pPr>
              <w:jc w:val="center"/>
              <w:rPr>
                <w:sz w:val="22"/>
                <w:szCs w:val="22"/>
              </w:rPr>
            </w:pPr>
            <w:r w:rsidRPr="005A5F31">
              <w:rPr>
                <w:color w:val="000000"/>
                <w:sz w:val="22"/>
                <w:szCs w:val="22"/>
              </w:rPr>
              <w:t>0,62</w:t>
            </w:r>
          </w:p>
        </w:tc>
        <w:tc>
          <w:tcPr>
            <w:tcW w:w="315" w:type="pct"/>
            <w:tcBorders>
              <w:top w:val="nil"/>
              <w:left w:val="nil"/>
              <w:bottom w:val="nil"/>
              <w:right w:val="single" w:sz="8" w:space="0" w:color="auto"/>
            </w:tcBorders>
            <w:shd w:val="clear" w:color="auto" w:fill="auto"/>
            <w:vAlign w:val="center"/>
          </w:tcPr>
          <w:p w14:paraId="34E5D832" w14:textId="2BA94774" w:rsidR="005A5F31" w:rsidRPr="005A5F31" w:rsidRDefault="005A5F31" w:rsidP="005A5F31">
            <w:pPr>
              <w:jc w:val="center"/>
              <w:rPr>
                <w:sz w:val="22"/>
                <w:szCs w:val="22"/>
              </w:rPr>
            </w:pPr>
            <w:r w:rsidRPr="005A5F31">
              <w:rPr>
                <w:color w:val="000000"/>
                <w:sz w:val="22"/>
                <w:szCs w:val="22"/>
              </w:rPr>
              <w:t>0,62</w:t>
            </w:r>
          </w:p>
        </w:tc>
        <w:tc>
          <w:tcPr>
            <w:tcW w:w="315" w:type="pct"/>
            <w:tcBorders>
              <w:top w:val="nil"/>
              <w:left w:val="nil"/>
              <w:bottom w:val="nil"/>
              <w:right w:val="single" w:sz="8" w:space="0" w:color="auto"/>
            </w:tcBorders>
            <w:shd w:val="clear" w:color="auto" w:fill="auto"/>
            <w:vAlign w:val="center"/>
          </w:tcPr>
          <w:p w14:paraId="70A3B840" w14:textId="2A833108" w:rsidR="005A5F31" w:rsidRPr="005A5F31" w:rsidRDefault="005A5F31" w:rsidP="005A5F31">
            <w:pPr>
              <w:jc w:val="center"/>
              <w:rPr>
                <w:sz w:val="22"/>
                <w:szCs w:val="22"/>
              </w:rPr>
            </w:pPr>
            <w:r w:rsidRPr="005A5F31">
              <w:rPr>
                <w:color w:val="000000"/>
                <w:sz w:val="22"/>
                <w:szCs w:val="22"/>
              </w:rPr>
              <w:t>0,62</w:t>
            </w:r>
          </w:p>
        </w:tc>
        <w:tc>
          <w:tcPr>
            <w:tcW w:w="329" w:type="pct"/>
            <w:tcBorders>
              <w:top w:val="nil"/>
              <w:left w:val="nil"/>
              <w:bottom w:val="nil"/>
              <w:right w:val="single" w:sz="8" w:space="0" w:color="auto"/>
            </w:tcBorders>
            <w:shd w:val="clear" w:color="auto" w:fill="auto"/>
            <w:vAlign w:val="center"/>
          </w:tcPr>
          <w:p w14:paraId="2C5E0A94" w14:textId="4EC496DF" w:rsidR="005A5F31" w:rsidRPr="005A5F31" w:rsidRDefault="005A5F31" w:rsidP="005A5F31">
            <w:pPr>
              <w:jc w:val="center"/>
              <w:rPr>
                <w:sz w:val="22"/>
                <w:szCs w:val="22"/>
              </w:rPr>
            </w:pPr>
            <w:r w:rsidRPr="005A5F31">
              <w:rPr>
                <w:color w:val="000000"/>
                <w:sz w:val="22"/>
                <w:szCs w:val="22"/>
              </w:rPr>
              <w:t>0,62</w:t>
            </w:r>
          </w:p>
        </w:tc>
        <w:tc>
          <w:tcPr>
            <w:tcW w:w="335" w:type="pct"/>
            <w:tcBorders>
              <w:top w:val="nil"/>
              <w:left w:val="nil"/>
              <w:bottom w:val="nil"/>
              <w:right w:val="single" w:sz="8" w:space="0" w:color="auto"/>
            </w:tcBorders>
            <w:shd w:val="clear" w:color="auto" w:fill="auto"/>
            <w:vAlign w:val="center"/>
          </w:tcPr>
          <w:p w14:paraId="53E05108" w14:textId="3DE6F9F9" w:rsidR="005A5F31" w:rsidRPr="005A5F31" w:rsidRDefault="005A5F31" w:rsidP="005A5F31">
            <w:pPr>
              <w:jc w:val="center"/>
              <w:rPr>
                <w:sz w:val="22"/>
                <w:szCs w:val="22"/>
              </w:rPr>
            </w:pPr>
            <w:r w:rsidRPr="005A5F31">
              <w:rPr>
                <w:color w:val="000000"/>
                <w:sz w:val="22"/>
                <w:szCs w:val="22"/>
              </w:rPr>
              <w:t>0,62</w:t>
            </w:r>
          </w:p>
        </w:tc>
      </w:tr>
      <w:tr w:rsidR="005A5F31" w:rsidRPr="005A5F31" w14:paraId="1A99FD69" w14:textId="77777777" w:rsidTr="005A5F31">
        <w:trPr>
          <w:cantSplit/>
        </w:trPr>
        <w:tc>
          <w:tcPr>
            <w:tcW w:w="173" w:type="pct"/>
            <w:shd w:val="clear" w:color="auto" w:fill="auto"/>
            <w:vAlign w:val="center"/>
          </w:tcPr>
          <w:p w14:paraId="51A28710" w14:textId="4B73424E" w:rsidR="005A5F31" w:rsidRPr="005A5F31" w:rsidRDefault="005A5F31" w:rsidP="005A5F31">
            <w:pPr>
              <w:rPr>
                <w:sz w:val="22"/>
                <w:szCs w:val="22"/>
              </w:rPr>
            </w:pPr>
            <w:r w:rsidRPr="005A5F31">
              <w:rPr>
                <w:sz w:val="22"/>
                <w:szCs w:val="22"/>
              </w:rPr>
              <w:t>1.5</w:t>
            </w:r>
          </w:p>
        </w:tc>
        <w:tc>
          <w:tcPr>
            <w:tcW w:w="1891" w:type="pct"/>
            <w:shd w:val="clear" w:color="auto" w:fill="auto"/>
            <w:vAlign w:val="center"/>
          </w:tcPr>
          <w:p w14:paraId="63244942" w14:textId="432772C3" w:rsidR="005A5F31" w:rsidRPr="005A5F31" w:rsidRDefault="005A5F31" w:rsidP="005A5F31">
            <w:pPr>
              <w:rPr>
                <w:sz w:val="22"/>
                <w:szCs w:val="22"/>
              </w:rPr>
            </w:pPr>
            <w:r w:rsidRPr="005A5F31">
              <w:rPr>
                <w:sz w:val="22"/>
                <w:szCs w:val="22"/>
              </w:rPr>
              <w:t>расход теплоносителя (расход сетевой воды) на горячее водоснабжение потребителей с использованием открытой системы теплоснабжения</w:t>
            </w:r>
          </w:p>
        </w:tc>
        <w:tc>
          <w:tcPr>
            <w:tcW w:w="382" w:type="pct"/>
            <w:shd w:val="clear" w:color="auto" w:fill="auto"/>
            <w:vAlign w:val="center"/>
          </w:tcPr>
          <w:p w14:paraId="021B5EC5" w14:textId="1AE58F1C" w:rsidR="005A5F31" w:rsidRPr="005A5F31" w:rsidRDefault="005A5F31" w:rsidP="005A5F31">
            <w:pPr>
              <w:rPr>
                <w:sz w:val="22"/>
                <w:szCs w:val="22"/>
              </w:rPr>
            </w:pPr>
            <w:r w:rsidRPr="005A5F31">
              <w:rPr>
                <w:sz w:val="22"/>
                <w:szCs w:val="22"/>
              </w:rPr>
              <w:t>м. куб./ч</w:t>
            </w:r>
          </w:p>
        </w:tc>
        <w:tc>
          <w:tcPr>
            <w:tcW w:w="315" w:type="pct"/>
            <w:tcBorders>
              <w:top w:val="nil"/>
              <w:left w:val="nil"/>
              <w:bottom w:val="nil"/>
              <w:right w:val="single" w:sz="8" w:space="0" w:color="auto"/>
            </w:tcBorders>
            <w:shd w:val="clear" w:color="auto" w:fill="auto"/>
            <w:vAlign w:val="center"/>
          </w:tcPr>
          <w:p w14:paraId="6F0F4D5B" w14:textId="61108EA9" w:rsidR="005A5F31" w:rsidRPr="005A5F31" w:rsidRDefault="005A5F31" w:rsidP="005A5F31">
            <w:pPr>
              <w:jc w:val="center"/>
              <w:rPr>
                <w:sz w:val="22"/>
                <w:szCs w:val="22"/>
              </w:rPr>
            </w:pPr>
            <w:r w:rsidRPr="005A5F31">
              <w:rPr>
                <w:color w:val="000000"/>
                <w:sz w:val="22"/>
                <w:szCs w:val="22"/>
              </w:rPr>
              <w:t>0,18</w:t>
            </w:r>
          </w:p>
        </w:tc>
        <w:tc>
          <w:tcPr>
            <w:tcW w:w="315" w:type="pct"/>
            <w:tcBorders>
              <w:top w:val="nil"/>
              <w:left w:val="nil"/>
              <w:bottom w:val="nil"/>
              <w:right w:val="single" w:sz="8" w:space="0" w:color="auto"/>
            </w:tcBorders>
            <w:shd w:val="clear" w:color="auto" w:fill="auto"/>
            <w:vAlign w:val="center"/>
          </w:tcPr>
          <w:p w14:paraId="39179931" w14:textId="533DD4FE" w:rsidR="005A5F31" w:rsidRPr="005A5F31" w:rsidRDefault="005A5F31" w:rsidP="005A5F31">
            <w:pPr>
              <w:jc w:val="center"/>
              <w:rPr>
                <w:sz w:val="22"/>
                <w:szCs w:val="22"/>
              </w:rPr>
            </w:pPr>
            <w:r w:rsidRPr="005A5F31">
              <w:rPr>
                <w:color w:val="000000"/>
                <w:sz w:val="22"/>
                <w:szCs w:val="22"/>
              </w:rPr>
              <w:t>0,18</w:t>
            </w:r>
          </w:p>
        </w:tc>
        <w:tc>
          <w:tcPr>
            <w:tcW w:w="315" w:type="pct"/>
            <w:tcBorders>
              <w:top w:val="nil"/>
              <w:left w:val="nil"/>
              <w:bottom w:val="nil"/>
              <w:right w:val="single" w:sz="8" w:space="0" w:color="auto"/>
            </w:tcBorders>
            <w:shd w:val="clear" w:color="auto" w:fill="auto"/>
            <w:vAlign w:val="center"/>
          </w:tcPr>
          <w:p w14:paraId="595CC464" w14:textId="0620E7D3" w:rsidR="005A5F31" w:rsidRPr="005A5F31" w:rsidRDefault="005A5F31" w:rsidP="005A5F31">
            <w:pPr>
              <w:jc w:val="center"/>
              <w:rPr>
                <w:sz w:val="22"/>
                <w:szCs w:val="22"/>
              </w:rPr>
            </w:pPr>
            <w:r w:rsidRPr="005A5F31">
              <w:rPr>
                <w:color w:val="000000"/>
                <w:sz w:val="22"/>
                <w:szCs w:val="22"/>
              </w:rPr>
              <w:t>0,18</w:t>
            </w:r>
          </w:p>
        </w:tc>
        <w:tc>
          <w:tcPr>
            <w:tcW w:w="315" w:type="pct"/>
            <w:tcBorders>
              <w:top w:val="nil"/>
              <w:left w:val="nil"/>
              <w:bottom w:val="nil"/>
              <w:right w:val="single" w:sz="8" w:space="0" w:color="auto"/>
            </w:tcBorders>
            <w:shd w:val="clear" w:color="auto" w:fill="auto"/>
            <w:vAlign w:val="center"/>
          </w:tcPr>
          <w:p w14:paraId="56E71721" w14:textId="376A2B12" w:rsidR="005A5F31" w:rsidRPr="005A5F31" w:rsidRDefault="005A5F31" w:rsidP="005A5F31">
            <w:pPr>
              <w:jc w:val="center"/>
              <w:rPr>
                <w:sz w:val="22"/>
                <w:szCs w:val="22"/>
              </w:rPr>
            </w:pPr>
            <w:r w:rsidRPr="005A5F31">
              <w:rPr>
                <w:color w:val="000000"/>
                <w:sz w:val="22"/>
                <w:szCs w:val="22"/>
              </w:rPr>
              <w:t>0,18</w:t>
            </w:r>
          </w:p>
        </w:tc>
        <w:tc>
          <w:tcPr>
            <w:tcW w:w="315" w:type="pct"/>
            <w:tcBorders>
              <w:top w:val="nil"/>
              <w:left w:val="nil"/>
              <w:bottom w:val="nil"/>
              <w:right w:val="single" w:sz="8" w:space="0" w:color="auto"/>
            </w:tcBorders>
            <w:shd w:val="clear" w:color="auto" w:fill="auto"/>
            <w:vAlign w:val="center"/>
          </w:tcPr>
          <w:p w14:paraId="7A6F2EEB" w14:textId="7F032BD3" w:rsidR="005A5F31" w:rsidRPr="005A5F31" w:rsidRDefault="005A5F31" w:rsidP="005A5F31">
            <w:pPr>
              <w:jc w:val="center"/>
              <w:rPr>
                <w:sz w:val="22"/>
                <w:szCs w:val="22"/>
              </w:rPr>
            </w:pPr>
            <w:r w:rsidRPr="005A5F31">
              <w:rPr>
                <w:color w:val="000000"/>
                <w:sz w:val="22"/>
                <w:szCs w:val="22"/>
              </w:rPr>
              <w:t>0,18</w:t>
            </w:r>
          </w:p>
        </w:tc>
        <w:tc>
          <w:tcPr>
            <w:tcW w:w="315" w:type="pct"/>
            <w:tcBorders>
              <w:top w:val="nil"/>
              <w:left w:val="nil"/>
              <w:bottom w:val="nil"/>
              <w:right w:val="single" w:sz="8" w:space="0" w:color="auto"/>
            </w:tcBorders>
            <w:shd w:val="clear" w:color="auto" w:fill="auto"/>
            <w:vAlign w:val="center"/>
          </w:tcPr>
          <w:p w14:paraId="1667D6B9" w14:textId="37B53923" w:rsidR="005A5F31" w:rsidRPr="005A5F31" w:rsidRDefault="005A5F31" w:rsidP="005A5F31">
            <w:pPr>
              <w:jc w:val="center"/>
              <w:rPr>
                <w:sz w:val="22"/>
                <w:szCs w:val="22"/>
              </w:rPr>
            </w:pPr>
            <w:r w:rsidRPr="005A5F31">
              <w:rPr>
                <w:color w:val="000000"/>
                <w:sz w:val="22"/>
                <w:szCs w:val="22"/>
              </w:rPr>
              <w:t>0,18</w:t>
            </w:r>
          </w:p>
        </w:tc>
        <w:tc>
          <w:tcPr>
            <w:tcW w:w="329" w:type="pct"/>
            <w:tcBorders>
              <w:top w:val="nil"/>
              <w:left w:val="nil"/>
              <w:bottom w:val="nil"/>
              <w:right w:val="single" w:sz="8" w:space="0" w:color="auto"/>
            </w:tcBorders>
            <w:shd w:val="clear" w:color="auto" w:fill="auto"/>
            <w:vAlign w:val="center"/>
          </w:tcPr>
          <w:p w14:paraId="28A539AC" w14:textId="3E5DB461" w:rsidR="005A5F31" w:rsidRPr="005A5F31" w:rsidRDefault="005A5F31" w:rsidP="005A5F31">
            <w:pPr>
              <w:jc w:val="center"/>
              <w:rPr>
                <w:sz w:val="22"/>
                <w:szCs w:val="22"/>
              </w:rPr>
            </w:pPr>
            <w:r w:rsidRPr="005A5F31">
              <w:rPr>
                <w:color w:val="000000"/>
                <w:sz w:val="22"/>
                <w:szCs w:val="22"/>
              </w:rPr>
              <w:t>0,18</w:t>
            </w:r>
          </w:p>
        </w:tc>
        <w:tc>
          <w:tcPr>
            <w:tcW w:w="335" w:type="pct"/>
            <w:tcBorders>
              <w:top w:val="nil"/>
              <w:left w:val="nil"/>
              <w:bottom w:val="nil"/>
              <w:right w:val="single" w:sz="8" w:space="0" w:color="auto"/>
            </w:tcBorders>
            <w:shd w:val="clear" w:color="auto" w:fill="auto"/>
            <w:vAlign w:val="center"/>
          </w:tcPr>
          <w:p w14:paraId="65A23361" w14:textId="2BDDBDB6" w:rsidR="005A5F31" w:rsidRPr="005A5F31" w:rsidRDefault="005A5F31" w:rsidP="005A5F31">
            <w:pPr>
              <w:jc w:val="center"/>
              <w:rPr>
                <w:sz w:val="22"/>
                <w:szCs w:val="22"/>
              </w:rPr>
            </w:pPr>
            <w:r w:rsidRPr="005A5F31">
              <w:rPr>
                <w:color w:val="000000"/>
                <w:sz w:val="22"/>
                <w:szCs w:val="22"/>
              </w:rPr>
              <w:t>0,18</w:t>
            </w:r>
          </w:p>
        </w:tc>
      </w:tr>
      <w:tr w:rsidR="005A5F31" w:rsidRPr="005A5F31" w14:paraId="0810E5CB" w14:textId="77777777" w:rsidTr="00DA65EC">
        <w:trPr>
          <w:cantSplit/>
        </w:trPr>
        <w:tc>
          <w:tcPr>
            <w:tcW w:w="173" w:type="pct"/>
            <w:shd w:val="clear" w:color="auto" w:fill="auto"/>
          </w:tcPr>
          <w:p w14:paraId="466E357E" w14:textId="666C05BB" w:rsidR="005A5F31" w:rsidRPr="005A5F31" w:rsidRDefault="005A5F31" w:rsidP="005A5F31">
            <w:pPr>
              <w:rPr>
                <w:sz w:val="22"/>
                <w:szCs w:val="22"/>
              </w:rPr>
            </w:pPr>
            <w:r w:rsidRPr="005A5F31">
              <w:rPr>
                <w:sz w:val="22"/>
                <w:szCs w:val="22"/>
              </w:rPr>
              <w:t>2</w:t>
            </w:r>
          </w:p>
        </w:tc>
        <w:tc>
          <w:tcPr>
            <w:tcW w:w="1891" w:type="pct"/>
            <w:shd w:val="clear" w:color="auto" w:fill="auto"/>
            <w:vAlign w:val="bottom"/>
          </w:tcPr>
          <w:p w14:paraId="0D06F739" w14:textId="0230EFFB" w:rsidR="005A5F31" w:rsidRPr="005A5F31" w:rsidRDefault="005A5F31" w:rsidP="005A5F31">
            <w:pPr>
              <w:rPr>
                <w:sz w:val="22"/>
                <w:szCs w:val="22"/>
              </w:rPr>
            </w:pPr>
            <w:r w:rsidRPr="005A5F31">
              <w:rPr>
                <w:b/>
                <w:bCs/>
                <w:color w:val="000000"/>
                <w:sz w:val="22"/>
                <w:szCs w:val="22"/>
              </w:rPr>
              <w:t>Котельная «Стройдвор» (с. Дунаево)</w:t>
            </w:r>
          </w:p>
        </w:tc>
        <w:tc>
          <w:tcPr>
            <w:tcW w:w="382" w:type="pct"/>
            <w:shd w:val="clear" w:color="auto" w:fill="auto"/>
            <w:vAlign w:val="center"/>
          </w:tcPr>
          <w:p w14:paraId="5F46EE04" w14:textId="77777777" w:rsidR="005A5F31" w:rsidRPr="005A5F31" w:rsidRDefault="005A5F31" w:rsidP="005A5F31">
            <w:pPr>
              <w:rPr>
                <w:sz w:val="22"/>
                <w:szCs w:val="22"/>
              </w:rPr>
            </w:pPr>
          </w:p>
        </w:tc>
        <w:tc>
          <w:tcPr>
            <w:tcW w:w="315" w:type="pct"/>
            <w:tcBorders>
              <w:top w:val="nil"/>
              <w:left w:val="nil"/>
              <w:bottom w:val="single" w:sz="8" w:space="0" w:color="auto"/>
              <w:right w:val="single" w:sz="8" w:space="0" w:color="auto"/>
            </w:tcBorders>
            <w:shd w:val="clear" w:color="auto" w:fill="auto"/>
            <w:vAlign w:val="center"/>
          </w:tcPr>
          <w:p w14:paraId="3F260504" w14:textId="77777777" w:rsidR="005A5F31" w:rsidRPr="005A5F31" w:rsidRDefault="005A5F31" w:rsidP="005A5F31">
            <w:pPr>
              <w:jc w:val="center"/>
              <w:rPr>
                <w:color w:val="000000"/>
                <w:sz w:val="22"/>
                <w:szCs w:val="22"/>
              </w:rPr>
            </w:pPr>
          </w:p>
        </w:tc>
        <w:tc>
          <w:tcPr>
            <w:tcW w:w="315" w:type="pct"/>
            <w:tcBorders>
              <w:top w:val="nil"/>
              <w:left w:val="nil"/>
              <w:bottom w:val="single" w:sz="8" w:space="0" w:color="auto"/>
              <w:right w:val="single" w:sz="8" w:space="0" w:color="auto"/>
            </w:tcBorders>
            <w:shd w:val="clear" w:color="auto" w:fill="auto"/>
            <w:vAlign w:val="center"/>
          </w:tcPr>
          <w:p w14:paraId="309B4412" w14:textId="77777777" w:rsidR="005A5F31" w:rsidRPr="005A5F31" w:rsidRDefault="005A5F31" w:rsidP="005A5F31">
            <w:pPr>
              <w:jc w:val="center"/>
              <w:rPr>
                <w:color w:val="000000"/>
                <w:sz w:val="22"/>
                <w:szCs w:val="22"/>
              </w:rPr>
            </w:pPr>
          </w:p>
        </w:tc>
        <w:tc>
          <w:tcPr>
            <w:tcW w:w="315" w:type="pct"/>
            <w:tcBorders>
              <w:top w:val="nil"/>
              <w:left w:val="nil"/>
              <w:bottom w:val="single" w:sz="8" w:space="0" w:color="auto"/>
              <w:right w:val="single" w:sz="8" w:space="0" w:color="auto"/>
            </w:tcBorders>
            <w:shd w:val="clear" w:color="auto" w:fill="auto"/>
            <w:vAlign w:val="center"/>
          </w:tcPr>
          <w:p w14:paraId="4F8F234E" w14:textId="77777777" w:rsidR="005A5F31" w:rsidRPr="005A5F31" w:rsidRDefault="005A5F31" w:rsidP="005A5F31">
            <w:pPr>
              <w:jc w:val="center"/>
              <w:rPr>
                <w:color w:val="000000"/>
                <w:sz w:val="22"/>
                <w:szCs w:val="22"/>
              </w:rPr>
            </w:pPr>
          </w:p>
        </w:tc>
        <w:tc>
          <w:tcPr>
            <w:tcW w:w="315" w:type="pct"/>
            <w:tcBorders>
              <w:top w:val="nil"/>
              <w:left w:val="nil"/>
              <w:bottom w:val="single" w:sz="8" w:space="0" w:color="auto"/>
              <w:right w:val="single" w:sz="8" w:space="0" w:color="auto"/>
            </w:tcBorders>
            <w:shd w:val="clear" w:color="auto" w:fill="auto"/>
            <w:vAlign w:val="center"/>
          </w:tcPr>
          <w:p w14:paraId="414A4D17" w14:textId="77777777" w:rsidR="005A5F31" w:rsidRPr="005A5F31" w:rsidRDefault="005A5F31" w:rsidP="005A5F31">
            <w:pPr>
              <w:jc w:val="center"/>
              <w:rPr>
                <w:color w:val="000000"/>
                <w:sz w:val="22"/>
                <w:szCs w:val="22"/>
              </w:rPr>
            </w:pPr>
          </w:p>
        </w:tc>
        <w:tc>
          <w:tcPr>
            <w:tcW w:w="315" w:type="pct"/>
            <w:tcBorders>
              <w:top w:val="nil"/>
              <w:left w:val="nil"/>
              <w:bottom w:val="single" w:sz="8" w:space="0" w:color="auto"/>
              <w:right w:val="single" w:sz="8" w:space="0" w:color="auto"/>
            </w:tcBorders>
            <w:shd w:val="clear" w:color="auto" w:fill="auto"/>
            <w:vAlign w:val="center"/>
          </w:tcPr>
          <w:p w14:paraId="5A7C3875" w14:textId="77777777" w:rsidR="005A5F31" w:rsidRPr="005A5F31" w:rsidRDefault="005A5F31" w:rsidP="005A5F31">
            <w:pPr>
              <w:jc w:val="center"/>
              <w:rPr>
                <w:color w:val="000000"/>
                <w:sz w:val="22"/>
                <w:szCs w:val="22"/>
              </w:rPr>
            </w:pPr>
          </w:p>
        </w:tc>
        <w:tc>
          <w:tcPr>
            <w:tcW w:w="315" w:type="pct"/>
            <w:tcBorders>
              <w:top w:val="nil"/>
              <w:left w:val="nil"/>
              <w:bottom w:val="single" w:sz="8" w:space="0" w:color="auto"/>
              <w:right w:val="single" w:sz="8" w:space="0" w:color="auto"/>
            </w:tcBorders>
            <w:shd w:val="clear" w:color="auto" w:fill="auto"/>
            <w:vAlign w:val="center"/>
          </w:tcPr>
          <w:p w14:paraId="6A8EB6D2" w14:textId="77777777" w:rsidR="005A5F31" w:rsidRPr="005A5F31" w:rsidRDefault="005A5F31" w:rsidP="005A5F31">
            <w:pPr>
              <w:jc w:val="center"/>
              <w:rPr>
                <w:color w:val="000000"/>
                <w:sz w:val="22"/>
                <w:szCs w:val="22"/>
              </w:rPr>
            </w:pPr>
          </w:p>
        </w:tc>
        <w:tc>
          <w:tcPr>
            <w:tcW w:w="329" w:type="pct"/>
            <w:tcBorders>
              <w:top w:val="nil"/>
              <w:left w:val="nil"/>
              <w:bottom w:val="single" w:sz="8" w:space="0" w:color="auto"/>
              <w:right w:val="single" w:sz="8" w:space="0" w:color="auto"/>
            </w:tcBorders>
            <w:shd w:val="clear" w:color="auto" w:fill="auto"/>
            <w:vAlign w:val="center"/>
          </w:tcPr>
          <w:p w14:paraId="000879B9" w14:textId="77777777" w:rsidR="005A5F31" w:rsidRPr="005A5F31" w:rsidRDefault="005A5F31" w:rsidP="005A5F31">
            <w:pPr>
              <w:jc w:val="center"/>
              <w:rPr>
                <w:color w:val="000000"/>
                <w:sz w:val="22"/>
                <w:szCs w:val="22"/>
              </w:rPr>
            </w:pPr>
          </w:p>
        </w:tc>
        <w:tc>
          <w:tcPr>
            <w:tcW w:w="335" w:type="pct"/>
            <w:tcBorders>
              <w:top w:val="nil"/>
              <w:left w:val="nil"/>
              <w:bottom w:val="single" w:sz="8" w:space="0" w:color="auto"/>
              <w:right w:val="single" w:sz="8" w:space="0" w:color="auto"/>
            </w:tcBorders>
            <w:shd w:val="clear" w:color="auto" w:fill="auto"/>
            <w:vAlign w:val="center"/>
          </w:tcPr>
          <w:p w14:paraId="6032631B" w14:textId="77777777" w:rsidR="005A5F31" w:rsidRPr="005A5F31" w:rsidRDefault="005A5F31" w:rsidP="005A5F31">
            <w:pPr>
              <w:jc w:val="center"/>
              <w:rPr>
                <w:color w:val="000000"/>
                <w:sz w:val="22"/>
                <w:szCs w:val="22"/>
              </w:rPr>
            </w:pPr>
          </w:p>
        </w:tc>
      </w:tr>
      <w:tr w:rsidR="0041362E" w:rsidRPr="005A5F31" w14:paraId="36410345" w14:textId="77777777" w:rsidTr="00DA65EC">
        <w:trPr>
          <w:cantSplit/>
        </w:trPr>
        <w:tc>
          <w:tcPr>
            <w:tcW w:w="173" w:type="pct"/>
            <w:shd w:val="clear" w:color="auto" w:fill="auto"/>
          </w:tcPr>
          <w:p w14:paraId="33E596C1" w14:textId="74BD32A0" w:rsidR="0041362E" w:rsidRPr="005A5F31" w:rsidRDefault="0041362E" w:rsidP="0041362E">
            <w:pPr>
              <w:rPr>
                <w:b/>
                <w:bCs/>
                <w:color w:val="000000"/>
                <w:sz w:val="22"/>
                <w:szCs w:val="22"/>
              </w:rPr>
            </w:pPr>
            <w:r w:rsidRPr="005A5F31">
              <w:rPr>
                <w:sz w:val="22"/>
                <w:szCs w:val="22"/>
              </w:rPr>
              <w:lastRenderedPageBreak/>
              <w:t>2.1</w:t>
            </w:r>
          </w:p>
        </w:tc>
        <w:tc>
          <w:tcPr>
            <w:tcW w:w="1891" w:type="pct"/>
            <w:shd w:val="clear" w:color="auto" w:fill="auto"/>
            <w:vAlign w:val="center"/>
          </w:tcPr>
          <w:p w14:paraId="09D5465B" w14:textId="659BCD1E" w:rsidR="0041362E" w:rsidRPr="005A5F31" w:rsidRDefault="0041362E" w:rsidP="0041362E">
            <w:pPr>
              <w:rPr>
                <w:sz w:val="22"/>
                <w:szCs w:val="22"/>
              </w:rPr>
            </w:pPr>
            <w:r w:rsidRPr="005A5F31">
              <w:rPr>
                <w:sz w:val="22"/>
                <w:szCs w:val="22"/>
              </w:rPr>
              <w:t>присоединенная нагрузка</w:t>
            </w:r>
          </w:p>
        </w:tc>
        <w:tc>
          <w:tcPr>
            <w:tcW w:w="382" w:type="pct"/>
            <w:shd w:val="clear" w:color="auto" w:fill="auto"/>
            <w:vAlign w:val="center"/>
          </w:tcPr>
          <w:p w14:paraId="55F8B52C" w14:textId="472FAEEE" w:rsidR="0041362E" w:rsidRPr="005A5F31" w:rsidRDefault="0041362E" w:rsidP="0041362E">
            <w:pPr>
              <w:rPr>
                <w:sz w:val="22"/>
                <w:szCs w:val="22"/>
              </w:rPr>
            </w:pPr>
            <w:r w:rsidRPr="005A5F31">
              <w:rPr>
                <w:sz w:val="22"/>
                <w:szCs w:val="22"/>
              </w:rPr>
              <w:t xml:space="preserve">Гкал/ч </w:t>
            </w:r>
          </w:p>
        </w:tc>
        <w:tc>
          <w:tcPr>
            <w:tcW w:w="315" w:type="pct"/>
            <w:tcBorders>
              <w:top w:val="nil"/>
              <w:left w:val="nil"/>
              <w:bottom w:val="single" w:sz="8" w:space="0" w:color="auto"/>
              <w:right w:val="single" w:sz="8" w:space="0" w:color="auto"/>
            </w:tcBorders>
            <w:shd w:val="clear" w:color="auto" w:fill="auto"/>
            <w:vAlign w:val="center"/>
          </w:tcPr>
          <w:p w14:paraId="414B47F4" w14:textId="12EF14CB" w:rsidR="0041362E" w:rsidRPr="005A5F31" w:rsidRDefault="0041362E" w:rsidP="0041362E">
            <w:pPr>
              <w:jc w:val="center"/>
              <w:rPr>
                <w:color w:val="000000"/>
                <w:sz w:val="22"/>
                <w:szCs w:val="22"/>
              </w:rPr>
            </w:pPr>
            <w:r w:rsidRPr="005A5F31">
              <w:rPr>
                <w:color w:val="000000"/>
                <w:sz w:val="22"/>
                <w:szCs w:val="22"/>
              </w:rPr>
              <w:t>0,839</w:t>
            </w:r>
          </w:p>
        </w:tc>
        <w:tc>
          <w:tcPr>
            <w:tcW w:w="315" w:type="pct"/>
            <w:tcBorders>
              <w:top w:val="nil"/>
              <w:left w:val="nil"/>
              <w:bottom w:val="single" w:sz="8" w:space="0" w:color="auto"/>
              <w:right w:val="single" w:sz="8" w:space="0" w:color="auto"/>
            </w:tcBorders>
            <w:shd w:val="clear" w:color="auto" w:fill="auto"/>
            <w:vAlign w:val="center"/>
          </w:tcPr>
          <w:p w14:paraId="001435DC" w14:textId="78FD6B03" w:rsidR="0041362E" w:rsidRPr="005A5F31" w:rsidRDefault="0041362E" w:rsidP="0041362E">
            <w:pPr>
              <w:jc w:val="center"/>
              <w:rPr>
                <w:color w:val="000000"/>
                <w:sz w:val="22"/>
                <w:szCs w:val="22"/>
              </w:rPr>
            </w:pPr>
            <w:r w:rsidRPr="005A5F31">
              <w:rPr>
                <w:color w:val="000000"/>
                <w:sz w:val="22"/>
                <w:szCs w:val="22"/>
              </w:rPr>
              <w:t>0,839</w:t>
            </w:r>
          </w:p>
        </w:tc>
        <w:tc>
          <w:tcPr>
            <w:tcW w:w="315" w:type="pct"/>
            <w:tcBorders>
              <w:top w:val="nil"/>
              <w:left w:val="nil"/>
              <w:bottom w:val="single" w:sz="8" w:space="0" w:color="auto"/>
              <w:right w:val="single" w:sz="8" w:space="0" w:color="auto"/>
            </w:tcBorders>
            <w:shd w:val="clear" w:color="auto" w:fill="auto"/>
            <w:vAlign w:val="center"/>
          </w:tcPr>
          <w:p w14:paraId="2262E0B6" w14:textId="2CFF45EE" w:rsidR="0041362E" w:rsidRPr="005A5F31" w:rsidRDefault="0041362E" w:rsidP="0041362E">
            <w:pPr>
              <w:jc w:val="center"/>
              <w:rPr>
                <w:color w:val="000000"/>
                <w:sz w:val="22"/>
                <w:szCs w:val="22"/>
              </w:rPr>
            </w:pPr>
            <w:r w:rsidRPr="005A5F31">
              <w:rPr>
                <w:color w:val="000000"/>
                <w:sz w:val="22"/>
                <w:szCs w:val="22"/>
              </w:rPr>
              <w:t>0,839</w:t>
            </w:r>
          </w:p>
        </w:tc>
        <w:tc>
          <w:tcPr>
            <w:tcW w:w="315" w:type="pct"/>
            <w:tcBorders>
              <w:top w:val="nil"/>
              <w:left w:val="nil"/>
              <w:bottom w:val="single" w:sz="8" w:space="0" w:color="auto"/>
              <w:right w:val="single" w:sz="8" w:space="0" w:color="auto"/>
            </w:tcBorders>
            <w:shd w:val="clear" w:color="auto" w:fill="auto"/>
            <w:vAlign w:val="center"/>
          </w:tcPr>
          <w:p w14:paraId="46536AE7" w14:textId="582A8E68" w:rsidR="0041362E" w:rsidRPr="005A5F31" w:rsidRDefault="0041362E" w:rsidP="0041362E">
            <w:pPr>
              <w:jc w:val="center"/>
              <w:rPr>
                <w:color w:val="000000"/>
                <w:sz w:val="22"/>
                <w:szCs w:val="22"/>
              </w:rPr>
            </w:pPr>
            <w:r w:rsidRPr="005A5F31">
              <w:rPr>
                <w:color w:val="000000"/>
                <w:sz w:val="22"/>
                <w:szCs w:val="22"/>
              </w:rPr>
              <w:t>0,839</w:t>
            </w:r>
          </w:p>
        </w:tc>
        <w:tc>
          <w:tcPr>
            <w:tcW w:w="315" w:type="pct"/>
            <w:tcBorders>
              <w:top w:val="nil"/>
              <w:left w:val="nil"/>
              <w:bottom w:val="single" w:sz="8" w:space="0" w:color="auto"/>
              <w:right w:val="single" w:sz="8" w:space="0" w:color="auto"/>
            </w:tcBorders>
            <w:shd w:val="clear" w:color="auto" w:fill="auto"/>
            <w:vAlign w:val="center"/>
          </w:tcPr>
          <w:p w14:paraId="0938FDA8" w14:textId="73A6088A" w:rsidR="0041362E" w:rsidRPr="005A5F31" w:rsidRDefault="0041362E" w:rsidP="0041362E">
            <w:pPr>
              <w:jc w:val="center"/>
              <w:rPr>
                <w:color w:val="000000"/>
                <w:sz w:val="22"/>
                <w:szCs w:val="22"/>
              </w:rPr>
            </w:pPr>
            <w:r w:rsidRPr="005A5F31">
              <w:rPr>
                <w:color w:val="000000"/>
                <w:sz w:val="22"/>
                <w:szCs w:val="22"/>
              </w:rPr>
              <w:t>0,839</w:t>
            </w:r>
          </w:p>
        </w:tc>
        <w:tc>
          <w:tcPr>
            <w:tcW w:w="315" w:type="pct"/>
            <w:tcBorders>
              <w:top w:val="nil"/>
              <w:left w:val="nil"/>
              <w:bottom w:val="single" w:sz="8" w:space="0" w:color="auto"/>
              <w:right w:val="single" w:sz="8" w:space="0" w:color="auto"/>
            </w:tcBorders>
            <w:shd w:val="clear" w:color="auto" w:fill="auto"/>
            <w:vAlign w:val="center"/>
          </w:tcPr>
          <w:p w14:paraId="6A67D26C" w14:textId="43A29164" w:rsidR="0041362E" w:rsidRPr="005A5F31" w:rsidRDefault="0041362E" w:rsidP="0041362E">
            <w:pPr>
              <w:jc w:val="center"/>
              <w:rPr>
                <w:color w:val="000000"/>
                <w:sz w:val="22"/>
                <w:szCs w:val="22"/>
              </w:rPr>
            </w:pPr>
            <w:r w:rsidRPr="005A5F31">
              <w:rPr>
                <w:color w:val="000000"/>
                <w:sz w:val="22"/>
                <w:szCs w:val="22"/>
              </w:rPr>
              <w:t>0,839</w:t>
            </w:r>
          </w:p>
        </w:tc>
        <w:tc>
          <w:tcPr>
            <w:tcW w:w="329" w:type="pct"/>
            <w:tcBorders>
              <w:top w:val="nil"/>
              <w:left w:val="nil"/>
              <w:bottom w:val="single" w:sz="8" w:space="0" w:color="auto"/>
              <w:right w:val="single" w:sz="8" w:space="0" w:color="auto"/>
            </w:tcBorders>
            <w:shd w:val="clear" w:color="auto" w:fill="auto"/>
            <w:vAlign w:val="center"/>
          </w:tcPr>
          <w:p w14:paraId="2C006283" w14:textId="4EB07B86" w:rsidR="0041362E" w:rsidRPr="005A5F31" w:rsidRDefault="0041362E" w:rsidP="0041362E">
            <w:pPr>
              <w:jc w:val="center"/>
              <w:rPr>
                <w:color w:val="000000"/>
                <w:sz w:val="22"/>
                <w:szCs w:val="22"/>
              </w:rPr>
            </w:pPr>
            <w:r w:rsidRPr="005A5F31">
              <w:rPr>
                <w:color w:val="000000"/>
                <w:sz w:val="22"/>
                <w:szCs w:val="22"/>
              </w:rPr>
              <w:t>0,839</w:t>
            </w:r>
          </w:p>
        </w:tc>
        <w:tc>
          <w:tcPr>
            <w:tcW w:w="335" w:type="pct"/>
            <w:tcBorders>
              <w:top w:val="nil"/>
              <w:left w:val="nil"/>
              <w:bottom w:val="single" w:sz="8" w:space="0" w:color="auto"/>
              <w:right w:val="single" w:sz="8" w:space="0" w:color="auto"/>
            </w:tcBorders>
            <w:shd w:val="clear" w:color="auto" w:fill="auto"/>
            <w:vAlign w:val="center"/>
          </w:tcPr>
          <w:p w14:paraId="25CFF6EF" w14:textId="637FA77B" w:rsidR="0041362E" w:rsidRPr="005A5F31" w:rsidRDefault="0041362E" w:rsidP="0041362E">
            <w:pPr>
              <w:jc w:val="center"/>
              <w:rPr>
                <w:color w:val="000000"/>
                <w:sz w:val="22"/>
                <w:szCs w:val="22"/>
              </w:rPr>
            </w:pPr>
            <w:r w:rsidRPr="005A5F31">
              <w:rPr>
                <w:color w:val="000000"/>
                <w:sz w:val="22"/>
                <w:szCs w:val="22"/>
              </w:rPr>
              <w:t>0,839</w:t>
            </w:r>
          </w:p>
        </w:tc>
      </w:tr>
      <w:tr w:rsidR="0041362E" w:rsidRPr="005A5F31" w14:paraId="18AAB53A" w14:textId="77777777" w:rsidTr="00DA65EC">
        <w:trPr>
          <w:cantSplit/>
        </w:trPr>
        <w:tc>
          <w:tcPr>
            <w:tcW w:w="173" w:type="pct"/>
            <w:shd w:val="clear" w:color="auto" w:fill="auto"/>
          </w:tcPr>
          <w:p w14:paraId="0DF35547" w14:textId="19203C02" w:rsidR="0041362E" w:rsidRPr="005A5F31" w:rsidRDefault="0041362E" w:rsidP="0041362E">
            <w:pPr>
              <w:rPr>
                <w:color w:val="000000"/>
                <w:sz w:val="22"/>
                <w:szCs w:val="22"/>
              </w:rPr>
            </w:pPr>
            <w:r w:rsidRPr="005A5F31">
              <w:rPr>
                <w:sz w:val="22"/>
                <w:szCs w:val="22"/>
              </w:rPr>
              <w:t>2.2</w:t>
            </w:r>
          </w:p>
        </w:tc>
        <w:tc>
          <w:tcPr>
            <w:tcW w:w="1891" w:type="pct"/>
            <w:shd w:val="clear" w:color="auto" w:fill="auto"/>
            <w:vAlign w:val="center"/>
          </w:tcPr>
          <w:p w14:paraId="4B1B4F0C" w14:textId="1B97523B" w:rsidR="0041362E" w:rsidRPr="005A5F31" w:rsidRDefault="0041362E" w:rsidP="0041362E">
            <w:pPr>
              <w:rPr>
                <w:color w:val="000000"/>
                <w:sz w:val="22"/>
                <w:szCs w:val="22"/>
              </w:rPr>
            </w:pPr>
            <w:r w:rsidRPr="005A5F31">
              <w:rPr>
                <w:sz w:val="22"/>
                <w:szCs w:val="22"/>
              </w:rPr>
              <w:t>объем системы теплоснабжения (п. 6.16 в СП 124.13330.2012)</w:t>
            </w:r>
          </w:p>
        </w:tc>
        <w:tc>
          <w:tcPr>
            <w:tcW w:w="382" w:type="pct"/>
            <w:shd w:val="clear" w:color="auto" w:fill="auto"/>
            <w:vAlign w:val="center"/>
          </w:tcPr>
          <w:p w14:paraId="71B4596C" w14:textId="35147217" w:rsidR="0041362E" w:rsidRPr="005A5F31" w:rsidRDefault="0041362E" w:rsidP="0041362E">
            <w:pPr>
              <w:rPr>
                <w:color w:val="000000"/>
                <w:sz w:val="22"/>
                <w:szCs w:val="22"/>
              </w:rPr>
            </w:pPr>
            <w:r w:rsidRPr="005A5F31">
              <w:rPr>
                <w:sz w:val="22"/>
                <w:szCs w:val="22"/>
              </w:rPr>
              <w:t>м. куб.</w:t>
            </w:r>
          </w:p>
        </w:tc>
        <w:tc>
          <w:tcPr>
            <w:tcW w:w="315" w:type="pct"/>
            <w:tcBorders>
              <w:top w:val="nil"/>
              <w:left w:val="nil"/>
              <w:bottom w:val="single" w:sz="8" w:space="0" w:color="auto"/>
              <w:right w:val="single" w:sz="8" w:space="0" w:color="auto"/>
            </w:tcBorders>
            <w:shd w:val="clear" w:color="auto" w:fill="auto"/>
            <w:vAlign w:val="center"/>
          </w:tcPr>
          <w:p w14:paraId="2ED76AD0" w14:textId="762F5693" w:rsidR="0041362E" w:rsidRPr="005A5F31" w:rsidRDefault="0041362E" w:rsidP="0041362E">
            <w:pPr>
              <w:jc w:val="center"/>
              <w:rPr>
                <w:color w:val="000000"/>
                <w:sz w:val="22"/>
                <w:szCs w:val="22"/>
              </w:rPr>
            </w:pPr>
            <w:r w:rsidRPr="005A5F31">
              <w:rPr>
                <w:color w:val="000000"/>
                <w:sz w:val="22"/>
                <w:szCs w:val="22"/>
              </w:rPr>
              <w:t>68,291</w:t>
            </w:r>
          </w:p>
        </w:tc>
        <w:tc>
          <w:tcPr>
            <w:tcW w:w="315" w:type="pct"/>
            <w:tcBorders>
              <w:top w:val="nil"/>
              <w:left w:val="nil"/>
              <w:bottom w:val="single" w:sz="8" w:space="0" w:color="auto"/>
              <w:right w:val="single" w:sz="8" w:space="0" w:color="auto"/>
            </w:tcBorders>
            <w:shd w:val="clear" w:color="auto" w:fill="auto"/>
            <w:vAlign w:val="center"/>
          </w:tcPr>
          <w:p w14:paraId="19297AAB" w14:textId="11194EF9" w:rsidR="0041362E" w:rsidRPr="005A5F31" w:rsidRDefault="0041362E" w:rsidP="0041362E">
            <w:pPr>
              <w:jc w:val="center"/>
              <w:rPr>
                <w:color w:val="000000"/>
                <w:sz w:val="22"/>
                <w:szCs w:val="22"/>
              </w:rPr>
            </w:pPr>
            <w:r w:rsidRPr="005A5F31">
              <w:rPr>
                <w:color w:val="000000"/>
                <w:sz w:val="22"/>
                <w:szCs w:val="22"/>
              </w:rPr>
              <w:t>68,291</w:t>
            </w:r>
          </w:p>
        </w:tc>
        <w:tc>
          <w:tcPr>
            <w:tcW w:w="315" w:type="pct"/>
            <w:tcBorders>
              <w:top w:val="nil"/>
              <w:left w:val="nil"/>
              <w:bottom w:val="single" w:sz="8" w:space="0" w:color="auto"/>
              <w:right w:val="single" w:sz="8" w:space="0" w:color="auto"/>
            </w:tcBorders>
            <w:shd w:val="clear" w:color="auto" w:fill="auto"/>
            <w:vAlign w:val="center"/>
          </w:tcPr>
          <w:p w14:paraId="6753A213" w14:textId="12F76CD1" w:rsidR="0041362E" w:rsidRPr="005A5F31" w:rsidRDefault="0041362E" w:rsidP="0041362E">
            <w:pPr>
              <w:jc w:val="center"/>
              <w:rPr>
                <w:color w:val="000000"/>
                <w:sz w:val="22"/>
                <w:szCs w:val="22"/>
              </w:rPr>
            </w:pPr>
            <w:r w:rsidRPr="005A5F31">
              <w:rPr>
                <w:color w:val="000000"/>
                <w:sz w:val="22"/>
                <w:szCs w:val="22"/>
              </w:rPr>
              <w:t>68,291</w:t>
            </w:r>
          </w:p>
        </w:tc>
        <w:tc>
          <w:tcPr>
            <w:tcW w:w="315" w:type="pct"/>
            <w:tcBorders>
              <w:top w:val="nil"/>
              <w:left w:val="nil"/>
              <w:bottom w:val="single" w:sz="8" w:space="0" w:color="auto"/>
              <w:right w:val="single" w:sz="8" w:space="0" w:color="auto"/>
            </w:tcBorders>
            <w:shd w:val="clear" w:color="auto" w:fill="auto"/>
            <w:vAlign w:val="center"/>
          </w:tcPr>
          <w:p w14:paraId="0E7D9656" w14:textId="391656E8" w:rsidR="0041362E" w:rsidRPr="005A5F31" w:rsidRDefault="0041362E" w:rsidP="0041362E">
            <w:pPr>
              <w:jc w:val="center"/>
              <w:rPr>
                <w:color w:val="000000"/>
                <w:sz w:val="22"/>
                <w:szCs w:val="22"/>
              </w:rPr>
            </w:pPr>
            <w:r w:rsidRPr="005A5F31">
              <w:rPr>
                <w:color w:val="000000"/>
                <w:sz w:val="22"/>
                <w:szCs w:val="22"/>
              </w:rPr>
              <w:t>68,291</w:t>
            </w:r>
          </w:p>
        </w:tc>
        <w:tc>
          <w:tcPr>
            <w:tcW w:w="315" w:type="pct"/>
            <w:tcBorders>
              <w:top w:val="nil"/>
              <w:left w:val="nil"/>
              <w:bottom w:val="single" w:sz="8" w:space="0" w:color="auto"/>
              <w:right w:val="single" w:sz="8" w:space="0" w:color="auto"/>
            </w:tcBorders>
            <w:shd w:val="clear" w:color="auto" w:fill="auto"/>
            <w:vAlign w:val="center"/>
          </w:tcPr>
          <w:p w14:paraId="02FD1625" w14:textId="2910D8FA" w:rsidR="0041362E" w:rsidRPr="005A5F31" w:rsidRDefault="0041362E" w:rsidP="0041362E">
            <w:pPr>
              <w:jc w:val="center"/>
              <w:rPr>
                <w:color w:val="000000"/>
                <w:sz w:val="22"/>
                <w:szCs w:val="22"/>
              </w:rPr>
            </w:pPr>
            <w:r w:rsidRPr="005A5F31">
              <w:rPr>
                <w:color w:val="000000"/>
                <w:sz w:val="22"/>
                <w:szCs w:val="22"/>
              </w:rPr>
              <w:t>68,291</w:t>
            </w:r>
          </w:p>
        </w:tc>
        <w:tc>
          <w:tcPr>
            <w:tcW w:w="315" w:type="pct"/>
            <w:tcBorders>
              <w:top w:val="nil"/>
              <w:left w:val="nil"/>
              <w:bottom w:val="single" w:sz="8" w:space="0" w:color="auto"/>
              <w:right w:val="single" w:sz="8" w:space="0" w:color="auto"/>
            </w:tcBorders>
            <w:shd w:val="clear" w:color="auto" w:fill="auto"/>
            <w:vAlign w:val="center"/>
          </w:tcPr>
          <w:p w14:paraId="4247460F" w14:textId="0660A85E" w:rsidR="0041362E" w:rsidRPr="005A5F31" w:rsidRDefault="0041362E" w:rsidP="0041362E">
            <w:pPr>
              <w:jc w:val="center"/>
              <w:rPr>
                <w:color w:val="000000"/>
                <w:sz w:val="22"/>
                <w:szCs w:val="22"/>
              </w:rPr>
            </w:pPr>
            <w:r w:rsidRPr="005A5F31">
              <w:rPr>
                <w:color w:val="000000"/>
                <w:sz w:val="22"/>
                <w:szCs w:val="22"/>
              </w:rPr>
              <w:t>68,291</w:t>
            </w:r>
          </w:p>
        </w:tc>
        <w:tc>
          <w:tcPr>
            <w:tcW w:w="329" w:type="pct"/>
            <w:tcBorders>
              <w:top w:val="nil"/>
              <w:left w:val="nil"/>
              <w:bottom w:val="single" w:sz="8" w:space="0" w:color="auto"/>
              <w:right w:val="single" w:sz="8" w:space="0" w:color="auto"/>
            </w:tcBorders>
            <w:shd w:val="clear" w:color="auto" w:fill="auto"/>
            <w:vAlign w:val="center"/>
          </w:tcPr>
          <w:p w14:paraId="43578545" w14:textId="4527E4CE" w:rsidR="0041362E" w:rsidRPr="005A5F31" w:rsidRDefault="0041362E" w:rsidP="0041362E">
            <w:pPr>
              <w:jc w:val="center"/>
              <w:rPr>
                <w:color w:val="000000"/>
                <w:sz w:val="22"/>
                <w:szCs w:val="22"/>
              </w:rPr>
            </w:pPr>
            <w:r w:rsidRPr="005A5F31">
              <w:rPr>
                <w:color w:val="000000"/>
                <w:sz w:val="22"/>
                <w:szCs w:val="22"/>
              </w:rPr>
              <w:t>68,291</w:t>
            </w:r>
          </w:p>
        </w:tc>
        <w:tc>
          <w:tcPr>
            <w:tcW w:w="335" w:type="pct"/>
            <w:tcBorders>
              <w:top w:val="nil"/>
              <w:left w:val="nil"/>
              <w:bottom w:val="single" w:sz="8" w:space="0" w:color="auto"/>
              <w:right w:val="single" w:sz="8" w:space="0" w:color="auto"/>
            </w:tcBorders>
            <w:shd w:val="clear" w:color="auto" w:fill="auto"/>
            <w:vAlign w:val="center"/>
          </w:tcPr>
          <w:p w14:paraId="0FA06E0D" w14:textId="268197B1" w:rsidR="0041362E" w:rsidRPr="005A5F31" w:rsidRDefault="0041362E" w:rsidP="0041362E">
            <w:pPr>
              <w:jc w:val="center"/>
              <w:rPr>
                <w:color w:val="000000"/>
                <w:sz w:val="22"/>
                <w:szCs w:val="22"/>
              </w:rPr>
            </w:pPr>
            <w:r w:rsidRPr="005A5F31">
              <w:rPr>
                <w:color w:val="000000"/>
                <w:sz w:val="22"/>
                <w:szCs w:val="22"/>
              </w:rPr>
              <w:t>68,291</w:t>
            </w:r>
          </w:p>
        </w:tc>
      </w:tr>
      <w:tr w:rsidR="0041362E" w:rsidRPr="005A5F31" w14:paraId="7A3BE5A9" w14:textId="77777777" w:rsidTr="00DA65EC">
        <w:trPr>
          <w:cantSplit/>
        </w:trPr>
        <w:tc>
          <w:tcPr>
            <w:tcW w:w="173" w:type="pct"/>
            <w:shd w:val="clear" w:color="auto" w:fill="auto"/>
          </w:tcPr>
          <w:p w14:paraId="1753126F" w14:textId="27269B8A" w:rsidR="0041362E" w:rsidRPr="005A5F31" w:rsidRDefault="0041362E" w:rsidP="0041362E">
            <w:pPr>
              <w:rPr>
                <w:color w:val="000000"/>
                <w:sz w:val="22"/>
                <w:szCs w:val="22"/>
              </w:rPr>
            </w:pPr>
            <w:r w:rsidRPr="005A5F31">
              <w:rPr>
                <w:sz w:val="22"/>
                <w:szCs w:val="22"/>
              </w:rPr>
              <w:t>2.3</w:t>
            </w:r>
          </w:p>
        </w:tc>
        <w:tc>
          <w:tcPr>
            <w:tcW w:w="1891" w:type="pct"/>
            <w:shd w:val="clear" w:color="auto" w:fill="auto"/>
            <w:vAlign w:val="center"/>
          </w:tcPr>
          <w:p w14:paraId="68F6DDDA" w14:textId="2F7C6275" w:rsidR="0041362E" w:rsidRPr="005A5F31" w:rsidRDefault="0041362E" w:rsidP="0041362E">
            <w:pPr>
              <w:rPr>
                <w:color w:val="000000"/>
                <w:sz w:val="22"/>
                <w:szCs w:val="22"/>
              </w:rPr>
            </w:pPr>
            <w:r w:rsidRPr="005A5F31">
              <w:rPr>
                <w:sz w:val="22"/>
                <w:szCs w:val="22"/>
              </w:rPr>
              <w:t>нормативные утечки (п. 6.16 в СП 124.13330.2012)</w:t>
            </w:r>
          </w:p>
        </w:tc>
        <w:tc>
          <w:tcPr>
            <w:tcW w:w="382" w:type="pct"/>
            <w:shd w:val="clear" w:color="auto" w:fill="auto"/>
            <w:vAlign w:val="center"/>
          </w:tcPr>
          <w:p w14:paraId="61A9D081" w14:textId="300C2C2A" w:rsidR="0041362E" w:rsidRPr="005A5F31" w:rsidRDefault="0041362E" w:rsidP="0041362E">
            <w:pPr>
              <w:rPr>
                <w:color w:val="000000"/>
                <w:sz w:val="22"/>
                <w:szCs w:val="22"/>
              </w:rPr>
            </w:pPr>
            <w:r w:rsidRPr="005A5F31">
              <w:rPr>
                <w:sz w:val="22"/>
                <w:szCs w:val="22"/>
              </w:rPr>
              <w:t>м. куб./ч</w:t>
            </w:r>
          </w:p>
        </w:tc>
        <w:tc>
          <w:tcPr>
            <w:tcW w:w="315" w:type="pct"/>
            <w:tcBorders>
              <w:top w:val="nil"/>
              <w:left w:val="nil"/>
              <w:bottom w:val="single" w:sz="8" w:space="0" w:color="auto"/>
              <w:right w:val="single" w:sz="8" w:space="0" w:color="auto"/>
            </w:tcBorders>
            <w:shd w:val="clear" w:color="auto" w:fill="auto"/>
            <w:vAlign w:val="center"/>
          </w:tcPr>
          <w:p w14:paraId="4AB0DCAC" w14:textId="41B4B847" w:rsidR="0041362E" w:rsidRPr="005A5F31" w:rsidRDefault="0041362E" w:rsidP="0041362E">
            <w:pPr>
              <w:jc w:val="center"/>
              <w:rPr>
                <w:color w:val="000000"/>
                <w:sz w:val="22"/>
                <w:szCs w:val="22"/>
              </w:rPr>
            </w:pPr>
            <w:r w:rsidRPr="005A5F31">
              <w:rPr>
                <w:color w:val="000000"/>
                <w:sz w:val="22"/>
                <w:szCs w:val="22"/>
              </w:rPr>
              <w:t>0,171</w:t>
            </w:r>
          </w:p>
        </w:tc>
        <w:tc>
          <w:tcPr>
            <w:tcW w:w="315" w:type="pct"/>
            <w:tcBorders>
              <w:top w:val="nil"/>
              <w:left w:val="nil"/>
              <w:bottom w:val="single" w:sz="8" w:space="0" w:color="auto"/>
              <w:right w:val="single" w:sz="8" w:space="0" w:color="auto"/>
            </w:tcBorders>
            <w:shd w:val="clear" w:color="auto" w:fill="auto"/>
            <w:vAlign w:val="center"/>
          </w:tcPr>
          <w:p w14:paraId="7E0E9D54" w14:textId="4D0E455F" w:rsidR="0041362E" w:rsidRPr="005A5F31" w:rsidRDefault="0041362E" w:rsidP="0041362E">
            <w:pPr>
              <w:jc w:val="center"/>
              <w:rPr>
                <w:color w:val="000000"/>
                <w:sz w:val="22"/>
                <w:szCs w:val="22"/>
              </w:rPr>
            </w:pPr>
            <w:r w:rsidRPr="005A5F31">
              <w:rPr>
                <w:color w:val="000000"/>
                <w:sz w:val="22"/>
                <w:szCs w:val="22"/>
              </w:rPr>
              <w:t>0,171</w:t>
            </w:r>
          </w:p>
        </w:tc>
        <w:tc>
          <w:tcPr>
            <w:tcW w:w="315" w:type="pct"/>
            <w:tcBorders>
              <w:top w:val="nil"/>
              <w:left w:val="nil"/>
              <w:bottom w:val="single" w:sz="8" w:space="0" w:color="auto"/>
              <w:right w:val="single" w:sz="8" w:space="0" w:color="auto"/>
            </w:tcBorders>
            <w:shd w:val="clear" w:color="auto" w:fill="auto"/>
            <w:vAlign w:val="center"/>
          </w:tcPr>
          <w:p w14:paraId="11B6A078" w14:textId="37883597" w:rsidR="0041362E" w:rsidRPr="005A5F31" w:rsidRDefault="0041362E" w:rsidP="0041362E">
            <w:pPr>
              <w:jc w:val="center"/>
              <w:rPr>
                <w:color w:val="000000"/>
                <w:sz w:val="22"/>
                <w:szCs w:val="22"/>
              </w:rPr>
            </w:pPr>
            <w:r w:rsidRPr="005A5F31">
              <w:rPr>
                <w:color w:val="000000"/>
                <w:sz w:val="22"/>
                <w:szCs w:val="22"/>
              </w:rPr>
              <w:t>0,171</w:t>
            </w:r>
          </w:p>
        </w:tc>
        <w:tc>
          <w:tcPr>
            <w:tcW w:w="315" w:type="pct"/>
            <w:tcBorders>
              <w:top w:val="nil"/>
              <w:left w:val="nil"/>
              <w:bottom w:val="single" w:sz="8" w:space="0" w:color="auto"/>
              <w:right w:val="single" w:sz="8" w:space="0" w:color="auto"/>
            </w:tcBorders>
            <w:shd w:val="clear" w:color="auto" w:fill="auto"/>
            <w:vAlign w:val="center"/>
          </w:tcPr>
          <w:p w14:paraId="2636E64D" w14:textId="7F7CA0CB" w:rsidR="0041362E" w:rsidRPr="005A5F31" w:rsidRDefault="0041362E" w:rsidP="0041362E">
            <w:pPr>
              <w:jc w:val="center"/>
              <w:rPr>
                <w:color w:val="000000"/>
                <w:sz w:val="22"/>
                <w:szCs w:val="22"/>
              </w:rPr>
            </w:pPr>
            <w:r w:rsidRPr="005A5F31">
              <w:rPr>
                <w:color w:val="000000"/>
                <w:sz w:val="22"/>
                <w:szCs w:val="22"/>
              </w:rPr>
              <w:t>0,171</w:t>
            </w:r>
          </w:p>
        </w:tc>
        <w:tc>
          <w:tcPr>
            <w:tcW w:w="315" w:type="pct"/>
            <w:tcBorders>
              <w:top w:val="nil"/>
              <w:left w:val="nil"/>
              <w:bottom w:val="single" w:sz="8" w:space="0" w:color="auto"/>
              <w:right w:val="single" w:sz="8" w:space="0" w:color="auto"/>
            </w:tcBorders>
            <w:shd w:val="clear" w:color="auto" w:fill="auto"/>
            <w:vAlign w:val="center"/>
          </w:tcPr>
          <w:p w14:paraId="232DCF1F" w14:textId="6B317BC3" w:rsidR="0041362E" w:rsidRPr="005A5F31" w:rsidRDefault="0041362E" w:rsidP="0041362E">
            <w:pPr>
              <w:jc w:val="center"/>
              <w:rPr>
                <w:color w:val="000000"/>
                <w:sz w:val="22"/>
                <w:szCs w:val="22"/>
              </w:rPr>
            </w:pPr>
            <w:r w:rsidRPr="005A5F31">
              <w:rPr>
                <w:color w:val="000000"/>
                <w:sz w:val="22"/>
                <w:szCs w:val="22"/>
              </w:rPr>
              <w:t>0,171</w:t>
            </w:r>
          </w:p>
        </w:tc>
        <w:tc>
          <w:tcPr>
            <w:tcW w:w="315" w:type="pct"/>
            <w:tcBorders>
              <w:top w:val="nil"/>
              <w:left w:val="nil"/>
              <w:bottom w:val="single" w:sz="8" w:space="0" w:color="auto"/>
              <w:right w:val="single" w:sz="8" w:space="0" w:color="auto"/>
            </w:tcBorders>
            <w:shd w:val="clear" w:color="auto" w:fill="auto"/>
            <w:vAlign w:val="center"/>
          </w:tcPr>
          <w:p w14:paraId="2F6FA61D" w14:textId="6465D6F5" w:rsidR="0041362E" w:rsidRPr="005A5F31" w:rsidRDefault="0041362E" w:rsidP="0041362E">
            <w:pPr>
              <w:jc w:val="center"/>
              <w:rPr>
                <w:color w:val="000000"/>
                <w:sz w:val="22"/>
                <w:szCs w:val="22"/>
              </w:rPr>
            </w:pPr>
            <w:r w:rsidRPr="005A5F31">
              <w:rPr>
                <w:color w:val="000000"/>
                <w:sz w:val="22"/>
                <w:szCs w:val="22"/>
              </w:rPr>
              <w:t>0,171</w:t>
            </w:r>
          </w:p>
        </w:tc>
        <w:tc>
          <w:tcPr>
            <w:tcW w:w="329" w:type="pct"/>
            <w:tcBorders>
              <w:top w:val="nil"/>
              <w:left w:val="nil"/>
              <w:bottom w:val="single" w:sz="8" w:space="0" w:color="auto"/>
              <w:right w:val="single" w:sz="8" w:space="0" w:color="auto"/>
            </w:tcBorders>
            <w:shd w:val="clear" w:color="auto" w:fill="auto"/>
            <w:vAlign w:val="center"/>
          </w:tcPr>
          <w:p w14:paraId="694475CF" w14:textId="31F45D3B" w:rsidR="0041362E" w:rsidRPr="005A5F31" w:rsidRDefault="0041362E" w:rsidP="0041362E">
            <w:pPr>
              <w:jc w:val="center"/>
              <w:rPr>
                <w:color w:val="000000"/>
                <w:sz w:val="22"/>
                <w:szCs w:val="22"/>
              </w:rPr>
            </w:pPr>
            <w:r w:rsidRPr="005A5F31">
              <w:rPr>
                <w:color w:val="000000"/>
                <w:sz w:val="22"/>
                <w:szCs w:val="22"/>
              </w:rPr>
              <w:t>0,171</w:t>
            </w:r>
          </w:p>
        </w:tc>
        <w:tc>
          <w:tcPr>
            <w:tcW w:w="335" w:type="pct"/>
            <w:tcBorders>
              <w:top w:val="nil"/>
              <w:left w:val="nil"/>
              <w:bottom w:val="single" w:sz="8" w:space="0" w:color="auto"/>
              <w:right w:val="single" w:sz="8" w:space="0" w:color="auto"/>
            </w:tcBorders>
            <w:shd w:val="clear" w:color="auto" w:fill="auto"/>
            <w:vAlign w:val="center"/>
          </w:tcPr>
          <w:p w14:paraId="026866C9" w14:textId="06A96D50" w:rsidR="0041362E" w:rsidRPr="005A5F31" w:rsidRDefault="0041362E" w:rsidP="0041362E">
            <w:pPr>
              <w:jc w:val="center"/>
              <w:rPr>
                <w:color w:val="000000"/>
                <w:sz w:val="22"/>
                <w:szCs w:val="22"/>
              </w:rPr>
            </w:pPr>
            <w:r w:rsidRPr="005A5F31">
              <w:rPr>
                <w:color w:val="000000"/>
                <w:sz w:val="22"/>
                <w:szCs w:val="22"/>
              </w:rPr>
              <w:t>0,171</w:t>
            </w:r>
          </w:p>
        </w:tc>
      </w:tr>
      <w:tr w:rsidR="0041362E" w:rsidRPr="005A5F31" w14:paraId="3D22E947" w14:textId="77777777" w:rsidTr="00DA65EC">
        <w:trPr>
          <w:cantSplit/>
        </w:trPr>
        <w:tc>
          <w:tcPr>
            <w:tcW w:w="173" w:type="pct"/>
            <w:shd w:val="clear" w:color="auto" w:fill="auto"/>
          </w:tcPr>
          <w:p w14:paraId="0AD0A750" w14:textId="500CA3F4" w:rsidR="0041362E" w:rsidRPr="005A5F31" w:rsidRDefault="0041362E" w:rsidP="0041362E">
            <w:pPr>
              <w:rPr>
                <w:color w:val="000000"/>
                <w:sz w:val="22"/>
                <w:szCs w:val="22"/>
              </w:rPr>
            </w:pPr>
            <w:r w:rsidRPr="005A5F31">
              <w:rPr>
                <w:sz w:val="22"/>
                <w:szCs w:val="22"/>
              </w:rPr>
              <w:t>2.4</w:t>
            </w:r>
          </w:p>
        </w:tc>
        <w:tc>
          <w:tcPr>
            <w:tcW w:w="1891" w:type="pct"/>
            <w:shd w:val="clear" w:color="auto" w:fill="auto"/>
            <w:vAlign w:val="center"/>
          </w:tcPr>
          <w:p w14:paraId="01AF54CC" w14:textId="4EC1F977" w:rsidR="0041362E" w:rsidRPr="005A5F31" w:rsidRDefault="0041362E" w:rsidP="0041362E">
            <w:pPr>
              <w:rPr>
                <w:color w:val="000000"/>
                <w:sz w:val="22"/>
                <w:szCs w:val="22"/>
              </w:rPr>
            </w:pPr>
            <w:r w:rsidRPr="005A5F31">
              <w:rPr>
                <w:sz w:val="22"/>
                <w:szCs w:val="22"/>
              </w:rPr>
              <w:t>аварийная подпитка «сырой» водой (п. 6.22 в СП 124.13330.2012)</w:t>
            </w:r>
          </w:p>
        </w:tc>
        <w:tc>
          <w:tcPr>
            <w:tcW w:w="382" w:type="pct"/>
            <w:shd w:val="clear" w:color="auto" w:fill="auto"/>
            <w:vAlign w:val="center"/>
          </w:tcPr>
          <w:p w14:paraId="3E54DA72" w14:textId="5705848D" w:rsidR="0041362E" w:rsidRPr="005A5F31" w:rsidRDefault="0041362E" w:rsidP="0041362E">
            <w:pPr>
              <w:rPr>
                <w:color w:val="000000"/>
                <w:sz w:val="22"/>
                <w:szCs w:val="22"/>
              </w:rPr>
            </w:pPr>
            <w:r w:rsidRPr="005A5F31">
              <w:rPr>
                <w:sz w:val="22"/>
                <w:szCs w:val="22"/>
              </w:rPr>
              <w:t>м. куб./ч</w:t>
            </w:r>
          </w:p>
        </w:tc>
        <w:tc>
          <w:tcPr>
            <w:tcW w:w="315" w:type="pct"/>
            <w:tcBorders>
              <w:top w:val="nil"/>
              <w:left w:val="nil"/>
              <w:bottom w:val="single" w:sz="8" w:space="0" w:color="auto"/>
              <w:right w:val="single" w:sz="8" w:space="0" w:color="auto"/>
            </w:tcBorders>
            <w:shd w:val="clear" w:color="auto" w:fill="auto"/>
            <w:vAlign w:val="center"/>
          </w:tcPr>
          <w:p w14:paraId="584D1411" w14:textId="2E324BF9" w:rsidR="0041362E" w:rsidRPr="005A5F31" w:rsidRDefault="0041362E" w:rsidP="0041362E">
            <w:pPr>
              <w:jc w:val="center"/>
              <w:rPr>
                <w:color w:val="000000"/>
                <w:sz w:val="22"/>
                <w:szCs w:val="22"/>
              </w:rPr>
            </w:pPr>
            <w:r w:rsidRPr="005A5F31">
              <w:rPr>
                <w:color w:val="000000"/>
                <w:sz w:val="22"/>
                <w:szCs w:val="22"/>
              </w:rPr>
              <w:t>1,37</w:t>
            </w:r>
          </w:p>
        </w:tc>
        <w:tc>
          <w:tcPr>
            <w:tcW w:w="315" w:type="pct"/>
            <w:tcBorders>
              <w:top w:val="nil"/>
              <w:left w:val="nil"/>
              <w:bottom w:val="single" w:sz="8" w:space="0" w:color="auto"/>
              <w:right w:val="single" w:sz="8" w:space="0" w:color="auto"/>
            </w:tcBorders>
            <w:shd w:val="clear" w:color="auto" w:fill="auto"/>
            <w:vAlign w:val="center"/>
          </w:tcPr>
          <w:p w14:paraId="2007BA0D" w14:textId="5A995A29" w:rsidR="0041362E" w:rsidRPr="005A5F31" w:rsidRDefault="0041362E" w:rsidP="0041362E">
            <w:pPr>
              <w:jc w:val="center"/>
              <w:rPr>
                <w:color w:val="000000"/>
                <w:sz w:val="22"/>
                <w:szCs w:val="22"/>
              </w:rPr>
            </w:pPr>
            <w:r w:rsidRPr="005A5F31">
              <w:rPr>
                <w:color w:val="000000"/>
                <w:sz w:val="22"/>
                <w:szCs w:val="22"/>
              </w:rPr>
              <w:t>1,37</w:t>
            </w:r>
          </w:p>
        </w:tc>
        <w:tc>
          <w:tcPr>
            <w:tcW w:w="315" w:type="pct"/>
            <w:tcBorders>
              <w:top w:val="nil"/>
              <w:left w:val="nil"/>
              <w:bottom w:val="single" w:sz="8" w:space="0" w:color="auto"/>
              <w:right w:val="single" w:sz="8" w:space="0" w:color="auto"/>
            </w:tcBorders>
            <w:shd w:val="clear" w:color="auto" w:fill="auto"/>
            <w:vAlign w:val="center"/>
          </w:tcPr>
          <w:p w14:paraId="63795173" w14:textId="4824B468" w:rsidR="0041362E" w:rsidRPr="005A5F31" w:rsidRDefault="0041362E" w:rsidP="0041362E">
            <w:pPr>
              <w:jc w:val="center"/>
              <w:rPr>
                <w:color w:val="000000"/>
                <w:sz w:val="22"/>
                <w:szCs w:val="22"/>
              </w:rPr>
            </w:pPr>
            <w:r w:rsidRPr="005A5F31">
              <w:rPr>
                <w:color w:val="000000"/>
                <w:sz w:val="22"/>
                <w:szCs w:val="22"/>
              </w:rPr>
              <w:t>1,37</w:t>
            </w:r>
          </w:p>
        </w:tc>
        <w:tc>
          <w:tcPr>
            <w:tcW w:w="315" w:type="pct"/>
            <w:tcBorders>
              <w:top w:val="nil"/>
              <w:left w:val="nil"/>
              <w:bottom w:val="single" w:sz="8" w:space="0" w:color="auto"/>
              <w:right w:val="single" w:sz="8" w:space="0" w:color="auto"/>
            </w:tcBorders>
            <w:shd w:val="clear" w:color="auto" w:fill="auto"/>
            <w:vAlign w:val="center"/>
          </w:tcPr>
          <w:p w14:paraId="4036829E" w14:textId="4329C7A2" w:rsidR="0041362E" w:rsidRPr="005A5F31" w:rsidRDefault="0041362E" w:rsidP="0041362E">
            <w:pPr>
              <w:jc w:val="center"/>
              <w:rPr>
                <w:color w:val="000000"/>
                <w:sz w:val="22"/>
                <w:szCs w:val="22"/>
              </w:rPr>
            </w:pPr>
            <w:r w:rsidRPr="005A5F31">
              <w:rPr>
                <w:color w:val="000000"/>
                <w:sz w:val="22"/>
                <w:szCs w:val="22"/>
              </w:rPr>
              <w:t>1,37</w:t>
            </w:r>
          </w:p>
        </w:tc>
        <w:tc>
          <w:tcPr>
            <w:tcW w:w="315" w:type="pct"/>
            <w:tcBorders>
              <w:top w:val="nil"/>
              <w:left w:val="nil"/>
              <w:bottom w:val="single" w:sz="8" w:space="0" w:color="auto"/>
              <w:right w:val="single" w:sz="8" w:space="0" w:color="auto"/>
            </w:tcBorders>
            <w:shd w:val="clear" w:color="auto" w:fill="auto"/>
            <w:vAlign w:val="center"/>
          </w:tcPr>
          <w:p w14:paraId="063DB913" w14:textId="34DC6120" w:rsidR="0041362E" w:rsidRPr="005A5F31" w:rsidRDefault="0041362E" w:rsidP="0041362E">
            <w:pPr>
              <w:jc w:val="center"/>
              <w:rPr>
                <w:color w:val="000000"/>
                <w:sz w:val="22"/>
                <w:szCs w:val="22"/>
              </w:rPr>
            </w:pPr>
            <w:r w:rsidRPr="005A5F31">
              <w:rPr>
                <w:color w:val="000000"/>
                <w:sz w:val="22"/>
                <w:szCs w:val="22"/>
              </w:rPr>
              <w:t>1,37</w:t>
            </w:r>
          </w:p>
        </w:tc>
        <w:tc>
          <w:tcPr>
            <w:tcW w:w="315" w:type="pct"/>
            <w:tcBorders>
              <w:top w:val="nil"/>
              <w:left w:val="nil"/>
              <w:bottom w:val="single" w:sz="8" w:space="0" w:color="auto"/>
              <w:right w:val="single" w:sz="8" w:space="0" w:color="auto"/>
            </w:tcBorders>
            <w:shd w:val="clear" w:color="auto" w:fill="auto"/>
            <w:vAlign w:val="center"/>
          </w:tcPr>
          <w:p w14:paraId="08F1C0EF" w14:textId="0586E936" w:rsidR="0041362E" w:rsidRPr="005A5F31" w:rsidRDefault="0041362E" w:rsidP="0041362E">
            <w:pPr>
              <w:jc w:val="center"/>
              <w:rPr>
                <w:color w:val="000000"/>
                <w:sz w:val="22"/>
                <w:szCs w:val="22"/>
              </w:rPr>
            </w:pPr>
            <w:r w:rsidRPr="005A5F31">
              <w:rPr>
                <w:color w:val="000000"/>
                <w:sz w:val="22"/>
                <w:szCs w:val="22"/>
              </w:rPr>
              <w:t>1,37</w:t>
            </w:r>
          </w:p>
        </w:tc>
        <w:tc>
          <w:tcPr>
            <w:tcW w:w="329" w:type="pct"/>
            <w:tcBorders>
              <w:top w:val="nil"/>
              <w:left w:val="nil"/>
              <w:bottom w:val="single" w:sz="8" w:space="0" w:color="auto"/>
              <w:right w:val="single" w:sz="8" w:space="0" w:color="auto"/>
            </w:tcBorders>
            <w:shd w:val="clear" w:color="auto" w:fill="auto"/>
            <w:vAlign w:val="center"/>
          </w:tcPr>
          <w:p w14:paraId="3D8338B0" w14:textId="23AD7544" w:rsidR="0041362E" w:rsidRPr="005A5F31" w:rsidRDefault="0041362E" w:rsidP="0041362E">
            <w:pPr>
              <w:jc w:val="center"/>
              <w:rPr>
                <w:color w:val="000000"/>
                <w:sz w:val="22"/>
                <w:szCs w:val="22"/>
              </w:rPr>
            </w:pPr>
            <w:r w:rsidRPr="005A5F31">
              <w:rPr>
                <w:color w:val="000000"/>
                <w:sz w:val="22"/>
                <w:szCs w:val="22"/>
              </w:rPr>
              <w:t>1,37</w:t>
            </w:r>
          </w:p>
        </w:tc>
        <w:tc>
          <w:tcPr>
            <w:tcW w:w="335" w:type="pct"/>
            <w:tcBorders>
              <w:top w:val="nil"/>
              <w:left w:val="nil"/>
              <w:bottom w:val="single" w:sz="8" w:space="0" w:color="auto"/>
              <w:right w:val="single" w:sz="8" w:space="0" w:color="auto"/>
            </w:tcBorders>
            <w:shd w:val="clear" w:color="auto" w:fill="auto"/>
            <w:vAlign w:val="center"/>
          </w:tcPr>
          <w:p w14:paraId="6E2283B0" w14:textId="50787177" w:rsidR="0041362E" w:rsidRPr="005A5F31" w:rsidRDefault="0041362E" w:rsidP="0041362E">
            <w:pPr>
              <w:jc w:val="center"/>
              <w:rPr>
                <w:color w:val="000000"/>
                <w:sz w:val="22"/>
                <w:szCs w:val="22"/>
              </w:rPr>
            </w:pPr>
            <w:r w:rsidRPr="005A5F31">
              <w:rPr>
                <w:color w:val="000000"/>
                <w:sz w:val="22"/>
                <w:szCs w:val="22"/>
              </w:rPr>
              <w:t>1,37</w:t>
            </w:r>
          </w:p>
        </w:tc>
      </w:tr>
      <w:tr w:rsidR="0041362E" w:rsidRPr="005A5F31" w14:paraId="23F685D9" w14:textId="77777777" w:rsidTr="00DA65EC">
        <w:trPr>
          <w:cantSplit/>
        </w:trPr>
        <w:tc>
          <w:tcPr>
            <w:tcW w:w="173" w:type="pct"/>
            <w:shd w:val="clear" w:color="auto" w:fill="auto"/>
          </w:tcPr>
          <w:p w14:paraId="4C068054" w14:textId="1B992E4D" w:rsidR="0041362E" w:rsidRPr="005A5F31" w:rsidRDefault="0041362E" w:rsidP="0041362E">
            <w:pPr>
              <w:rPr>
                <w:color w:val="000000"/>
                <w:sz w:val="22"/>
                <w:szCs w:val="22"/>
              </w:rPr>
            </w:pPr>
            <w:r w:rsidRPr="005A5F31">
              <w:rPr>
                <w:sz w:val="22"/>
                <w:szCs w:val="22"/>
              </w:rPr>
              <w:t>2.5</w:t>
            </w:r>
          </w:p>
        </w:tc>
        <w:tc>
          <w:tcPr>
            <w:tcW w:w="1891" w:type="pct"/>
            <w:shd w:val="clear" w:color="auto" w:fill="auto"/>
            <w:vAlign w:val="center"/>
          </w:tcPr>
          <w:p w14:paraId="3075EC89" w14:textId="673DB5C6" w:rsidR="0041362E" w:rsidRPr="005A5F31" w:rsidRDefault="0041362E" w:rsidP="0041362E">
            <w:pPr>
              <w:rPr>
                <w:color w:val="000000"/>
                <w:sz w:val="22"/>
                <w:szCs w:val="22"/>
              </w:rPr>
            </w:pPr>
            <w:r w:rsidRPr="005A5F31">
              <w:rPr>
                <w:sz w:val="22"/>
                <w:szCs w:val="22"/>
              </w:rPr>
              <w:t>расход теплоносителя (расход сетевой воды) на горячее водоснабжение потребителей с использованием открытой системы теплоснабжения</w:t>
            </w:r>
          </w:p>
        </w:tc>
        <w:tc>
          <w:tcPr>
            <w:tcW w:w="382" w:type="pct"/>
            <w:shd w:val="clear" w:color="auto" w:fill="auto"/>
            <w:vAlign w:val="center"/>
          </w:tcPr>
          <w:p w14:paraId="37000B54" w14:textId="74FB47E1" w:rsidR="0041362E" w:rsidRPr="005A5F31" w:rsidRDefault="0041362E" w:rsidP="0041362E">
            <w:pPr>
              <w:rPr>
                <w:color w:val="000000"/>
                <w:sz w:val="22"/>
                <w:szCs w:val="22"/>
              </w:rPr>
            </w:pPr>
            <w:r w:rsidRPr="005A5F31">
              <w:rPr>
                <w:sz w:val="22"/>
                <w:szCs w:val="22"/>
              </w:rPr>
              <w:t>м. куб./ч</w:t>
            </w:r>
          </w:p>
        </w:tc>
        <w:tc>
          <w:tcPr>
            <w:tcW w:w="315" w:type="pct"/>
            <w:tcBorders>
              <w:top w:val="nil"/>
              <w:left w:val="nil"/>
              <w:bottom w:val="single" w:sz="8" w:space="0" w:color="auto"/>
              <w:right w:val="single" w:sz="8" w:space="0" w:color="auto"/>
            </w:tcBorders>
            <w:shd w:val="clear" w:color="auto" w:fill="auto"/>
            <w:vAlign w:val="center"/>
          </w:tcPr>
          <w:p w14:paraId="17BF5AE7" w14:textId="5832664F" w:rsidR="0041362E" w:rsidRPr="005A5F31" w:rsidRDefault="0041362E" w:rsidP="0041362E">
            <w:pPr>
              <w:jc w:val="center"/>
              <w:rPr>
                <w:color w:val="000000"/>
                <w:sz w:val="22"/>
                <w:szCs w:val="22"/>
              </w:rPr>
            </w:pPr>
            <w:r w:rsidRPr="005A5F31">
              <w:rPr>
                <w:color w:val="000000"/>
                <w:sz w:val="22"/>
                <w:szCs w:val="22"/>
              </w:rPr>
              <w:t>1,19</w:t>
            </w:r>
          </w:p>
        </w:tc>
        <w:tc>
          <w:tcPr>
            <w:tcW w:w="315" w:type="pct"/>
            <w:tcBorders>
              <w:top w:val="nil"/>
              <w:left w:val="nil"/>
              <w:bottom w:val="single" w:sz="8" w:space="0" w:color="auto"/>
              <w:right w:val="single" w:sz="8" w:space="0" w:color="auto"/>
            </w:tcBorders>
            <w:shd w:val="clear" w:color="auto" w:fill="auto"/>
            <w:vAlign w:val="center"/>
          </w:tcPr>
          <w:p w14:paraId="230F0B0A" w14:textId="208BC97B" w:rsidR="0041362E" w:rsidRPr="005A5F31" w:rsidRDefault="0041362E" w:rsidP="0041362E">
            <w:pPr>
              <w:jc w:val="center"/>
              <w:rPr>
                <w:color w:val="000000"/>
                <w:sz w:val="22"/>
                <w:szCs w:val="22"/>
              </w:rPr>
            </w:pPr>
            <w:r w:rsidRPr="005A5F31">
              <w:rPr>
                <w:color w:val="000000"/>
                <w:sz w:val="22"/>
                <w:szCs w:val="22"/>
              </w:rPr>
              <w:t>1,19</w:t>
            </w:r>
          </w:p>
        </w:tc>
        <w:tc>
          <w:tcPr>
            <w:tcW w:w="315" w:type="pct"/>
            <w:tcBorders>
              <w:top w:val="nil"/>
              <w:left w:val="nil"/>
              <w:bottom w:val="single" w:sz="8" w:space="0" w:color="auto"/>
              <w:right w:val="single" w:sz="8" w:space="0" w:color="auto"/>
            </w:tcBorders>
            <w:shd w:val="clear" w:color="auto" w:fill="auto"/>
            <w:vAlign w:val="center"/>
          </w:tcPr>
          <w:p w14:paraId="13273E2D" w14:textId="2DBD32ED" w:rsidR="0041362E" w:rsidRPr="005A5F31" w:rsidRDefault="0041362E" w:rsidP="0041362E">
            <w:pPr>
              <w:jc w:val="center"/>
              <w:rPr>
                <w:color w:val="000000"/>
                <w:sz w:val="22"/>
                <w:szCs w:val="22"/>
              </w:rPr>
            </w:pPr>
            <w:r w:rsidRPr="005A5F31">
              <w:rPr>
                <w:color w:val="000000"/>
                <w:sz w:val="22"/>
                <w:szCs w:val="22"/>
              </w:rPr>
              <w:t>1,19</w:t>
            </w:r>
          </w:p>
        </w:tc>
        <w:tc>
          <w:tcPr>
            <w:tcW w:w="315" w:type="pct"/>
            <w:tcBorders>
              <w:top w:val="nil"/>
              <w:left w:val="nil"/>
              <w:bottom w:val="single" w:sz="8" w:space="0" w:color="auto"/>
              <w:right w:val="single" w:sz="8" w:space="0" w:color="auto"/>
            </w:tcBorders>
            <w:shd w:val="clear" w:color="auto" w:fill="auto"/>
            <w:vAlign w:val="center"/>
          </w:tcPr>
          <w:p w14:paraId="6388F905" w14:textId="4E576D43" w:rsidR="0041362E" w:rsidRPr="005A5F31" w:rsidRDefault="0041362E" w:rsidP="0041362E">
            <w:pPr>
              <w:jc w:val="center"/>
              <w:rPr>
                <w:color w:val="000000"/>
                <w:sz w:val="22"/>
                <w:szCs w:val="22"/>
              </w:rPr>
            </w:pPr>
            <w:r w:rsidRPr="005A5F31">
              <w:rPr>
                <w:color w:val="000000"/>
                <w:sz w:val="22"/>
                <w:szCs w:val="22"/>
              </w:rPr>
              <w:t>1,19</w:t>
            </w:r>
          </w:p>
        </w:tc>
        <w:tc>
          <w:tcPr>
            <w:tcW w:w="315" w:type="pct"/>
            <w:tcBorders>
              <w:top w:val="nil"/>
              <w:left w:val="nil"/>
              <w:bottom w:val="single" w:sz="8" w:space="0" w:color="auto"/>
              <w:right w:val="single" w:sz="8" w:space="0" w:color="auto"/>
            </w:tcBorders>
            <w:shd w:val="clear" w:color="auto" w:fill="auto"/>
            <w:vAlign w:val="center"/>
          </w:tcPr>
          <w:p w14:paraId="18C62942" w14:textId="0B0781E7" w:rsidR="0041362E" w:rsidRPr="005A5F31" w:rsidRDefault="0041362E" w:rsidP="0041362E">
            <w:pPr>
              <w:jc w:val="center"/>
              <w:rPr>
                <w:color w:val="000000"/>
                <w:sz w:val="22"/>
                <w:szCs w:val="22"/>
              </w:rPr>
            </w:pPr>
            <w:r w:rsidRPr="005A5F31">
              <w:rPr>
                <w:color w:val="000000"/>
                <w:sz w:val="22"/>
                <w:szCs w:val="22"/>
              </w:rPr>
              <w:t>1,19</w:t>
            </w:r>
          </w:p>
        </w:tc>
        <w:tc>
          <w:tcPr>
            <w:tcW w:w="315" w:type="pct"/>
            <w:tcBorders>
              <w:top w:val="nil"/>
              <w:left w:val="nil"/>
              <w:bottom w:val="single" w:sz="8" w:space="0" w:color="auto"/>
              <w:right w:val="single" w:sz="8" w:space="0" w:color="auto"/>
            </w:tcBorders>
            <w:shd w:val="clear" w:color="auto" w:fill="auto"/>
            <w:vAlign w:val="center"/>
          </w:tcPr>
          <w:p w14:paraId="052986CC" w14:textId="3A0F373C" w:rsidR="0041362E" w:rsidRPr="005A5F31" w:rsidRDefault="0041362E" w:rsidP="0041362E">
            <w:pPr>
              <w:jc w:val="center"/>
              <w:rPr>
                <w:color w:val="000000"/>
                <w:sz w:val="22"/>
                <w:szCs w:val="22"/>
              </w:rPr>
            </w:pPr>
            <w:r w:rsidRPr="005A5F31">
              <w:rPr>
                <w:color w:val="000000"/>
                <w:sz w:val="22"/>
                <w:szCs w:val="22"/>
              </w:rPr>
              <w:t>1,19</w:t>
            </w:r>
          </w:p>
        </w:tc>
        <w:tc>
          <w:tcPr>
            <w:tcW w:w="329" w:type="pct"/>
            <w:tcBorders>
              <w:top w:val="nil"/>
              <w:left w:val="nil"/>
              <w:bottom w:val="single" w:sz="8" w:space="0" w:color="auto"/>
              <w:right w:val="single" w:sz="8" w:space="0" w:color="auto"/>
            </w:tcBorders>
            <w:shd w:val="clear" w:color="auto" w:fill="auto"/>
            <w:vAlign w:val="center"/>
          </w:tcPr>
          <w:p w14:paraId="2524EDF8" w14:textId="74C6DB1A" w:rsidR="0041362E" w:rsidRPr="005A5F31" w:rsidRDefault="0041362E" w:rsidP="0041362E">
            <w:pPr>
              <w:jc w:val="center"/>
              <w:rPr>
                <w:color w:val="000000"/>
                <w:sz w:val="22"/>
                <w:szCs w:val="22"/>
              </w:rPr>
            </w:pPr>
            <w:r w:rsidRPr="005A5F31">
              <w:rPr>
                <w:color w:val="000000"/>
                <w:sz w:val="22"/>
                <w:szCs w:val="22"/>
              </w:rPr>
              <w:t>1,19</w:t>
            </w:r>
          </w:p>
        </w:tc>
        <w:tc>
          <w:tcPr>
            <w:tcW w:w="335" w:type="pct"/>
            <w:tcBorders>
              <w:top w:val="nil"/>
              <w:left w:val="nil"/>
              <w:bottom w:val="single" w:sz="8" w:space="0" w:color="auto"/>
              <w:right w:val="single" w:sz="8" w:space="0" w:color="auto"/>
            </w:tcBorders>
            <w:shd w:val="clear" w:color="auto" w:fill="auto"/>
            <w:vAlign w:val="center"/>
          </w:tcPr>
          <w:p w14:paraId="14C9FCDE" w14:textId="0BD05A47" w:rsidR="0041362E" w:rsidRPr="005A5F31" w:rsidRDefault="0041362E" w:rsidP="0041362E">
            <w:pPr>
              <w:jc w:val="center"/>
              <w:rPr>
                <w:color w:val="000000"/>
                <w:sz w:val="22"/>
                <w:szCs w:val="22"/>
              </w:rPr>
            </w:pPr>
            <w:r w:rsidRPr="005A5F31">
              <w:rPr>
                <w:color w:val="000000"/>
                <w:sz w:val="22"/>
                <w:szCs w:val="22"/>
              </w:rPr>
              <w:t>1,19</w:t>
            </w:r>
          </w:p>
        </w:tc>
      </w:tr>
      <w:tr w:rsidR="0041362E" w:rsidRPr="005A5F31" w14:paraId="270B9AE7" w14:textId="77777777" w:rsidTr="00DA65EC">
        <w:trPr>
          <w:cantSplit/>
        </w:trPr>
        <w:tc>
          <w:tcPr>
            <w:tcW w:w="173" w:type="pct"/>
            <w:shd w:val="clear" w:color="auto" w:fill="auto"/>
          </w:tcPr>
          <w:p w14:paraId="6E8CDE55" w14:textId="4BC96906" w:rsidR="0041362E" w:rsidRPr="005A5F31" w:rsidRDefault="0041362E" w:rsidP="0041362E">
            <w:pPr>
              <w:rPr>
                <w:color w:val="000000"/>
                <w:sz w:val="22"/>
                <w:szCs w:val="22"/>
              </w:rPr>
            </w:pPr>
            <w:r w:rsidRPr="005A5F31">
              <w:rPr>
                <w:sz w:val="22"/>
                <w:szCs w:val="22"/>
              </w:rPr>
              <w:t>3</w:t>
            </w:r>
          </w:p>
        </w:tc>
        <w:tc>
          <w:tcPr>
            <w:tcW w:w="1891" w:type="pct"/>
            <w:shd w:val="clear" w:color="auto" w:fill="auto"/>
            <w:vAlign w:val="bottom"/>
          </w:tcPr>
          <w:p w14:paraId="2D3A4EED" w14:textId="186A6F1F" w:rsidR="0041362E" w:rsidRPr="005A5F31" w:rsidRDefault="0041362E" w:rsidP="0041362E">
            <w:pPr>
              <w:rPr>
                <w:color w:val="000000"/>
                <w:sz w:val="22"/>
                <w:szCs w:val="22"/>
              </w:rPr>
            </w:pPr>
            <w:r w:rsidRPr="005A5F31">
              <w:rPr>
                <w:b/>
                <w:bCs/>
                <w:color w:val="000000"/>
                <w:sz w:val="22"/>
                <w:szCs w:val="22"/>
              </w:rPr>
              <w:t>Котельная «ДКПС» (с. Дунаево)</w:t>
            </w:r>
          </w:p>
        </w:tc>
        <w:tc>
          <w:tcPr>
            <w:tcW w:w="382" w:type="pct"/>
            <w:shd w:val="clear" w:color="auto" w:fill="auto"/>
            <w:vAlign w:val="center"/>
          </w:tcPr>
          <w:p w14:paraId="30F2B13E" w14:textId="77777777" w:rsidR="0041362E" w:rsidRPr="005A5F31" w:rsidRDefault="0041362E" w:rsidP="0041362E">
            <w:pPr>
              <w:rPr>
                <w:color w:val="000000"/>
                <w:sz w:val="22"/>
                <w:szCs w:val="22"/>
              </w:rPr>
            </w:pPr>
          </w:p>
        </w:tc>
        <w:tc>
          <w:tcPr>
            <w:tcW w:w="315" w:type="pct"/>
            <w:tcBorders>
              <w:top w:val="nil"/>
              <w:left w:val="nil"/>
              <w:bottom w:val="single" w:sz="8" w:space="0" w:color="auto"/>
              <w:right w:val="single" w:sz="8" w:space="0" w:color="auto"/>
            </w:tcBorders>
            <w:shd w:val="clear" w:color="auto" w:fill="auto"/>
            <w:vAlign w:val="center"/>
          </w:tcPr>
          <w:p w14:paraId="69865483" w14:textId="77777777" w:rsidR="0041362E" w:rsidRPr="005A5F31" w:rsidRDefault="0041362E" w:rsidP="0041362E">
            <w:pPr>
              <w:jc w:val="center"/>
              <w:rPr>
                <w:color w:val="000000"/>
                <w:sz w:val="22"/>
                <w:szCs w:val="22"/>
              </w:rPr>
            </w:pPr>
          </w:p>
        </w:tc>
        <w:tc>
          <w:tcPr>
            <w:tcW w:w="315" w:type="pct"/>
            <w:tcBorders>
              <w:top w:val="nil"/>
              <w:left w:val="nil"/>
              <w:bottom w:val="single" w:sz="8" w:space="0" w:color="auto"/>
              <w:right w:val="single" w:sz="8" w:space="0" w:color="auto"/>
            </w:tcBorders>
            <w:shd w:val="clear" w:color="auto" w:fill="auto"/>
            <w:vAlign w:val="center"/>
          </w:tcPr>
          <w:p w14:paraId="6165203F" w14:textId="77777777" w:rsidR="0041362E" w:rsidRPr="005A5F31" w:rsidRDefault="0041362E" w:rsidP="0041362E">
            <w:pPr>
              <w:jc w:val="center"/>
              <w:rPr>
                <w:color w:val="000000"/>
                <w:sz w:val="22"/>
                <w:szCs w:val="22"/>
              </w:rPr>
            </w:pPr>
          </w:p>
        </w:tc>
        <w:tc>
          <w:tcPr>
            <w:tcW w:w="315" w:type="pct"/>
            <w:tcBorders>
              <w:top w:val="nil"/>
              <w:left w:val="nil"/>
              <w:bottom w:val="single" w:sz="8" w:space="0" w:color="auto"/>
              <w:right w:val="single" w:sz="8" w:space="0" w:color="auto"/>
            </w:tcBorders>
            <w:shd w:val="clear" w:color="auto" w:fill="auto"/>
            <w:vAlign w:val="center"/>
          </w:tcPr>
          <w:p w14:paraId="7F92F7FC" w14:textId="77777777" w:rsidR="0041362E" w:rsidRPr="005A5F31" w:rsidRDefault="0041362E" w:rsidP="0041362E">
            <w:pPr>
              <w:jc w:val="center"/>
              <w:rPr>
                <w:color w:val="000000"/>
                <w:sz w:val="22"/>
                <w:szCs w:val="22"/>
              </w:rPr>
            </w:pPr>
          </w:p>
        </w:tc>
        <w:tc>
          <w:tcPr>
            <w:tcW w:w="315" w:type="pct"/>
            <w:tcBorders>
              <w:top w:val="nil"/>
              <w:left w:val="nil"/>
              <w:bottom w:val="single" w:sz="8" w:space="0" w:color="auto"/>
              <w:right w:val="single" w:sz="8" w:space="0" w:color="auto"/>
            </w:tcBorders>
            <w:shd w:val="clear" w:color="auto" w:fill="auto"/>
            <w:vAlign w:val="center"/>
          </w:tcPr>
          <w:p w14:paraId="44407C5A" w14:textId="77777777" w:rsidR="0041362E" w:rsidRPr="005A5F31" w:rsidRDefault="0041362E" w:rsidP="0041362E">
            <w:pPr>
              <w:jc w:val="center"/>
              <w:rPr>
                <w:color w:val="000000"/>
                <w:sz w:val="22"/>
                <w:szCs w:val="22"/>
              </w:rPr>
            </w:pPr>
          </w:p>
        </w:tc>
        <w:tc>
          <w:tcPr>
            <w:tcW w:w="315" w:type="pct"/>
            <w:tcBorders>
              <w:top w:val="nil"/>
              <w:left w:val="nil"/>
              <w:bottom w:val="single" w:sz="8" w:space="0" w:color="auto"/>
              <w:right w:val="single" w:sz="8" w:space="0" w:color="auto"/>
            </w:tcBorders>
            <w:shd w:val="clear" w:color="auto" w:fill="auto"/>
            <w:vAlign w:val="center"/>
          </w:tcPr>
          <w:p w14:paraId="78EF61A2" w14:textId="77777777" w:rsidR="0041362E" w:rsidRPr="005A5F31" w:rsidRDefault="0041362E" w:rsidP="0041362E">
            <w:pPr>
              <w:jc w:val="center"/>
              <w:rPr>
                <w:color w:val="000000"/>
                <w:sz w:val="22"/>
                <w:szCs w:val="22"/>
              </w:rPr>
            </w:pPr>
          </w:p>
        </w:tc>
        <w:tc>
          <w:tcPr>
            <w:tcW w:w="315" w:type="pct"/>
            <w:tcBorders>
              <w:top w:val="nil"/>
              <w:left w:val="nil"/>
              <w:bottom w:val="single" w:sz="8" w:space="0" w:color="auto"/>
              <w:right w:val="single" w:sz="8" w:space="0" w:color="auto"/>
            </w:tcBorders>
            <w:shd w:val="clear" w:color="auto" w:fill="auto"/>
            <w:vAlign w:val="center"/>
          </w:tcPr>
          <w:p w14:paraId="128174FF" w14:textId="77777777" w:rsidR="0041362E" w:rsidRPr="005A5F31" w:rsidRDefault="0041362E" w:rsidP="0041362E">
            <w:pPr>
              <w:jc w:val="center"/>
              <w:rPr>
                <w:color w:val="000000"/>
                <w:sz w:val="22"/>
                <w:szCs w:val="22"/>
              </w:rPr>
            </w:pPr>
          </w:p>
        </w:tc>
        <w:tc>
          <w:tcPr>
            <w:tcW w:w="329" w:type="pct"/>
            <w:tcBorders>
              <w:top w:val="nil"/>
              <w:left w:val="nil"/>
              <w:bottom w:val="single" w:sz="8" w:space="0" w:color="auto"/>
              <w:right w:val="single" w:sz="8" w:space="0" w:color="auto"/>
            </w:tcBorders>
            <w:shd w:val="clear" w:color="auto" w:fill="auto"/>
            <w:vAlign w:val="center"/>
          </w:tcPr>
          <w:p w14:paraId="0B7218E8" w14:textId="77777777" w:rsidR="0041362E" w:rsidRPr="005A5F31" w:rsidRDefault="0041362E" w:rsidP="0041362E">
            <w:pPr>
              <w:jc w:val="center"/>
              <w:rPr>
                <w:color w:val="000000"/>
                <w:sz w:val="22"/>
                <w:szCs w:val="22"/>
              </w:rPr>
            </w:pPr>
          </w:p>
        </w:tc>
        <w:tc>
          <w:tcPr>
            <w:tcW w:w="335" w:type="pct"/>
            <w:tcBorders>
              <w:top w:val="nil"/>
              <w:left w:val="nil"/>
              <w:bottom w:val="single" w:sz="8" w:space="0" w:color="auto"/>
              <w:right w:val="single" w:sz="8" w:space="0" w:color="auto"/>
            </w:tcBorders>
            <w:shd w:val="clear" w:color="auto" w:fill="auto"/>
            <w:vAlign w:val="bottom"/>
          </w:tcPr>
          <w:p w14:paraId="33322D96" w14:textId="77777777" w:rsidR="0041362E" w:rsidRPr="005A5F31" w:rsidRDefault="0041362E" w:rsidP="0041362E">
            <w:pPr>
              <w:jc w:val="center"/>
              <w:rPr>
                <w:color w:val="000000"/>
                <w:sz w:val="22"/>
                <w:szCs w:val="22"/>
              </w:rPr>
            </w:pPr>
          </w:p>
        </w:tc>
      </w:tr>
      <w:tr w:rsidR="0041362E" w:rsidRPr="005A5F31" w14:paraId="1DA69C9D" w14:textId="77777777" w:rsidTr="00DA65EC">
        <w:trPr>
          <w:cantSplit/>
        </w:trPr>
        <w:tc>
          <w:tcPr>
            <w:tcW w:w="173" w:type="pct"/>
            <w:shd w:val="clear" w:color="auto" w:fill="auto"/>
          </w:tcPr>
          <w:p w14:paraId="5CAE8C46" w14:textId="04238345" w:rsidR="0041362E" w:rsidRPr="005A5F31" w:rsidRDefault="0041362E" w:rsidP="0041362E">
            <w:pPr>
              <w:rPr>
                <w:b/>
                <w:bCs/>
                <w:color w:val="000000"/>
                <w:sz w:val="22"/>
                <w:szCs w:val="22"/>
              </w:rPr>
            </w:pPr>
            <w:r w:rsidRPr="005A5F31">
              <w:rPr>
                <w:sz w:val="22"/>
                <w:szCs w:val="22"/>
              </w:rPr>
              <w:t>3.1</w:t>
            </w:r>
          </w:p>
        </w:tc>
        <w:tc>
          <w:tcPr>
            <w:tcW w:w="1891" w:type="pct"/>
            <w:shd w:val="clear" w:color="auto" w:fill="auto"/>
            <w:vAlign w:val="center"/>
          </w:tcPr>
          <w:p w14:paraId="2F483AB0" w14:textId="6F1D426D" w:rsidR="0041362E" w:rsidRPr="005A5F31" w:rsidRDefault="0041362E" w:rsidP="0041362E">
            <w:pPr>
              <w:rPr>
                <w:color w:val="000000"/>
                <w:sz w:val="22"/>
                <w:szCs w:val="22"/>
              </w:rPr>
            </w:pPr>
            <w:r w:rsidRPr="005A5F31">
              <w:rPr>
                <w:sz w:val="22"/>
                <w:szCs w:val="22"/>
              </w:rPr>
              <w:t>присоединенная нагрузка</w:t>
            </w:r>
          </w:p>
        </w:tc>
        <w:tc>
          <w:tcPr>
            <w:tcW w:w="382" w:type="pct"/>
            <w:shd w:val="clear" w:color="auto" w:fill="auto"/>
            <w:vAlign w:val="center"/>
          </w:tcPr>
          <w:p w14:paraId="010042F0" w14:textId="6151794A" w:rsidR="0041362E" w:rsidRPr="005A5F31" w:rsidRDefault="0041362E" w:rsidP="0041362E">
            <w:pPr>
              <w:rPr>
                <w:color w:val="000000"/>
                <w:sz w:val="22"/>
                <w:szCs w:val="22"/>
              </w:rPr>
            </w:pPr>
            <w:r w:rsidRPr="005A5F31">
              <w:rPr>
                <w:sz w:val="22"/>
                <w:szCs w:val="22"/>
              </w:rPr>
              <w:t xml:space="preserve">Гкал/ч </w:t>
            </w:r>
          </w:p>
        </w:tc>
        <w:tc>
          <w:tcPr>
            <w:tcW w:w="315" w:type="pct"/>
            <w:tcBorders>
              <w:top w:val="nil"/>
              <w:left w:val="nil"/>
              <w:bottom w:val="single" w:sz="8" w:space="0" w:color="auto"/>
              <w:right w:val="single" w:sz="8" w:space="0" w:color="auto"/>
            </w:tcBorders>
            <w:shd w:val="clear" w:color="auto" w:fill="auto"/>
            <w:vAlign w:val="center"/>
          </w:tcPr>
          <w:p w14:paraId="0214B23B" w14:textId="5641C407" w:rsidR="0041362E" w:rsidRPr="005A5F31" w:rsidRDefault="0041362E" w:rsidP="0041362E">
            <w:pPr>
              <w:jc w:val="center"/>
              <w:rPr>
                <w:color w:val="000000"/>
                <w:sz w:val="22"/>
                <w:szCs w:val="22"/>
              </w:rPr>
            </w:pPr>
            <w:r w:rsidRPr="005A5F31">
              <w:rPr>
                <w:color w:val="000000"/>
                <w:sz w:val="22"/>
                <w:szCs w:val="22"/>
              </w:rPr>
              <w:t>1,573</w:t>
            </w:r>
          </w:p>
        </w:tc>
        <w:tc>
          <w:tcPr>
            <w:tcW w:w="315" w:type="pct"/>
            <w:tcBorders>
              <w:top w:val="nil"/>
              <w:left w:val="nil"/>
              <w:bottom w:val="single" w:sz="8" w:space="0" w:color="auto"/>
              <w:right w:val="single" w:sz="8" w:space="0" w:color="auto"/>
            </w:tcBorders>
            <w:shd w:val="clear" w:color="auto" w:fill="auto"/>
            <w:vAlign w:val="center"/>
          </w:tcPr>
          <w:p w14:paraId="6F062805" w14:textId="340A35E2" w:rsidR="0041362E" w:rsidRPr="005A5F31" w:rsidRDefault="0041362E" w:rsidP="0041362E">
            <w:pPr>
              <w:jc w:val="center"/>
              <w:rPr>
                <w:color w:val="000000"/>
                <w:sz w:val="22"/>
                <w:szCs w:val="22"/>
              </w:rPr>
            </w:pPr>
            <w:r w:rsidRPr="005A5F31">
              <w:rPr>
                <w:color w:val="000000"/>
                <w:sz w:val="22"/>
                <w:szCs w:val="22"/>
              </w:rPr>
              <w:t>1,573</w:t>
            </w:r>
          </w:p>
        </w:tc>
        <w:tc>
          <w:tcPr>
            <w:tcW w:w="315" w:type="pct"/>
            <w:tcBorders>
              <w:top w:val="nil"/>
              <w:left w:val="nil"/>
              <w:bottom w:val="single" w:sz="8" w:space="0" w:color="auto"/>
              <w:right w:val="single" w:sz="8" w:space="0" w:color="auto"/>
            </w:tcBorders>
            <w:shd w:val="clear" w:color="auto" w:fill="auto"/>
            <w:vAlign w:val="center"/>
          </w:tcPr>
          <w:p w14:paraId="5A3A420F" w14:textId="06C1E3D1" w:rsidR="0041362E" w:rsidRPr="005A5F31" w:rsidRDefault="0041362E" w:rsidP="0041362E">
            <w:pPr>
              <w:jc w:val="center"/>
              <w:rPr>
                <w:color w:val="000000"/>
                <w:sz w:val="22"/>
                <w:szCs w:val="22"/>
              </w:rPr>
            </w:pPr>
            <w:r w:rsidRPr="005A5F31">
              <w:rPr>
                <w:color w:val="000000"/>
                <w:sz w:val="22"/>
                <w:szCs w:val="22"/>
              </w:rPr>
              <w:t>1,573</w:t>
            </w:r>
          </w:p>
        </w:tc>
        <w:tc>
          <w:tcPr>
            <w:tcW w:w="315" w:type="pct"/>
            <w:tcBorders>
              <w:top w:val="nil"/>
              <w:left w:val="nil"/>
              <w:bottom w:val="single" w:sz="8" w:space="0" w:color="auto"/>
              <w:right w:val="single" w:sz="8" w:space="0" w:color="auto"/>
            </w:tcBorders>
            <w:shd w:val="clear" w:color="auto" w:fill="auto"/>
            <w:vAlign w:val="center"/>
          </w:tcPr>
          <w:p w14:paraId="08051CE2" w14:textId="574D6BB1" w:rsidR="0041362E" w:rsidRPr="005A5F31" w:rsidRDefault="0041362E" w:rsidP="0041362E">
            <w:pPr>
              <w:jc w:val="center"/>
              <w:rPr>
                <w:color w:val="000000"/>
                <w:sz w:val="22"/>
                <w:szCs w:val="22"/>
              </w:rPr>
            </w:pPr>
            <w:r w:rsidRPr="005A5F31">
              <w:rPr>
                <w:color w:val="000000"/>
                <w:sz w:val="22"/>
                <w:szCs w:val="22"/>
              </w:rPr>
              <w:t>1,573</w:t>
            </w:r>
          </w:p>
        </w:tc>
        <w:tc>
          <w:tcPr>
            <w:tcW w:w="315" w:type="pct"/>
            <w:tcBorders>
              <w:top w:val="nil"/>
              <w:left w:val="nil"/>
              <w:bottom w:val="single" w:sz="8" w:space="0" w:color="auto"/>
              <w:right w:val="single" w:sz="8" w:space="0" w:color="auto"/>
            </w:tcBorders>
            <w:shd w:val="clear" w:color="auto" w:fill="auto"/>
            <w:vAlign w:val="center"/>
          </w:tcPr>
          <w:p w14:paraId="4731BF00" w14:textId="502949EE" w:rsidR="0041362E" w:rsidRPr="005A5F31" w:rsidRDefault="0041362E" w:rsidP="0041362E">
            <w:pPr>
              <w:jc w:val="center"/>
              <w:rPr>
                <w:color w:val="000000"/>
                <w:sz w:val="22"/>
                <w:szCs w:val="22"/>
              </w:rPr>
            </w:pPr>
            <w:r w:rsidRPr="005A5F31">
              <w:rPr>
                <w:color w:val="000000"/>
                <w:sz w:val="22"/>
                <w:szCs w:val="22"/>
              </w:rPr>
              <w:t>1,573</w:t>
            </w:r>
          </w:p>
        </w:tc>
        <w:tc>
          <w:tcPr>
            <w:tcW w:w="315" w:type="pct"/>
            <w:tcBorders>
              <w:top w:val="nil"/>
              <w:left w:val="nil"/>
              <w:bottom w:val="single" w:sz="8" w:space="0" w:color="auto"/>
              <w:right w:val="single" w:sz="8" w:space="0" w:color="auto"/>
            </w:tcBorders>
            <w:shd w:val="clear" w:color="auto" w:fill="auto"/>
            <w:vAlign w:val="center"/>
          </w:tcPr>
          <w:p w14:paraId="5A7945FB" w14:textId="5B060720" w:rsidR="0041362E" w:rsidRPr="005A5F31" w:rsidRDefault="0041362E" w:rsidP="0041362E">
            <w:pPr>
              <w:jc w:val="center"/>
              <w:rPr>
                <w:color w:val="000000"/>
                <w:sz w:val="22"/>
                <w:szCs w:val="22"/>
              </w:rPr>
            </w:pPr>
            <w:r w:rsidRPr="005A5F31">
              <w:rPr>
                <w:color w:val="000000"/>
                <w:sz w:val="22"/>
                <w:szCs w:val="22"/>
              </w:rPr>
              <w:t>1,573</w:t>
            </w:r>
          </w:p>
        </w:tc>
        <w:tc>
          <w:tcPr>
            <w:tcW w:w="329" w:type="pct"/>
            <w:tcBorders>
              <w:top w:val="nil"/>
              <w:left w:val="nil"/>
              <w:bottom w:val="single" w:sz="8" w:space="0" w:color="auto"/>
              <w:right w:val="single" w:sz="8" w:space="0" w:color="auto"/>
            </w:tcBorders>
            <w:shd w:val="clear" w:color="auto" w:fill="auto"/>
            <w:vAlign w:val="center"/>
          </w:tcPr>
          <w:p w14:paraId="797E85FF" w14:textId="114C4466" w:rsidR="0041362E" w:rsidRPr="005A5F31" w:rsidRDefault="0041362E" w:rsidP="0041362E">
            <w:pPr>
              <w:jc w:val="center"/>
              <w:rPr>
                <w:color w:val="000000"/>
                <w:sz w:val="22"/>
                <w:szCs w:val="22"/>
              </w:rPr>
            </w:pPr>
            <w:r w:rsidRPr="005A5F31">
              <w:rPr>
                <w:color w:val="000000"/>
                <w:sz w:val="22"/>
                <w:szCs w:val="22"/>
              </w:rPr>
              <w:t>1,573</w:t>
            </w:r>
          </w:p>
        </w:tc>
        <w:tc>
          <w:tcPr>
            <w:tcW w:w="335" w:type="pct"/>
            <w:tcBorders>
              <w:top w:val="nil"/>
              <w:left w:val="nil"/>
              <w:bottom w:val="single" w:sz="8" w:space="0" w:color="auto"/>
              <w:right w:val="single" w:sz="8" w:space="0" w:color="auto"/>
            </w:tcBorders>
            <w:shd w:val="clear" w:color="auto" w:fill="auto"/>
            <w:vAlign w:val="center"/>
          </w:tcPr>
          <w:p w14:paraId="05E78359" w14:textId="35E8B481" w:rsidR="0041362E" w:rsidRPr="005A5F31" w:rsidRDefault="0041362E" w:rsidP="0041362E">
            <w:pPr>
              <w:jc w:val="center"/>
              <w:rPr>
                <w:color w:val="000000"/>
                <w:sz w:val="22"/>
                <w:szCs w:val="22"/>
              </w:rPr>
            </w:pPr>
            <w:r w:rsidRPr="005A5F31">
              <w:rPr>
                <w:color w:val="000000"/>
                <w:sz w:val="22"/>
                <w:szCs w:val="22"/>
              </w:rPr>
              <w:t>1,573</w:t>
            </w:r>
          </w:p>
        </w:tc>
      </w:tr>
      <w:tr w:rsidR="0041362E" w:rsidRPr="005A5F31" w14:paraId="5C37F97E" w14:textId="77777777" w:rsidTr="00DA65EC">
        <w:trPr>
          <w:cantSplit/>
        </w:trPr>
        <w:tc>
          <w:tcPr>
            <w:tcW w:w="173" w:type="pct"/>
            <w:shd w:val="clear" w:color="auto" w:fill="auto"/>
          </w:tcPr>
          <w:p w14:paraId="1ECED843" w14:textId="1078BB7C" w:rsidR="0041362E" w:rsidRPr="005A5F31" w:rsidRDefault="0041362E" w:rsidP="0041362E">
            <w:pPr>
              <w:rPr>
                <w:color w:val="000000"/>
                <w:sz w:val="22"/>
                <w:szCs w:val="22"/>
              </w:rPr>
            </w:pPr>
            <w:r w:rsidRPr="005A5F31">
              <w:rPr>
                <w:sz w:val="22"/>
                <w:szCs w:val="22"/>
              </w:rPr>
              <w:t>3.2</w:t>
            </w:r>
          </w:p>
        </w:tc>
        <w:tc>
          <w:tcPr>
            <w:tcW w:w="1891" w:type="pct"/>
            <w:shd w:val="clear" w:color="auto" w:fill="auto"/>
            <w:vAlign w:val="center"/>
          </w:tcPr>
          <w:p w14:paraId="004B525E" w14:textId="5B98E466" w:rsidR="0041362E" w:rsidRPr="005A5F31" w:rsidRDefault="0041362E" w:rsidP="0041362E">
            <w:pPr>
              <w:rPr>
                <w:color w:val="000000"/>
                <w:sz w:val="22"/>
                <w:szCs w:val="22"/>
              </w:rPr>
            </w:pPr>
            <w:r w:rsidRPr="005A5F31">
              <w:rPr>
                <w:sz w:val="22"/>
                <w:szCs w:val="22"/>
              </w:rPr>
              <w:t>объем системы теплоснабжения (п. 6.16 в СП 124.13330.2012)</w:t>
            </w:r>
          </w:p>
        </w:tc>
        <w:tc>
          <w:tcPr>
            <w:tcW w:w="382" w:type="pct"/>
            <w:shd w:val="clear" w:color="auto" w:fill="auto"/>
            <w:vAlign w:val="center"/>
          </w:tcPr>
          <w:p w14:paraId="64A39353" w14:textId="0845A734" w:rsidR="0041362E" w:rsidRPr="005A5F31" w:rsidRDefault="0041362E" w:rsidP="0041362E">
            <w:pPr>
              <w:rPr>
                <w:color w:val="000000"/>
                <w:sz w:val="22"/>
                <w:szCs w:val="22"/>
              </w:rPr>
            </w:pPr>
            <w:r w:rsidRPr="005A5F31">
              <w:rPr>
                <w:sz w:val="22"/>
                <w:szCs w:val="22"/>
              </w:rPr>
              <w:t>м. куб.</w:t>
            </w:r>
          </w:p>
        </w:tc>
        <w:tc>
          <w:tcPr>
            <w:tcW w:w="315" w:type="pct"/>
            <w:tcBorders>
              <w:top w:val="nil"/>
              <w:left w:val="nil"/>
              <w:bottom w:val="single" w:sz="8" w:space="0" w:color="auto"/>
              <w:right w:val="single" w:sz="8" w:space="0" w:color="auto"/>
            </w:tcBorders>
            <w:shd w:val="clear" w:color="auto" w:fill="auto"/>
            <w:vAlign w:val="center"/>
          </w:tcPr>
          <w:p w14:paraId="7257B350" w14:textId="22D8177B" w:rsidR="0041362E" w:rsidRPr="005A5F31" w:rsidRDefault="0041362E" w:rsidP="0041362E">
            <w:pPr>
              <w:jc w:val="center"/>
              <w:rPr>
                <w:color w:val="000000"/>
                <w:sz w:val="22"/>
                <w:szCs w:val="22"/>
              </w:rPr>
            </w:pPr>
            <w:r w:rsidRPr="005A5F31">
              <w:rPr>
                <w:color w:val="000000"/>
                <w:sz w:val="22"/>
                <w:szCs w:val="22"/>
              </w:rPr>
              <w:t>128,035</w:t>
            </w:r>
          </w:p>
        </w:tc>
        <w:tc>
          <w:tcPr>
            <w:tcW w:w="315" w:type="pct"/>
            <w:tcBorders>
              <w:top w:val="nil"/>
              <w:left w:val="nil"/>
              <w:bottom w:val="single" w:sz="8" w:space="0" w:color="auto"/>
              <w:right w:val="single" w:sz="8" w:space="0" w:color="auto"/>
            </w:tcBorders>
            <w:shd w:val="clear" w:color="auto" w:fill="auto"/>
            <w:vAlign w:val="center"/>
          </w:tcPr>
          <w:p w14:paraId="2986FC53" w14:textId="57098759" w:rsidR="0041362E" w:rsidRPr="005A5F31" w:rsidRDefault="0041362E" w:rsidP="0041362E">
            <w:pPr>
              <w:jc w:val="center"/>
              <w:rPr>
                <w:color w:val="000000"/>
                <w:sz w:val="22"/>
                <w:szCs w:val="22"/>
              </w:rPr>
            </w:pPr>
            <w:r w:rsidRPr="005A5F31">
              <w:rPr>
                <w:color w:val="000000"/>
                <w:sz w:val="22"/>
                <w:szCs w:val="22"/>
              </w:rPr>
              <w:t>128,035</w:t>
            </w:r>
          </w:p>
        </w:tc>
        <w:tc>
          <w:tcPr>
            <w:tcW w:w="315" w:type="pct"/>
            <w:tcBorders>
              <w:top w:val="nil"/>
              <w:left w:val="nil"/>
              <w:bottom w:val="single" w:sz="8" w:space="0" w:color="auto"/>
              <w:right w:val="single" w:sz="8" w:space="0" w:color="auto"/>
            </w:tcBorders>
            <w:shd w:val="clear" w:color="auto" w:fill="auto"/>
            <w:vAlign w:val="center"/>
          </w:tcPr>
          <w:p w14:paraId="3A8AC429" w14:textId="239A4DFB" w:rsidR="0041362E" w:rsidRPr="005A5F31" w:rsidRDefault="0041362E" w:rsidP="0041362E">
            <w:pPr>
              <w:jc w:val="center"/>
              <w:rPr>
                <w:color w:val="000000"/>
                <w:sz w:val="22"/>
                <w:szCs w:val="22"/>
              </w:rPr>
            </w:pPr>
            <w:r w:rsidRPr="005A5F31">
              <w:rPr>
                <w:color w:val="000000"/>
                <w:sz w:val="22"/>
                <w:szCs w:val="22"/>
              </w:rPr>
              <w:t>128,035</w:t>
            </w:r>
          </w:p>
        </w:tc>
        <w:tc>
          <w:tcPr>
            <w:tcW w:w="315" w:type="pct"/>
            <w:tcBorders>
              <w:top w:val="nil"/>
              <w:left w:val="nil"/>
              <w:bottom w:val="single" w:sz="8" w:space="0" w:color="auto"/>
              <w:right w:val="single" w:sz="8" w:space="0" w:color="auto"/>
            </w:tcBorders>
            <w:shd w:val="clear" w:color="auto" w:fill="auto"/>
            <w:vAlign w:val="center"/>
          </w:tcPr>
          <w:p w14:paraId="789421B9" w14:textId="71AE5831" w:rsidR="0041362E" w:rsidRPr="005A5F31" w:rsidRDefault="0041362E" w:rsidP="0041362E">
            <w:pPr>
              <w:jc w:val="center"/>
              <w:rPr>
                <w:color w:val="000000"/>
                <w:sz w:val="22"/>
                <w:szCs w:val="22"/>
              </w:rPr>
            </w:pPr>
            <w:r w:rsidRPr="005A5F31">
              <w:rPr>
                <w:color w:val="000000"/>
                <w:sz w:val="22"/>
                <w:szCs w:val="22"/>
              </w:rPr>
              <w:t>128,035</w:t>
            </w:r>
          </w:p>
        </w:tc>
        <w:tc>
          <w:tcPr>
            <w:tcW w:w="315" w:type="pct"/>
            <w:tcBorders>
              <w:top w:val="nil"/>
              <w:left w:val="nil"/>
              <w:bottom w:val="single" w:sz="8" w:space="0" w:color="auto"/>
              <w:right w:val="single" w:sz="8" w:space="0" w:color="auto"/>
            </w:tcBorders>
            <w:shd w:val="clear" w:color="auto" w:fill="auto"/>
            <w:vAlign w:val="center"/>
          </w:tcPr>
          <w:p w14:paraId="65DEA553" w14:textId="487A50FA" w:rsidR="0041362E" w:rsidRPr="005A5F31" w:rsidRDefault="0041362E" w:rsidP="0041362E">
            <w:pPr>
              <w:jc w:val="center"/>
              <w:rPr>
                <w:color w:val="000000"/>
                <w:sz w:val="22"/>
                <w:szCs w:val="22"/>
              </w:rPr>
            </w:pPr>
            <w:r w:rsidRPr="005A5F31">
              <w:rPr>
                <w:color w:val="000000"/>
                <w:sz w:val="22"/>
                <w:szCs w:val="22"/>
              </w:rPr>
              <w:t>128,035</w:t>
            </w:r>
          </w:p>
        </w:tc>
        <w:tc>
          <w:tcPr>
            <w:tcW w:w="315" w:type="pct"/>
            <w:tcBorders>
              <w:top w:val="nil"/>
              <w:left w:val="nil"/>
              <w:bottom w:val="single" w:sz="8" w:space="0" w:color="auto"/>
              <w:right w:val="single" w:sz="8" w:space="0" w:color="auto"/>
            </w:tcBorders>
            <w:shd w:val="clear" w:color="auto" w:fill="auto"/>
            <w:vAlign w:val="center"/>
          </w:tcPr>
          <w:p w14:paraId="29794961" w14:textId="1781665B" w:rsidR="0041362E" w:rsidRPr="005A5F31" w:rsidRDefault="0041362E" w:rsidP="0041362E">
            <w:pPr>
              <w:jc w:val="center"/>
              <w:rPr>
                <w:color w:val="000000"/>
                <w:sz w:val="22"/>
                <w:szCs w:val="22"/>
              </w:rPr>
            </w:pPr>
            <w:r w:rsidRPr="005A5F31">
              <w:rPr>
                <w:color w:val="000000"/>
                <w:sz w:val="22"/>
                <w:szCs w:val="22"/>
              </w:rPr>
              <w:t>128,035</w:t>
            </w:r>
          </w:p>
        </w:tc>
        <w:tc>
          <w:tcPr>
            <w:tcW w:w="329" w:type="pct"/>
            <w:tcBorders>
              <w:top w:val="nil"/>
              <w:left w:val="nil"/>
              <w:bottom w:val="single" w:sz="8" w:space="0" w:color="auto"/>
              <w:right w:val="single" w:sz="8" w:space="0" w:color="auto"/>
            </w:tcBorders>
            <w:shd w:val="clear" w:color="auto" w:fill="auto"/>
            <w:vAlign w:val="center"/>
          </w:tcPr>
          <w:p w14:paraId="2D00DB1E" w14:textId="5A407B3C" w:rsidR="0041362E" w:rsidRPr="005A5F31" w:rsidRDefault="0041362E" w:rsidP="0041362E">
            <w:pPr>
              <w:jc w:val="center"/>
              <w:rPr>
                <w:color w:val="000000"/>
                <w:sz w:val="22"/>
                <w:szCs w:val="22"/>
              </w:rPr>
            </w:pPr>
            <w:r w:rsidRPr="005A5F31">
              <w:rPr>
                <w:color w:val="000000"/>
                <w:sz w:val="22"/>
                <w:szCs w:val="22"/>
              </w:rPr>
              <w:t>128,035</w:t>
            </w:r>
          </w:p>
        </w:tc>
        <w:tc>
          <w:tcPr>
            <w:tcW w:w="335" w:type="pct"/>
            <w:tcBorders>
              <w:top w:val="nil"/>
              <w:left w:val="nil"/>
              <w:bottom w:val="single" w:sz="8" w:space="0" w:color="auto"/>
              <w:right w:val="single" w:sz="8" w:space="0" w:color="auto"/>
            </w:tcBorders>
            <w:shd w:val="clear" w:color="auto" w:fill="auto"/>
            <w:vAlign w:val="center"/>
          </w:tcPr>
          <w:p w14:paraId="14E2CF50" w14:textId="76C4A641" w:rsidR="0041362E" w:rsidRPr="005A5F31" w:rsidRDefault="0041362E" w:rsidP="0041362E">
            <w:pPr>
              <w:jc w:val="center"/>
              <w:rPr>
                <w:color w:val="000000"/>
                <w:sz w:val="22"/>
                <w:szCs w:val="22"/>
              </w:rPr>
            </w:pPr>
            <w:r w:rsidRPr="005A5F31">
              <w:rPr>
                <w:color w:val="000000"/>
                <w:sz w:val="22"/>
                <w:szCs w:val="22"/>
              </w:rPr>
              <w:t>128,035</w:t>
            </w:r>
          </w:p>
        </w:tc>
      </w:tr>
      <w:tr w:rsidR="0041362E" w:rsidRPr="005A5F31" w14:paraId="3BB257BD" w14:textId="77777777" w:rsidTr="00DA65EC">
        <w:trPr>
          <w:cantSplit/>
        </w:trPr>
        <w:tc>
          <w:tcPr>
            <w:tcW w:w="173" w:type="pct"/>
            <w:shd w:val="clear" w:color="auto" w:fill="auto"/>
          </w:tcPr>
          <w:p w14:paraId="557DFF5A" w14:textId="31161532" w:rsidR="0041362E" w:rsidRPr="005A5F31" w:rsidRDefault="0041362E" w:rsidP="0041362E">
            <w:pPr>
              <w:rPr>
                <w:color w:val="000000"/>
                <w:sz w:val="22"/>
                <w:szCs w:val="22"/>
              </w:rPr>
            </w:pPr>
            <w:r w:rsidRPr="005A5F31">
              <w:rPr>
                <w:sz w:val="22"/>
                <w:szCs w:val="22"/>
              </w:rPr>
              <w:t>3.3</w:t>
            </w:r>
          </w:p>
        </w:tc>
        <w:tc>
          <w:tcPr>
            <w:tcW w:w="1891" w:type="pct"/>
            <w:shd w:val="clear" w:color="auto" w:fill="auto"/>
            <w:vAlign w:val="center"/>
          </w:tcPr>
          <w:p w14:paraId="5DB9F603" w14:textId="01AE9C24" w:rsidR="0041362E" w:rsidRPr="005A5F31" w:rsidRDefault="0041362E" w:rsidP="0041362E">
            <w:pPr>
              <w:rPr>
                <w:color w:val="000000"/>
                <w:sz w:val="22"/>
                <w:szCs w:val="22"/>
              </w:rPr>
            </w:pPr>
            <w:r w:rsidRPr="005A5F31">
              <w:rPr>
                <w:sz w:val="22"/>
                <w:szCs w:val="22"/>
              </w:rPr>
              <w:t>нормативные утечки (п. 6.16 в СП 124.13330.2012)</w:t>
            </w:r>
          </w:p>
        </w:tc>
        <w:tc>
          <w:tcPr>
            <w:tcW w:w="382" w:type="pct"/>
            <w:shd w:val="clear" w:color="auto" w:fill="auto"/>
            <w:vAlign w:val="center"/>
          </w:tcPr>
          <w:p w14:paraId="421FB485" w14:textId="404CC477" w:rsidR="0041362E" w:rsidRPr="005A5F31" w:rsidRDefault="0041362E" w:rsidP="0041362E">
            <w:pPr>
              <w:rPr>
                <w:color w:val="000000"/>
                <w:sz w:val="22"/>
                <w:szCs w:val="22"/>
              </w:rPr>
            </w:pPr>
            <w:r w:rsidRPr="005A5F31">
              <w:rPr>
                <w:sz w:val="22"/>
                <w:szCs w:val="22"/>
              </w:rPr>
              <w:t>м. куб./ч</w:t>
            </w:r>
          </w:p>
        </w:tc>
        <w:tc>
          <w:tcPr>
            <w:tcW w:w="315" w:type="pct"/>
            <w:tcBorders>
              <w:top w:val="nil"/>
              <w:left w:val="nil"/>
              <w:bottom w:val="single" w:sz="8" w:space="0" w:color="auto"/>
              <w:right w:val="single" w:sz="8" w:space="0" w:color="auto"/>
            </w:tcBorders>
            <w:shd w:val="clear" w:color="auto" w:fill="auto"/>
            <w:vAlign w:val="center"/>
          </w:tcPr>
          <w:p w14:paraId="555D2D94" w14:textId="4099DB76" w:rsidR="0041362E" w:rsidRPr="005A5F31" w:rsidRDefault="0041362E" w:rsidP="0041362E">
            <w:pPr>
              <w:jc w:val="center"/>
              <w:rPr>
                <w:color w:val="000000"/>
                <w:sz w:val="22"/>
                <w:szCs w:val="22"/>
              </w:rPr>
            </w:pPr>
            <w:r w:rsidRPr="005A5F31">
              <w:rPr>
                <w:color w:val="000000"/>
                <w:sz w:val="22"/>
                <w:szCs w:val="22"/>
              </w:rPr>
              <w:t>0,320</w:t>
            </w:r>
          </w:p>
        </w:tc>
        <w:tc>
          <w:tcPr>
            <w:tcW w:w="315" w:type="pct"/>
            <w:tcBorders>
              <w:top w:val="nil"/>
              <w:left w:val="nil"/>
              <w:bottom w:val="single" w:sz="8" w:space="0" w:color="auto"/>
              <w:right w:val="single" w:sz="8" w:space="0" w:color="auto"/>
            </w:tcBorders>
            <w:shd w:val="clear" w:color="auto" w:fill="auto"/>
            <w:vAlign w:val="center"/>
          </w:tcPr>
          <w:p w14:paraId="72AA69BE" w14:textId="69850C51" w:rsidR="0041362E" w:rsidRPr="005A5F31" w:rsidRDefault="0041362E" w:rsidP="0041362E">
            <w:pPr>
              <w:jc w:val="center"/>
              <w:rPr>
                <w:color w:val="000000"/>
                <w:sz w:val="22"/>
                <w:szCs w:val="22"/>
              </w:rPr>
            </w:pPr>
            <w:r w:rsidRPr="005A5F31">
              <w:rPr>
                <w:color w:val="000000"/>
                <w:sz w:val="22"/>
                <w:szCs w:val="22"/>
              </w:rPr>
              <w:t>0,320</w:t>
            </w:r>
          </w:p>
        </w:tc>
        <w:tc>
          <w:tcPr>
            <w:tcW w:w="315" w:type="pct"/>
            <w:tcBorders>
              <w:top w:val="nil"/>
              <w:left w:val="nil"/>
              <w:bottom w:val="single" w:sz="8" w:space="0" w:color="auto"/>
              <w:right w:val="single" w:sz="8" w:space="0" w:color="auto"/>
            </w:tcBorders>
            <w:shd w:val="clear" w:color="auto" w:fill="auto"/>
            <w:vAlign w:val="center"/>
          </w:tcPr>
          <w:p w14:paraId="0EA79C35" w14:textId="30366016" w:rsidR="0041362E" w:rsidRPr="005A5F31" w:rsidRDefault="0041362E" w:rsidP="0041362E">
            <w:pPr>
              <w:jc w:val="center"/>
              <w:rPr>
                <w:color w:val="000000"/>
                <w:sz w:val="22"/>
                <w:szCs w:val="22"/>
              </w:rPr>
            </w:pPr>
            <w:r w:rsidRPr="005A5F31">
              <w:rPr>
                <w:color w:val="000000"/>
                <w:sz w:val="22"/>
                <w:szCs w:val="22"/>
              </w:rPr>
              <w:t>0,320</w:t>
            </w:r>
          </w:p>
        </w:tc>
        <w:tc>
          <w:tcPr>
            <w:tcW w:w="315" w:type="pct"/>
            <w:tcBorders>
              <w:top w:val="nil"/>
              <w:left w:val="nil"/>
              <w:bottom w:val="single" w:sz="8" w:space="0" w:color="auto"/>
              <w:right w:val="single" w:sz="8" w:space="0" w:color="auto"/>
            </w:tcBorders>
            <w:shd w:val="clear" w:color="auto" w:fill="auto"/>
            <w:vAlign w:val="center"/>
          </w:tcPr>
          <w:p w14:paraId="4F204C3C" w14:textId="3110EB9C" w:rsidR="0041362E" w:rsidRPr="005A5F31" w:rsidRDefault="0041362E" w:rsidP="0041362E">
            <w:pPr>
              <w:jc w:val="center"/>
              <w:rPr>
                <w:color w:val="000000"/>
                <w:sz w:val="22"/>
                <w:szCs w:val="22"/>
              </w:rPr>
            </w:pPr>
            <w:r w:rsidRPr="005A5F31">
              <w:rPr>
                <w:color w:val="000000"/>
                <w:sz w:val="22"/>
                <w:szCs w:val="22"/>
              </w:rPr>
              <w:t>0,320</w:t>
            </w:r>
          </w:p>
        </w:tc>
        <w:tc>
          <w:tcPr>
            <w:tcW w:w="315" w:type="pct"/>
            <w:tcBorders>
              <w:top w:val="nil"/>
              <w:left w:val="nil"/>
              <w:bottom w:val="single" w:sz="8" w:space="0" w:color="auto"/>
              <w:right w:val="single" w:sz="8" w:space="0" w:color="auto"/>
            </w:tcBorders>
            <w:shd w:val="clear" w:color="auto" w:fill="auto"/>
            <w:vAlign w:val="center"/>
          </w:tcPr>
          <w:p w14:paraId="25196F5E" w14:textId="712B7B50" w:rsidR="0041362E" w:rsidRPr="005A5F31" w:rsidRDefault="0041362E" w:rsidP="0041362E">
            <w:pPr>
              <w:jc w:val="center"/>
              <w:rPr>
                <w:color w:val="000000"/>
                <w:sz w:val="22"/>
                <w:szCs w:val="22"/>
              </w:rPr>
            </w:pPr>
            <w:r w:rsidRPr="005A5F31">
              <w:rPr>
                <w:color w:val="000000"/>
                <w:sz w:val="22"/>
                <w:szCs w:val="22"/>
              </w:rPr>
              <w:t>0,320</w:t>
            </w:r>
          </w:p>
        </w:tc>
        <w:tc>
          <w:tcPr>
            <w:tcW w:w="315" w:type="pct"/>
            <w:tcBorders>
              <w:top w:val="nil"/>
              <w:left w:val="nil"/>
              <w:bottom w:val="single" w:sz="8" w:space="0" w:color="auto"/>
              <w:right w:val="single" w:sz="8" w:space="0" w:color="auto"/>
            </w:tcBorders>
            <w:shd w:val="clear" w:color="auto" w:fill="auto"/>
            <w:vAlign w:val="center"/>
          </w:tcPr>
          <w:p w14:paraId="5BD22D42" w14:textId="2C269C62" w:rsidR="0041362E" w:rsidRPr="005A5F31" w:rsidRDefault="0041362E" w:rsidP="0041362E">
            <w:pPr>
              <w:jc w:val="center"/>
              <w:rPr>
                <w:color w:val="000000"/>
                <w:sz w:val="22"/>
                <w:szCs w:val="22"/>
              </w:rPr>
            </w:pPr>
            <w:r w:rsidRPr="005A5F31">
              <w:rPr>
                <w:color w:val="000000"/>
                <w:sz w:val="22"/>
                <w:szCs w:val="22"/>
              </w:rPr>
              <w:t>0,320</w:t>
            </w:r>
          </w:p>
        </w:tc>
        <w:tc>
          <w:tcPr>
            <w:tcW w:w="329" w:type="pct"/>
            <w:tcBorders>
              <w:top w:val="nil"/>
              <w:left w:val="nil"/>
              <w:bottom w:val="single" w:sz="8" w:space="0" w:color="auto"/>
              <w:right w:val="single" w:sz="8" w:space="0" w:color="auto"/>
            </w:tcBorders>
            <w:shd w:val="clear" w:color="auto" w:fill="auto"/>
            <w:vAlign w:val="center"/>
          </w:tcPr>
          <w:p w14:paraId="291F1B17" w14:textId="604A19DE" w:rsidR="0041362E" w:rsidRPr="005A5F31" w:rsidRDefault="0041362E" w:rsidP="0041362E">
            <w:pPr>
              <w:jc w:val="center"/>
              <w:rPr>
                <w:color w:val="000000"/>
                <w:sz w:val="22"/>
                <w:szCs w:val="22"/>
              </w:rPr>
            </w:pPr>
            <w:r w:rsidRPr="005A5F31">
              <w:rPr>
                <w:color w:val="000000"/>
                <w:sz w:val="22"/>
                <w:szCs w:val="22"/>
              </w:rPr>
              <w:t>0,320</w:t>
            </w:r>
          </w:p>
        </w:tc>
        <w:tc>
          <w:tcPr>
            <w:tcW w:w="335" w:type="pct"/>
            <w:tcBorders>
              <w:top w:val="nil"/>
              <w:left w:val="nil"/>
              <w:bottom w:val="single" w:sz="8" w:space="0" w:color="auto"/>
              <w:right w:val="single" w:sz="8" w:space="0" w:color="auto"/>
            </w:tcBorders>
            <w:shd w:val="clear" w:color="auto" w:fill="auto"/>
            <w:vAlign w:val="center"/>
          </w:tcPr>
          <w:p w14:paraId="295EFA3A" w14:textId="15CF3151" w:rsidR="0041362E" w:rsidRPr="005A5F31" w:rsidRDefault="0041362E" w:rsidP="0041362E">
            <w:pPr>
              <w:jc w:val="center"/>
              <w:rPr>
                <w:color w:val="000000"/>
                <w:sz w:val="22"/>
                <w:szCs w:val="22"/>
              </w:rPr>
            </w:pPr>
            <w:r w:rsidRPr="005A5F31">
              <w:rPr>
                <w:color w:val="000000"/>
                <w:sz w:val="22"/>
                <w:szCs w:val="22"/>
              </w:rPr>
              <w:t>0,320</w:t>
            </w:r>
          </w:p>
        </w:tc>
      </w:tr>
      <w:tr w:rsidR="0041362E" w:rsidRPr="005A5F31" w14:paraId="0233575A" w14:textId="77777777" w:rsidTr="00DA65EC">
        <w:trPr>
          <w:cantSplit/>
        </w:trPr>
        <w:tc>
          <w:tcPr>
            <w:tcW w:w="173" w:type="pct"/>
            <w:shd w:val="clear" w:color="auto" w:fill="auto"/>
          </w:tcPr>
          <w:p w14:paraId="63FBD73B" w14:textId="78B78B47" w:rsidR="0041362E" w:rsidRPr="005A5F31" w:rsidRDefault="0041362E" w:rsidP="0041362E">
            <w:pPr>
              <w:rPr>
                <w:color w:val="000000"/>
                <w:sz w:val="22"/>
                <w:szCs w:val="22"/>
              </w:rPr>
            </w:pPr>
            <w:r w:rsidRPr="005A5F31">
              <w:rPr>
                <w:sz w:val="22"/>
                <w:szCs w:val="22"/>
              </w:rPr>
              <w:t>3.4</w:t>
            </w:r>
          </w:p>
        </w:tc>
        <w:tc>
          <w:tcPr>
            <w:tcW w:w="1891" w:type="pct"/>
            <w:shd w:val="clear" w:color="auto" w:fill="auto"/>
            <w:vAlign w:val="center"/>
          </w:tcPr>
          <w:p w14:paraId="4F7CD005" w14:textId="69C9C875" w:rsidR="0041362E" w:rsidRPr="005A5F31" w:rsidRDefault="0041362E" w:rsidP="0041362E">
            <w:pPr>
              <w:rPr>
                <w:color w:val="000000"/>
                <w:sz w:val="22"/>
                <w:szCs w:val="22"/>
              </w:rPr>
            </w:pPr>
            <w:r w:rsidRPr="005A5F31">
              <w:rPr>
                <w:sz w:val="22"/>
                <w:szCs w:val="22"/>
              </w:rPr>
              <w:t>аварийная подпитка «сырой» водой (п. 6.22 в СП 124.13330.2012)</w:t>
            </w:r>
          </w:p>
        </w:tc>
        <w:tc>
          <w:tcPr>
            <w:tcW w:w="382" w:type="pct"/>
            <w:shd w:val="clear" w:color="auto" w:fill="auto"/>
            <w:vAlign w:val="center"/>
          </w:tcPr>
          <w:p w14:paraId="024524A4" w14:textId="3A24285B" w:rsidR="0041362E" w:rsidRPr="005A5F31" w:rsidRDefault="0041362E" w:rsidP="0041362E">
            <w:pPr>
              <w:rPr>
                <w:color w:val="000000"/>
                <w:sz w:val="22"/>
                <w:szCs w:val="22"/>
              </w:rPr>
            </w:pPr>
            <w:r w:rsidRPr="005A5F31">
              <w:rPr>
                <w:sz w:val="22"/>
                <w:szCs w:val="22"/>
              </w:rPr>
              <w:t>м. куб./ч</w:t>
            </w:r>
          </w:p>
        </w:tc>
        <w:tc>
          <w:tcPr>
            <w:tcW w:w="315" w:type="pct"/>
            <w:tcBorders>
              <w:top w:val="nil"/>
              <w:left w:val="nil"/>
              <w:bottom w:val="single" w:sz="8" w:space="0" w:color="auto"/>
              <w:right w:val="single" w:sz="8" w:space="0" w:color="auto"/>
            </w:tcBorders>
            <w:shd w:val="clear" w:color="auto" w:fill="auto"/>
            <w:vAlign w:val="center"/>
          </w:tcPr>
          <w:p w14:paraId="319B4C5E" w14:textId="30E9F3CD" w:rsidR="0041362E" w:rsidRPr="005A5F31" w:rsidRDefault="0041362E" w:rsidP="0041362E">
            <w:pPr>
              <w:jc w:val="center"/>
              <w:rPr>
                <w:color w:val="000000"/>
                <w:sz w:val="22"/>
                <w:szCs w:val="22"/>
              </w:rPr>
            </w:pPr>
            <w:r w:rsidRPr="005A5F31">
              <w:rPr>
                <w:color w:val="000000"/>
                <w:sz w:val="22"/>
                <w:szCs w:val="22"/>
              </w:rPr>
              <w:t>2,56</w:t>
            </w:r>
          </w:p>
        </w:tc>
        <w:tc>
          <w:tcPr>
            <w:tcW w:w="315" w:type="pct"/>
            <w:tcBorders>
              <w:top w:val="nil"/>
              <w:left w:val="nil"/>
              <w:bottom w:val="single" w:sz="8" w:space="0" w:color="auto"/>
              <w:right w:val="single" w:sz="8" w:space="0" w:color="auto"/>
            </w:tcBorders>
            <w:shd w:val="clear" w:color="auto" w:fill="auto"/>
            <w:vAlign w:val="center"/>
          </w:tcPr>
          <w:p w14:paraId="2DCD931C" w14:textId="1A3AD03F" w:rsidR="0041362E" w:rsidRPr="005A5F31" w:rsidRDefault="0041362E" w:rsidP="0041362E">
            <w:pPr>
              <w:jc w:val="center"/>
              <w:rPr>
                <w:color w:val="000000"/>
                <w:sz w:val="22"/>
                <w:szCs w:val="22"/>
              </w:rPr>
            </w:pPr>
            <w:r w:rsidRPr="005A5F31">
              <w:rPr>
                <w:color w:val="000000"/>
                <w:sz w:val="22"/>
                <w:szCs w:val="22"/>
              </w:rPr>
              <w:t>2,56</w:t>
            </w:r>
          </w:p>
        </w:tc>
        <w:tc>
          <w:tcPr>
            <w:tcW w:w="315" w:type="pct"/>
            <w:tcBorders>
              <w:top w:val="nil"/>
              <w:left w:val="nil"/>
              <w:bottom w:val="single" w:sz="8" w:space="0" w:color="auto"/>
              <w:right w:val="single" w:sz="8" w:space="0" w:color="auto"/>
            </w:tcBorders>
            <w:shd w:val="clear" w:color="auto" w:fill="auto"/>
            <w:vAlign w:val="center"/>
          </w:tcPr>
          <w:p w14:paraId="4291654D" w14:textId="5D53D362" w:rsidR="0041362E" w:rsidRPr="005A5F31" w:rsidRDefault="0041362E" w:rsidP="0041362E">
            <w:pPr>
              <w:jc w:val="center"/>
              <w:rPr>
                <w:color w:val="000000"/>
                <w:sz w:val="22"/>
                <w:szCs w:val="22"/>
              </w:rPr>
            </w:pPr>
            <w:r w:rsidRPr="005A5F31">
              <w:rPr>
                <w:color w:val="000000"/>
                <w:sz w:val="22"/>
                <w:szCs w:val="22"/>
              </w:rPr>
              <w:t>2,56</w:t>
            </w:r>
          </w:p>
        </w:tc>
        <w:tc>
          <w:tcPr>
            <w:tcW w:w="315" w:type="pct"/>
            <w:tcBorders>
              <w:top w:val="nil"/>
              <w:left w:val="nil"/>
              <w:bottom w:val="single" w:sz="8" w:space="0" w:color="auto"/>
              <w:right w:val="single" w:sz="8" w:space="0" w:color="auto"/>
            </w:tcBorders>
            <w:shd w:val="clear" w:color="auto" w:fill="auto"/>
            <w:vAlign w:val="center"/>
          </w:tcPr>
          <w:p w14:paraId="5EE8036D" w14:textId="73E12FEA" w:rsidR="0041362E" w:rsidRPr="005A5F31" w:rsidRDefault="0041362E" w:rsidP="0041362E">
            <w:pPr>
              <w:jc w:val="center"/>
              <w:rPr>
                <w:color w:val="000000"/>
                <w:sz w:val="22"/>
                <w:szCs w:val="22"/>
              </w:rPr>
            </w:pPr>
            <w:r w:rsidRPr="005A5F31">
              <w:rPr>
                <w:color w:val="000000"/>
                <w:sz w:val="22"/>
                <w:szCs w:val="22"/>
              </w:rPr>
              <w:t>2,56</w:t>
            </w:r>
          </w:p>
        </w:tc>
        <w:tc>
          <w:tcPr>
            <w:tcW w:w="315" w:type="pct"/>
            <w:tcBorders>
              <w:top w:val="nil"/>
              <w:left w:val="nil"/>
              <w:bottom w:val="single" w:sz="8" w:space="0" w:color="auto"/>
              <w:right w:val="single" w:sz="8" w:space="0" w:color="auto"/>
            </w:tcBorders>
            <w:shd w:val="clear" w:color="auto" w:fill="auto"/>
            <w:vAlign w:val="center"/>
          </w:tcPr>
          <w:p w14:paraId="05D85F3E" w14:textId="20F811A1" w:rsidR="0041362E" w:rsidRPr="005A5F31" w:rsidRDefault="0041362E" w:rsidP="0041362E">
            <w:pPr>
              <w:jc w:val="center"/>
              <w:rPr>
                <w:color w:val="000000"/>
                <w:sz w:val="22"/>
                <w:szCs w:val="22"/>
              </w:rPr>
            </w:pPr>
            <w:r w:rsidRPr="005A5F31">
              <w:rPr>
                <w:color w:val="000000"/>
                <w:sz w:val="22"/>
                <w:szCs w:val="22"/>
              </w:rPr>
              <w:t>2,56</w:t>
            </w:r>
          </w:p>
        </w:tc>
        <w:tc>
          <w:tcPr>
            <w:tcW w:w="315" w:type="pct"/>
            <w:tcBorders>
              <w:top w:val="nil"/>
              <w:left w:val="nil"/>
              <w:bottom w:val="single" w:sz="8" w:space="0" w:color="auto"/>
              <w:right w:val="single" w:sz="8" w:space="0" w:color="auto"/>
            </w:tcBorders>
            <w:shd w:val="clear" w:color="auto" w:fill="auto"/>
            <w:vAlign w:val="center"/>
          </w:tcPr>
          <w:p w14:paraId="58CA7D8D" w14:textId="67C91D6F" w:rsidR="0041362E" w:rsidRPr="005A5F31" w:rsidRDefault="0041362E" w:rsidP="0041362E">
            <w:pPr>
              <w:jc w:val="center"/>
              <w:rPr>
                <w:color w:val="000000"/>
                <w:sz w:val="22"/>
                <w:szCs w:val="22"/>
              </w:rPr>
            </w:pPr>
            <w:r w:rsidRPr="005A5F31">
              <w:rPr>
                <w:color w:val="000000"/>
                <w:sz w:val="22"/>
                <w:szCs w:val="22"/>
              </w:rPr>
              <w:t>2,56</w:t>
            </w:r>
          </w:p>
        </w:tc>
        <w:tc>
          <w:tcPr>
            <w:tcW w:w="329" w:type="pct"/>
            <w:tcBorders>
              <w:top w:val="nil"/>
              <w:left w:val="nil"/>
              <w:bottom w:val="single" w:sz="8" w:space="0" w:color="auto"/>
              <w:right w:val="single" w:sz="8" w:space="0" w:color="auto"/>
            </w:tcBorders>
            <w:shd w:val="clear" w:color="auto" w:fill="auto"/>
            <w:vAlign w:val="center"/>
          </w:tcPr>
          <w:p w14:paraId="6B3F749E" w14:textId="297B2443" w:rsidR="0041362E" w:rsidRPr="005A5F31" w:rsidRDefault="0041362E" w:rsidP="0041362E">
            <w:pPr>
              <w:jc w:val="center"/>
              <w:rPr>
                <w:color w:val="000000"/>
                <w:sz w:val="22"/>
                <w:szCs w:val="22"/>
              </w:rPr>
            </w:pPr>
            <w:r w:rsidRPr="005A5F31">
              <w:rPr>
                <w:color w:val="000000"/>
                <w:sz w:val="22"/>
                <w:szCs w:val="22"/>
              </w:rPr>
              <w:t>2,56</w:t>
            </w:r>
          </w:p>
        </w:tc>
        <w:tc>
          <w:tcPr>
            <w:tcW w:w="335" w:type="pct"/>
            <w:tcBorders>
              <w:top w:val="nil"/>
              <w:left w:val="nil"/>
              <w:bottom w:val="single" w:sz="8" w:space="0" w:color="auto"/>
              <w:right w:val="single" w:sz="8" w:space="0" w:color="auto"/>
            </w:tcBorders>
            <w:shd w:val="clear" w:color="auto" w:fill="auto"/>
            <w:vAlign w:val="center"/>
          </w:tcPr>
          <w:p w14:paraId="7C69CEE6" w14:textId="742AD842" w:rsidR="0041362E" w:rsidRPr="005A5F31" w:rsidRDefault="0041362E" w:rsidP="0041362E">
            <w:pPr>
              <w:jc w:val="center"/>
              <w:rPr>
                <w:color w:val="000000"/>
                <w:sz w:val="22"/>
                <w:szCs w:val="22"/>
              </w:rPr>
            </w:pPr>
            <w:r w:rsidRPr="005A5F31">
              <w:rPr>
                <w:color w:val="000000"/>
                <w:sz w:val="22"/>
                <w:szCs w:val="22"/>
              </w:rPr>
              <w:t>2,56</w:t>
            </w:r>
          </w:p>
        </w:tc>
      </w:tr>
      <w:tr w:rsidR="0041362E" w:rsidRPr="005A5F31" w14:paraId="32EA103D" w14:textId="77777777" w:rsidTr="00DA65EC">
        <w:trPr>
          <w:cantSplit/>
        </w:trPr>
        <w:tc>
          <w:tcPr>
            <w:tcW w:w="173" w:type="pct"/>
            <w:shd w:val="clear" w:color="auto" w:fill="auto"/>
          </w:tcPr>
          <w:p w14:paraId="53CCB0DE" w14:textId="726051B2" w:rsidR="0041362E" w:rsidRPr="005A5F31" w:rsidRDefault="0041362E" w:rsidP="0041362E">
            <w:pPr>
              <w:rPr>
                <w:color w:val="000000"/>
                <w:sz w:val="22"/>
                <w:szCs w:val="22"/>
              </w:rPr>
            </w:pPr>
            <w:r w:rsidRPr="005A5F31">
              <w:rPr>
                <w:sz w:val="22"/>
                <w:szCs w:val="22"/>
              </w:rPr>
              <w:t>3.5</w:t>
            </w:r>
          </w:p>
        </w:tc>
        <w:tc>
          <w:tcPr>
            <w:tcW w:w="1891" w:type="pct"/>
            <w:shd w:val="clear" w:color="auto" w:fill="auto"/>
            <w:vAlign w:val="center"/>
          </w:tcPr>
          <w:p w14:paraId="6EAA0AAA" w14:textId="0E3F29FA" w:rsidR="0041362E" w:rsidRPr="005A5F31" w:rsidRDefault="0041362E" w:rsidP="0041362E">
            <w:pPr>
              <w:rPr>
                <w:color w:val="000000"/>
                <w:sz w:val="22"/>
                <w:szCs w:val="22"/>
              </w:rPr>
            </w:pPr>
            <w:r w:rsidRPr="005A5F31">
              <w:rPr>
                <w:sz w:val="22"/>
                <w:szCs w:val="22"/>
              </w:rPr>
              <w:t>расход теплоносителя (расход сетевой воды) на горячее водоснабжение потребителей с использованием открытой системы теплоснабжения</w:t>
            </w:r>
          </w:p>
        </w:tc>
        <w:tc>
          <w:tcPr>
            <w:tcW w:w="382" w:type="pct"/>
            <w:shd w:val="clear" w:color="auto" w:fill="auto"/>
            <w:vAlign w:val="center"/>
          </w:tcPr>
          <w:p w14:paraId="0C6809AE" w14:textId="574F9DEF" w:rsidR="0041362E" w:rsidRPr="005A5F31" w:rsidRDefault="0041362E" w:rsidP="0041362E">
            <w:pPr>
              <w:rPr>
                <w:color w:val="000000"/>
                <w:sz w:val="22"/>
                <w:szCs w:val="22"/>
              </w:rPr>
            </w:pPr>
            <w:r w:rsidRPr="005A5F31">
              <w:rPr>
                <w:sz w:val="22"/>
                <w:szCs w:val="22"/>
              </w:rPr>
              <w:t>м. куб./ч</w:t>
            </w:r>
          </w:p>
        </w:tc>
        <w:tc>
          <w:tcPr>
            <w:tcW w:w="315" w:type="pct"/>
            <w:tcBorders>
              <w:top w:val="nil"/>
              <w:left w:val="nil"/>
              <w:bottom w:val="single" w:sz="8" w:space="0" w:color="auto"/>
              <w:right w:val="single" w:sz="8" w:space="0" w:color="auto"/>
            </w:tcBorders>
            <w:shd w:val="clear" w:color="auto" w:fill="auto"/>
            <w:vAlign w:val="center"/>
          </w:tcPr>
          <w:p w14:paraId="0E481DAC" w14:textId="6C212622" w:rsidR="0041362E" w:rsidRPr="005A5F31" w:rsidRDefault="0041362E" w:rsidP="0041362E">
            <w:pPr>
              <w:jc w:val="center"/>
              <w:rPr>
                <w:color w:val="000000"/>
                <w:sz w:val="22"/>
                <w:szCs w:val="22"/>
              </w:rPr>
            </w:pPr>
            <w:r w:rsidRPr="005A5F31">
              <w:rPr>
                <w:color w:val="000000"/>
                <w:sz w:val="22"/>
                <w:szCs w:val="22"/>
              </w:rPr>
              <w:t>1,56</w:t>
            </w:r>
          </w:p>
        </w:tc>
        <w:tc>
          <w:tcPr>
            <w:tcW w:w="315" w:type="pct"/>
            <w:tcBorders>
              <w:top w:val="nil"/>
              <w:left w:val="nil"/>
              <w:bottom w:val="single" w:sz="8" w:space="0" w:color="auto"/>
              <w:right w:val="single" w:sz="8" w:space="0" w:color="auto"/>
            </w:tcBorders>
            <w:shd w:val="clear" w:color="auto" w:fill="auto"/>
            <w:vAlign w:val="center"/>
          </w:tcPr>
          <w:p w14:paraId="7FA71191" w14:textId="4EC0DEB0" w:rsidR="0041362E" w:rsidRPr="005A5F31" w:rsidRDefault="0041362E" w:rsidP="0041362E">
            <w:pPr>
              <w:jc w:val="center"/>
              <w:rPr>
                <w:color w:val="000000"/>
                <w:sz w:val="22"/>
                <w:szCs w:val="22"/>
              </w:rPr>
            </w:pPr>
            <w:r w:rsidRPr="005A5F31">
              <w:rPr>
                <w:color w:val="000000"/>
                <w:sz w:val="22"/>
                <w:szCs w:val="22"/>
              </w:rPr>
              <w:t>1,56</w:t>
            </w:r>
          </w:p>
        </w:tc>
        <w:tc>
          <w:tcPr>
            <w:tcW w:w="315" w:type="pct"/>
            <w:tcBorders>
              <w:top w:val="nil"/>
              <w:left w:val="nil"/>
              <w:bottom w:val="single" w:sz="8" w:space="0" w:color="auto"/>
              <w:right w:val="single" w:sz="8" w:space="0" w:color="auto"/>
            </w:tcBorders>
            <w:shd w:val="clear" w:color="auto" w:fill="auto"/>
            <w:vAlign w:val="center"/>
          </w:tcPr>
          <w:p w14:paraId="4759EFD2" w14:textId="582BD4FC" w:rsidR="0041362E" w:rsidRPr="005A5F31" w:rsidRDefault="0041362E" w:rsidP="0041362E">
            <w:pPr>
              <w:jc w:val="center"/>
              <w:rPr>
                <w:color w:val="000000"/>
                <w:sz w:val="22"/>
                <w:szCs w:val="22"/>
              </w:rPr>
            </w:pPr>
            <w:r w:rsidRPr="005A5F31">
              <w:rPr>
                <w:color w:val="000000"/>
                <w:sz w:val="22"/>
                <w:szCs w:val="22"/>
              </w:rPr>
              <w:t>1,56</w:t>
            </w:r>
          </w:p>
        </w:tc>
        <w:tc>
          <w:tcPr>
            <w:tcW w:w="315" w:type="pct"/>
            <w:tcBorders>
              <w:top w:val="nil"/>
              <w:left w:val="nil"/>
              <w:bottom w:val="single" w:sz="8" w:space="0" w:color="auto"/>
              <w:right w:val="single" w:sz="8" w:space="0" w:color="auto"/>
            </w:tcBorders>
            <w:shd w:val="clear" w:color="auto" w:fill="auto"/>
            <w:vAlign w:val="center"/>
          </w:tcPr>
          <w:p w14:paraId="605226C6" w14:textId="2496B997" w:rsidR="0041362E" w:rsidRPr="005A5F31" w:rsidRDefault="0041362E" w:rsidP="0041362E">
            <w:pPr>
              <w:jc w:val="center"/>
              <w:rPr>
                <w:color w:val="000000"/>
                <w:sz w:val="22"/>
                <w:szCs w:val="22"/>
              </w:rPr>
            </w:pPr>
            <w:r w:rsidRPr="005A5F31">
              <w:rPr>
                <w:color w:val="000000"/>
                <w:sz w:val="22"/>
                <w:szCs w:val="22"/>
              </w:rPr>
              <w:t>1,56</w:t>
            </w:r>
          </w:p>
        </w:tc>
        <w:tc>
          <w:tcPr>
            <w:tcW w:w="315" w:type="pct"/>
            <w:tcBorders>
              <w:top w:val="nil"/>
              <w:left w:val="nil"/>
              <w:bottom w:val="single" w:sz="8" w:space="0" w:color="auto"/>
              <w:right w:val="single" w:sz="8" w:space="0" w:color="auto"/>
            </w:tcBorders>
            <w:shd w:val="clear" w:color="auto" w:fill="auto"/>
            <w:vAlign w:val="center"/>
          </w:tcPr>
          <w:p w14:paraId="4AA671D1" w14:textId="455A9ADD" w:rsidR="0041362E" w:rsidRPr="005A5F31" w:rsidRDefault="0041362E" w:rsidP="0041362E">
            <w:pPr>
              <w:jc w:val="center"/>
              <w:rPr>
                <w:color w:val="000000"/>
                <w:sz w:val="22"/>
                <w:szCs w:val="22"/>
              </w:rPr>
            </w:pPr>
            <w:r w:rsidRPr="005A5F31">
              <w:rPr>
                <w:color w:val="000000"/>
                <w:sz w:val="22"/>
                <w:szCs w:val="22"/>
              </w:rPr>
              <w:t>1,56</w:t>
            </w:r>
          </w:p>
        </w:tc>
        <w:tc>
          <w:tcPr>
            <w:tcW w:w="315" w:type="pct"/>
            <w:tcBorders>
              <w:top w:val="nil"/>
              <w:left w:val="nil"/>
              <w:bottom w:val="single" w:sz="8" w:space="0" w:color="auto"/>
              <w:right w:val="single" w:sz="8" w:space="0" w:color="auto"/>
            </w:tcBorders>
            <w:shd w:val="clear" w:color="auto" w:fill="auto"/>
            <w:vAlign w:val="center"/>
          </w:tcPr>
          <w:p w14:paraId="6E692A60" w14:textId="3FF3F54A" w:rsidR="0041362E" w:rsidRPr="005A5F31" w:rsidRDefault="0041362E" w:rsidP="0041362E">
            <w:pPr>
              <w:jc w:val="center"/>
              <w:rPr>
                <w:color w:val="000000"/>
                <w:sz w:val="22"/>
                <w:szCs w:val="22"/>
              </w:rPr>
            </w:pPr>
            <w:r w:rsidRPr="005A5F31">
              <w:rPr>
                <w:color w:val="000000"/>
                <w:sz w:val="22"/>
                <w:szCs w:val="22"/>
              </w:rPr>
              <w:t>1,56</w:t>
            </w:r>
          </w:p>
        </w:tc>
        <w:tc>
          <w:tcPr>
            <w:tcW w:w="329" w:type="pct"/>
            <w:tcBorders>
              <w:top w:val="nil"/>
              <w:left w:val="nil"/>
              <w:bottom w:val="single" w:sz="8" w:space="0" w:color="auto"/>
              <w:right w:val="single" w:sz="8" w:space="0" w:color="auto"/>
            </w:tcBorders>
            <w:shd w:val="clear" w:color="auto" w:fill="auto"/>
            <w:vAlign w:val="center"/>
          </w:tcPr>
          <w:p w14:paraId="538BA1B4" w14:textId="0D15EC08" w:rsidR="0041362E" w:rsidRPr="005A5F31" w:rsidRDefault="0041362E" w:rsidP="0041362E">
            <w:pPr>
              <w:jc w:val="center"/>
              <w:rPr>
                <w:color w:val="000000"/>
                <w:sz w:val="22"/>
                <w:szCs w:val="22"/>
              </w:rPr>
            </w:pPr>
            <w:r w:rsidRPr="005A5F31">
              <w:rPr>
                <w:color w:val="000000"/>
                <w:sz w:val="22"/>
                <w:szCs w:val="22"/>
              </w:rPr>
              <w:t>1,56</w:t>
            </w:r>
          </w:p>
        </w:tc>
        <w:tc>
          <w:tcPr>
            <w:tcW w:w="335" w:type="pct"/>
            <w:tcBorders>
              <w:top w:val="nil"/>
              <w:left w:val="nil"/>
              <w:bottom w:val="single" w:sz="8" w:space="0" w:color="auto"/>
              <w:right w:val="single" w:sz="8" w:space="0" w:color="auto"/>
            </w:tcBorders>
            <w:shd w:val="clear" w:color="auto" w:fill="auto"/>
            <w:vAlign w:val="center"/>
          </w:tcPr>
          <w:p w14:paraId="2EC767E9" w14:textId="1D0CA1B6" w:rsidR="0041362E" w:rsidRPr="005A5F31" w:rsidRDefault="0041362E" w:rsidP="0041362E">
            <w:pPr>
              <w:jc w:val="center"/>
              <w:rPr>
                <w:color w:val="000000"/>
                <w:sz w:val="22"/>
                <w:szCs w:val="22"/>
              </w:rPr>
            </w:pPr>
            <w:r w:rsidRPr="005A5F31">
              <w:rPr>
                <w:color w:val="000000"/>
                <w:sz w:val="22"/>
                <w:szCs w:val="22"/>
              </w:rPr>
              <w:t>1,56</w:t>
            </w:r>
          </w:p>
        </w:tc>
      </w:tr>
    </w:tbl>
    <w:p w14:paraId="087CB661" w14:textId="77777777" w:rsidR="005A5F31" w:rsidRPr="009E4337" w:rsidRDefault="005A5F31"/>
    <w:p w14:paraId="701DB8DD" w14:textId="77777777" w:rsidR="003A5836" w:rsidRPr="009E4337" w:rsidRDefault="00F8193E" w:rsidP="0006129B">
      <w:pPr>
        <w:pStyle w:val="21"/>
        <w:spacing w:line="240" w:lineRule="auto"/>
      </w:pPr>
      <w:bookmarkStart w:id="360" w:name="_Toc158278724"/>
      <w:bookmarkStart w:id="361" w:name="_Toc183331833"/>
      <w:bookmarkEnd w:id="358"/>
      <w:bookmarkEnd w:id="359"/>
      <w:r w:rsidRPr="009E4337">
        <w:t>6.5</w:t>
      </w:r>
      <w:r w:rsidR="003125E4" w:rsidRPr="009E4337">
        <w:t xml:space="preserve"> </w:t>
      </w:r>
      <w:r w:rsidRPr="009E4337">
        <w:t>С</w:t>
      </w:r>
      <w:r w:rsidR="008B4EE3" w:rsidRPr="009E4337">
        <w:t>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bookmarkEnd w:id="360"/>
      <w:bookmarkEnd w:id="361"/>
    </w:p>
    <w:p w14:paraId="3F49EE9F" w14:textId="2250A658" w:rsidR="003125E4" w:rsidRPr="009E4337" w:rsidRDefault="00655C93" w:rsidP="0006129B">
      <w:pPr>
        <w:ind w:firstLine="567"/>
      </w:pPr>
      <w:bookmarkStart w:id="362" w:name="_Toc343247322"/>
      <w:bookmarkStart w:id="363" w:name="_Toc343877036"/>
      <w:r w:rsidRPr="009E4337">
        <w:t>Существующий и перспективный баланс производительности водоподготовительных установок и потерь теплоносителя с учетом развития систем теплоснабжения привед</w:t>
      </w:r>
      <w:r w:rsidR="00B518E3" w:rsidRPr="009E4337">
        <w:t>е</w:t>
      </w:r>
      <w:r w:rsidRPr="009E4337">
        <w:t xml:space="preserve">н в таблице </w:t>
      </w:r>
      <w:r w:rsidR="00517854" w:rsidRPr="009E4337">
        <w:t>4</w:t>
      </w:r>
      <w:r w:rsidR="00421AC7">
        <w:t>2</w:t>
      </w:r>
      <w:r w:rsidRPr="009E4337">
        <w:t>.</w:t>
      </w:r>
    </w:p>
    <w:p w14:paraId="125418D0" w14:textId="0710B42F" w:rsidR="006029DE" w:rsidRPr="009E4337" w:rsidRDefault="0034116F" w:rsidP="0006129B">
      <w:pPr>
        <w:pStyle w:val="21"/>
        <w:spacing w:line="240" w:lineRule="auto"/>
        <w:rPr>
          <w:rFonts w:eastAsia="Microsoft YaHei"/>
        </w:rPr>
      </w:pPr>
      <w:bookmarkStart w:id="364" w:name="_Toc158278725"/>
      <w:bookmarkStart w:id="365" w:name="_Toc183331834"/>
      <w:r w:rsidRPr="009E4337">
        <w:rPr>
          <w:rFonts w:eastAsia="Microsoft YaHei"/>
        </w:rPr>
        <w:t>6.</w:t>
      </w:r>
      <w:r w:rsidR="00F8193E" w:rsidRPr="009E4337">
        <w:rPr>
          <w:rFonts w:eastAsia="Microsoft YaHei"/>
        </w:rPr>
        <w:t>6</w:t>
      </w:r>
      <w:r w:rsidR="006029DE" w:rsidRPr="009E4337">
        <w:rPr>
          <w:rFonts w:eastAsia="Microsoft YaHei"/>
        </w:rPr>
        <w:t xml:space="preserve"> </w:t>
      </w:r>
      <w:r w:rsidR="00335D61" w:rsidRPr="009E4337">
        <w:rPr>
          <w:rFonts w:eastAsia="Microsoft YaHei"/>
        </w:rPr>
        <w:t xml:space="preserve">Состав изменений, выполненных </w:t>
      </w:r>
      <w:r w:rsidR="00540956" w:rsidRPr="009E4337">
        <w:rPr>
          <w:rFonts w:eastAsia="Microsoft YaHei"/>
        </w:rPr>
        <w:t>в доработанной и (или) актуализированной схеме теплоснабжения</w:t>
      </w:r>
      <w:bookmarkEnd w:id="364"/>
      <w:bookmarkEnd w:id="365"/>
    </w:p>
    <w:p w14:paraId="3F48AF3E" w14:textId="1EA6213C" w:rsidR="00097E6E" w:rsidRPr="009E4337" w:rsidRDefault="001E78EB" w:rsidP="0006129B">
      <w:pPr>
        <w:ind w:firstLine="567"/>
      </w:pPr>
      <w:bookmarkStart w:id="366" w:name="_Toc422303797"/>
      <w:r w:rsidRPr="009E4337">
        <w:t xml:space="preserve">Глава переработана </w:t>
      </w:r>
      <w:r w:rsidR="00780802" w:rsidRPr="009E4337">
        <w:t>в соответствии с</w:t>
      </w:r>
      <w:r w:rsidR="00097E6E" w:rsidRPr="009E4337">
        <w:t xml:space="preserve"> действующей редакцией </w:t>
      </w:r>
      <w:r w:rsidR="00C879D3" w:rsidRPr="009E4337">
        <w:t>Постановления Правительства РФ от 22.02.2012 № 154</w:t>
      </w:r>
      <w:r w:rsidR="00B95373" w:rsidRPr="009E4337">
        <w:t xml:space="preserve"> </w:t>
      </w:r>
      <w:r w:rsidR="0098168B" w:rsidRPr="009E4337">
        <w:t>«</w:t>
      </w:r>
      <w:r w:rsidR="00097E6E" w:rsidRPr="009E4337">
        <w:t xml:space="preserve">О требованиях к схемам теплоснабжения, порядку их </w:t>
      </w:r>
      <w:r w:rsidR="008E4EBE" w:rsidRPr="009E4337">
        <w:t>разработки</w:t>
      </w:r>
      <w:r w:rsidR="00097E6E" w:rsidRPr="009E4337">
        <w:t xml:space="preserve"> и утверждения</w:t>
      </w:r>
      <w:r w:rsidR="0098168B" w:rsidRPr="009E4337">
        <w:t>»</w:t>
      </w:r>
      <w:r w:rsidR="00097E6E" w:rsidRPr="009E4337">
        <w:t xml:space="preserve"> </w:t>
      </w:r>
      <w:r w:rsidR="00C6704F" w:rsidRPr="009E4337">
        <w:t xml:space="preserve">(в редакции </w:t>
      </w:r>
      <w:r w:rsidR="007010E8" w:rsidRPr="009E4337">
        <w:t>Постановлений Правительства РФ</w:t>
      </w:r>
      <w:r w:rsidR="00097E6E" w:rsidRPr="009E4337">
        <w:t xml:space="preserve"> от 07.10.2014 № 1016, от 18.03.2016 № 208, от 23.03.2016 № 229, от 12.07.2016 № 666, от 03.04.2018 № 405, от 16.03.2019 № </w:t>
      </w:r>
      <w:r w:rsidR="00127490" w:rsidRPr="009E4337">
        <w:t>276) и Методическими указаниями (</w:t>
      </w:r>
      <w:r w:rsidR="003965AF" w:rsidRPr="009E4337">
        <w:t xml:space="preserve">утв. Приказом Минэнерго России от 05.03.2019 № 212 </w:t>
      </w:r>
      <w:r w:rsidR="0098168B" w:rsidRPr="009E4337">
        <w:t>«</w:t>
      </w:r>
      <w:r w:rsidR="003965AF" w:rsidRPr="009E4337">
        <w:t>Об утверждении Методических указаний по разработке схем теплоснабжения</w:t>
      </w:r>
      <w:r w:rsidR="0098168B" w:rsidRPr="009E4337">
        <w:t>»</w:t>
      </w:r>
      <w:r w:rsidR="00127490" w:rsidRPr="009E4337">
        <w:t>).</w:t>
      </w:r>
    </w:p>
    <w:p w14:paraId="22A32069" w14:textId="77777777" w:rsidR="006029DE" w:rsidRPr="009E4337" w:rsidRDefault="006029DE" w:rsidP="0006129B"/>
    <w:p w14:paraId="671F3049" w14:textId="77777777" w:rsidR="006029DE" w:rsidRPr="009E4337" w:rsidRDefault="006029DE" w:rsidP="0006129B">
      <w:pPr>
        <w:sectPr w:rsidR="006029DE" w:rsidRPr="009E4337" w:rsidSect="004C5CD6">
          <w:pgSz w:w="16838" w:h="11906" w:orient="landscape"/>
          <w:pgMar w:top="1134" w:right="851" w:bottom="1134" w:left="1134" w:header="708" w:footer="708" w:gutter="0"/>
          <w:cols w:space="708"/>
          <w:docGrid w:linePitch="360"/>
        </w:sectPr>
      </w:pPr>
    </w:p>
    <w:p w14:paraId="328C600C" w14:textId="77777777" w:rsidR="003A5836" w:rsidRPr="009E4337" w:rsidRDefault="003A5836" w:rsidP="0006129B">
      <w:pPr>
        <w:pStyle w:val="1"/>
      </w:pPr>
      <w:bookmarkStart w:id="367" w:name="_Toc158278726"/>
      <w:bookmarkStart w:id="368" w:name="_Toc183331835"/>
      <w:r w:rsidRPr="009E4337">
        <w:lastRenderedPageBreak/>
        <w:t xml:space="preserve">ГЛАВА </w:t>
      </w:r>
      <w:r w:rsidR="00231152" w:rsidRPr="009E4337">
        <w:t>7</w:t>
      </w:r>
      <w:r w:rsidRPr="009E4337">
        <w:t xml:space="preserve"> </w:t>
      </w:r>
      <w:bookmarkEnd w:id="362"/>
      <w:bookmarkEnd w:id="363"/>
      <w:bookmarkEnd w:id="366"/>
      <w:r w:rsidR="008B4EE3" w:rsidRPr="009E4337">
        <w:t>Предложения по строительству, реконструкции, техническому перевооружению и (или) модернизации источников тепловой энергии</w:t>
      </w:r>
      <w:bookmarkEnd w:id="367"/>
      <w:bookmarkEnd w:id="368"/>
    </w:p>
    <w:p w14:paraId="4E4D8C0B" w14:textId="3FD30612" w:rsidR="002355D3" w:rsidRPr="009E4337" w:rsidRDefault="00F8193E" w:rsidP="0006129B">
      <w:pPr>
        <w:pStyle w:val="21"/>
        <w:spacing w:line="240" w:lineRule="auto"/>
      </w:pPr>
      <w:bookmarkStart w:id="369" w:name="_Toc158278727"/>
      <w:bookmarkStart w:id="370" w:name="_Toc183331836"/>
      <w:r w:rsidRPr="009E4337">
        <w:t>7.1</w:t>
      </w:r>
      <w:r w:rsidR="002355D3" w:rsidRPr="009E4337">
        <w:t xml:space="preserve"> </w:t>
      </w:r>
      <w:r w:rsidRPr="009E4337">
        <w:t>О</w:t>
      </w:r>
      <w:r w:rsidR="008B4EE3" w:rsidRPr="009E4337">
        <w:t>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расчет которых выполняется в порядке, установленном методическими указаниями по разработке схем теплоснабжения</w:t>
      </w:r>
      <w:r w:rsidRPr="009E4337">
        <w:t xml:space="preserve"> (</w:t>
      </w:r>
      <w:r w:rsidR="00D548D2" w:rsidRPr="009E4337">
        <w:rPr>
          <w:rStyle w:val="ed"/>
        </w:rPr>
        <w:t xml:space="preserve">утв. Приказом Минэнерго России от 05.03.2019 № 212 </w:t>
      </w:r>
      <w:r w:rsidR="0098168B" w:rsidRPr="009E4337">
        <w:rPr>
          <w:rStyle w:val="ed"/>
        </w:rPr>
        <w:t>«</w:t>
      </w:r>
      <w:r w:rsidR="00D548D2" w:rsidRPr="009E4337">
        <w:rPr>
          <w:rStyle w:val="ed"/>
        </w:rPr>
        <w:t>Об утверждении Методических указаний по разработке схем теплоснабжения</w:t>
      </w:r>
      <w:r w:rsidR="0098168B" w:rsidRPr="009E4337">
        <w:rPr>
          <w:rStyle w:val="ed"/>
        </w:rPr>
        <w:t>»</w:t>
      </w:r>
      <w:r w:rsidRPr="009E4337">
        <w:t>)</w:t>
      </w:r>
      <w:bookmarkEnd w:id="369"/>
      <w:bookmarkEnd w:id="370"/>
    </w:p>
    <w:p w14:paraId="10025A1D" w14:textId="519729A4" w:rsidR="004E4FD0" w:rsidRPr="009E4337" w:rsidRDefault="00C879D3" w:rsidP="0006129B">
      <w:pPr>
        <w:pStyle w:val="Affa"/>
      </w:pPr>
      <w:r w:rsidRPr="009E4337">
        <w:t>Согласно статье 14</w:t>
      </w:r>
      <w:r w:rsidR="004E4FD0" w:rsidRPr="009E4337">
        <w:t xml:space="preserve"> </w:t>
      </w:r>
      <w:r w:rsidRPr="009E4337">
        <w:t xml:space="preserve">Федерального закона от 27.07.2010 № 190-ФЗ </w:t>
      </w:r>
      <w:r w:rsidR="0098168B" w:rsidRPr="009E4337">
        <w:t>«</w:t>
      </w:r>
      <w:r w:rsidRPr="009E4337">
        <w:t>О теплоснабжении</w:t>
      </w:r>
      <w:r w:rsidR="0098168B" w:rsidRPr="009E4337">
        <w:t>»</w:t>
      </w:r>
      <w:r w:rsidR="004E4FD0" w:rsidRPr="009E4337">
        <w:t xml:space="preserve">, подключение теплопотребляющих установок и тепловых сетей потребителей тепловой энергии, в том числе застройщиков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w:t>
      </w:r>
      <w:r w:rsidR="008652C1" w:rsidRPr="009E4337">
        <w:t>особенностей,</w:t>
      </w:r>
      <w:r w:rsidR="004E4FD0" w:rsidRPr="009E4337">
        <w:t xml:space="preserve"> предусмотренных </w:t>
      </w:r>
      <w:r w:rsidRPr="009E4337">
        <w:t xml:space="preserve">Федерального закона от 27.07.2010 № 190-ФЗ </w:t>
      </w:r>
      <w:r w:rsidR="0098168B" w:rsidRPr="009E4337">
        <w:t>«</w:t>
      </w:r>
      <w:r w:rsidRPr="009E4337">
        <w:t>О теплоснабжении</w:t>
      </w:r>
      <w:r w:rsidR="0098168B" w:rsidRPr="009E4337">
        <w:t>»</w:t>
      </w:r>
      <w:r w:rsidR="004E4FD0" w:rsidRPr="009E4337">
        <w:t xml:space="preserve"> и </w:t>
      </w:r>
      <w:r w:rsidRPr="009E4337">
        <w:t>П</w:t>
      </w:r>
      <w:r w:rsidR="004E4FD0" w:rsidRPr="009E4337">
        <w:t xml:space="preserve">равилами подключения к системам теплоснабжения, </w:t>
      </w:r>
      <w:r w:rsidRPr="009E4337">
        <w:t xml:space="preserve">утвержденными Постановлением Правительством РФ от 05.07.2018 № 787 </w:t>
      </w:r>
      <w:r w:rsidR="0098168B" w:rsidRPr="009E4337">
        <w:t>«</w:t>
      </w:r>
      <w:r w:rsidRPr="009E4337">
        <w:t>О подключении (технологическом присоединении) к системам теплоснабжения, недискриминационном доступе к услугам в сфере теплоснабжения, изменении и признании утратившими силу некоторых актов Правительства Российской Федерации</w:t>
      </w:r>
      <w:r w:rsidR="0098168B" w:rsidRPr="009E4337">
        <w:t>»</w:t>
      </w:r>
      <w:r w:rsidR="00CE24AB" w:rsidRPr="009E4337">
        <w:t xml:space="preserve"> (далее по тексту - Правила подключения к системам теплоснабжения)</w:t>
      </w:r>
      <w:r w:rsidR="002231A2" w:rsidRPr="009E4337">
        <w:t>.</w:t>
      </w:r>
    </w:p>
    <w:p w14:paraId="4547D563" w14:textId="77777777" w:rsidR="004E4FD0" w:rsidRPr="009E4337" w:rsidRDefault="004E4FD0" w:rsidP="0006129B">
      <w:pPr>
        <w:pStyle w:val="Affa"/>
      </w:pPr>
      <w:r w:rsidRPr="009E4337">
        <w:t>Подключение осуществляется на основании договора на подключение к системе теплоснабжения</w:t>
      </w:r>
      <w:r w:rsidR="00C879D3" w:rsidRPr="009E4337">
        <w:t>,</w:t>
      </w:r>
      <w:r w:rsidRPr="009E4337">
        <w:t xml:space="preserve"> который является публичным для теплоснабжающей организации, теплосетевой организации. Правила выбора теплоснабжающей организации или теплосетевой организации, к которой следует обращаться заинтересованным в подключении к системе теплоснабжения лицам, и которая не вправе отказать им в услуге по такому подключению и заключени</w:t>
      </w:r>
      <w:r w:rsidR="008652C1" w:rsidRPr="009E4337">
        <w:t>ю</w:t>
      </w:r>
      <w:r w:rsidRPr="009E4337">
        <w:t xml:space="preserve"> соответствующего договора, устанавливаются </w:t>
      </w:r>
      <w:r w:rsidR="002231A2" w:rsidRPr="009E4337">
        <w:t>Правилами подключ</w:t>
      </w:r>
      <w:r w:rsidR="00CE24AB" w:rsidRPr="009E4337">
        <w:t>ения к системам теплоснабжения.</w:t>
      </w:r>
    </w:p>
    <w:p w14:paraId="6FD22269" w14:textId="77777777" w:rsidR="002231A2" w:rsidRPr="009E4337" w:rsidRDefault="004E4FD0" w:rsidP="0006129B">
      <w:pPr>
        <w:pStyle w:val="Affa"/>
      </w:pPr>
      <w:r w:rsidRPr="009E4337">
        <w:t xml:space="preserve">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заключении договора на подключение объекта капитального строительства, находящегося в границах определенного схемой теплоснабжения радиуса эффективного теплоснабжения, не допускается. </w:t>
      </w:r>
    </w:p>
    <w:p w14:paraId="6B7F021D" w14:textId="77777777" w:rsidR="00CE24AB" w:rsidRPr="009E4337" w:rsidRDefault="004E4FD0" w:rsidP="0006129B">
      <w:pPr>
        <w:pStyle w:val="Affa"/>
      </w:pPr>
      <w:r w:rsidRPr="009E4337">
        <w:t>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w:t>
      </w:r>
      <w:r w:rsidR="00AE12A7" w:rsidRPr="009E4337">
        <w:t>,</w:t>
      </w:r>
      <w:r w:rsidRPr="009E4337">
        <w:t xml:space="preserve"> в том числе застройщика, но при наличии в утвержденной в установленном порядке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объекта капитального строительства, отказ в заключении договора на его подключение не допускается. Нормативные сроки его подключения к системе теплоснабжения устанавливаются в соответствии с инвестиционной программой теплоснабжающей организации или теплосетевой организации в пределах нормативных сроков подключения к системе теплоснабжения, установленных </w:t>
      </w:r>
      <w:r w:rsidR="002231A2" w:rsidRPr="009E4337">
        <w:t>П</w:t>
      </w:r>
      <w:r w:rsidRPr="009E4337">
        <w:t>равилами подключения к системам теплосн</w:t>
      </w:r>
      <w:r w:rsidR="002231A2" w:rsidRPr="009E4337">
        <w:t>абжения</w:t>
      </w:r>
      <w:r w:rsidR="00CE24AB" w:rsidRPr="009E4337">
        <w:t>.</w:t>
      </w:r>
    </w:p>
    <w:p w14:paraId="02810900" w14:textId="77777777" w:rsidR="004E4FD0" w:rsidRPr="009E4337" w:rsidRDefault="004E4FD0" w:rsidP="0006129B">
      <w:pPr>
        <w:pStyle w:val="Affa"/>
      </w:pPr>
      <w:r w:rsidRPr="009E4337">
        <w:t>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и при отсутствии в утвержденной в установленном порядке инвестиционной программе теплоснабжающей организации или теплосетевой организации мероприятий по разви</w:t>
      </w:r>
      <w:r w:rsidRPr="009E4337">
        <w:lastRenderedPageBreak/>
        <w:t xml:space="preserve">тию системы теплоснабжения и снятию технических ограничений, позволяющих обеспечить техническую возможность подключения к системе теплоснабжения этого объекта капитального строительства, теплоснабжающая организация или теплосетевая организация в сроки и в порядке, которые установлены </w:t>
      </w:r>
      <w:r w:rsidR="00CE24AB" w:rsidRPr="009E4337">
        <w:t>П</w:t>
      </w:r>
      <w:r w:rsidRPr="009E4337">
        <w:t xml:space="preserve">равилами подключения к системам теплоснабжения, утвержденными Правительством Российской Федерации, обязана обратиться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с предложением о включении в нее мероприятий по обеспечению технической возможности подключения к системе теплоснабжения этого объекта капитального строительства.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w:t>
      </w:r>
      <w:r w:rsidR="00310B69" w:rsidRPr="009E4337">
        <w:t>в</w:t>
      </w:r>
      <w:r w:rsidRPr="009E4337">
        <w:t xml:space="preserve"> порядке и на основании критериев, которые установлены порядком разработки и у</w:t>
      </w:r>
      <w:r w:rsidR="00D548D2" w:rsidRPr="009E4337">
        <w:t>тверждения схем теплоснабжения</w:t>
      </w:r>
      <w:r w:rsidRPr="009E4337">
        <w:t>, принимает решение о внесении изменений в схему теплоснабжения или об отказе во внесении в нее таких изменений. В случае если теплоснабжающая или теплосетевая организация не направит в установленный срок и (или) представит с нарушением установленного порядка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предложения о включении в нее соответствующих мероприятий, потребитель, в том числе застройщик, вправе потребовать возмещения убытков, причиненных данным нарушением, и (или) обратиться в федеральный антимонопольный орган с требованием о выдаче в отношении указанной организации предписания о прекращении нарушения правил недискриминационного доступа к товарам.</w:t>
      </w:r>
    </w:p>
    <w:p w14:paraId="2B42FF39" w14:textId="32115C4D" w:rsidR="004E4FD0" w:rsidRPr="009E4337" w:rsidRDefault="004E4FD0" w:rsidP="0006129B">
      <w:pPr>
        <w:pStyle w:val="Affa"/>
      </w:pPr>
      <w:r w:rsidRPr="009E4337">
        <w:t xml:space="preserve">В случае внесения изменений в схему теплоснабжения теплоснабжающая организация или теплосетевая организация обращается в орган регулирования для внесения изменений в инвестиционную программу. После принятия органом регулирования решения об изменении инвестиционной программы он обязан учесть внесенное в указанную инвестиционную программу изменение при установлении тарифов в сфере теплоснабжения в сроки и в порядке, которые определяются основами ценообразования в сфере теплоснабжения и </w:t>
      </w:r>
      <w:r w:rsidR="00D548D2" w:rsidRPr="009E4337">
        <w:t>П</w:t>
      </w:r>
      <w:r w:rsidRPr="009E4337">
        <w:t xml:space="preserve">равилами регулирования цен (тарифов) в сфере теплоснабжения, утвержденными </w:t>
      </w:r>
      <w:r w:rsidR="00CE24AB" w:rsidRPr="009E4337">
        <w:t xml:space="preserve">Постановлением Правительства РФ от 22.10.2012 № 1075 </w:t>
      </w:r>
      <w:r w:rsidR="0098168B" w:rsidRPr="009E4337">
        <w:t>«</w:t>
      </w:r>
      <w:r w:rsidR="00CE24AB" w:rsidRPr="009E4337">
        <w:t>О ценообразовании в сфере теплоснабжения</w:t>
      </w:r>
      <w:r w:rsidR="0098168B" w:rsidRPr="009E4337">
        <w:t>»</w:t>
      </w:r>
      <w:r w:rsidRPr="009E4337">
        <w:t xml:space="preserve">. Нормативные сроки подключения объекта капитального строительства устанавливаются в соответствии с инвестиционной программой теплоснабжающей организации или теплосетевой организации, в которую внесены изменения, с учетом нормативных сроков подключения объектов капитального строительства, установленных </w:t>
      </w:r>
      <w:r w:rsidR="00C879D3" w:rsidRPr="009E4337">
        <w:t>П</w:t>
      </w:r>
      <w:r w:rsidRPr="009E4337">
        <w:t>равилами подключения к системам теплоснабжен</w:t>
      </w:r>
      <w:r w:rsidR="00CE24AB" w:rsidRPr="009E4337">
        <w:t>ия</w:t>
      </w:r>
      <w:r w:rsidR="00CE22C8" w:rsidRPr="009E4337">
        <w:t>.</w:t>
      </w:r>
    </w:p>
    <w:p w14:paraId="4445E65B" w14:textId="77777777" w:rsidR="004E4FD0" w:rsidRPr="009E4337" w:rsidRDefault="004E4FD0" w:rsidP="0006129B">
      <w:pPr>
        <w:pStyle w:val="Affa"/>
      </w:pPr>
      <w:r w:rsidRPr="009E4337">
        <w:t xml:space="preserve">Таким образом, вновь вводимые потребители, обратившиеся соответствующим образом в теплоснабжающую организацию, должны быть подключены к централизованному теплоснабжению, если такое подсоединение возможно в перспективе. </w:t>
      </w:r>
    </w:p>
    <w:p w14:paraId="48A307D3" w14:textId="77777777" w:rsidR="004E4FD0" w:rsidRPr="009E4337" w:rsidRDefault="004E4FD0" w:rsidP="0006129B">
      <w:pPr>
        <w:pStyle w:val="Affa"/>
      </w:pPr>
      <w:r w:rsidRPr="009E4337">
        <w:t xml:space="preserve">С потребителями, находящимися за границей радиуса эффективного теплоснабжения, могут быть заключены договора долгосрочного теплоснабжения по свободной (обоюдно приемлемой) цене, в целях компенсации затрат на строительство новых и реконструкцию существующих тепловых сетей, и увеличению радиуса эффективного теплоснабжения. </w:t>
      </w:r>
    </w:p>
    <w:p w14:paraId="31701088" w14:textId="16679045" w:rsidR="004E4FD0" w:rsidRPr="009E4337" w:rsidRDefault="004E4FD0" w:rsidP="0006129B">
      <w:pPr>
        <w:pStyle w:val="Affa"/>
      </w:pPr>
      <w:r w:rsidRPr="009E4337">
        <w:t xml:space="preserve">Кроме того, согласно </w:t>
      </w:r>
      <w:r w:rsidR="00CE22C8" w:rsidRPr="009E4337">
        <w:t>СП 42.13330.2016</w:t>
      </w:r>
      <w:r w:rsidRPr="009E4337">
        <w:t xml:space="preserve"> </w:t>
      </w:r>
      <w:r w:rsidR="0098168B" w:rsidRPr="009E4337">
        <w:t>«</w:t>
      </w:r>
      <w:r w:rsidR="00D548D2" w:rsidRPr="009E4337">
        <w:t>Свод правил. Градостроительство. Планировка и застройка городских и сельских поселений. Актуализированная редакция СНиП 2.07.01-89*</w:t>
      </w:r>
      <w:r w:rsidR="0098168B" w:rsidRPr="009E4337">
        <w:t>»</w:t>
      </w:r>
      <w:r w:rsidRPr="009E4337">
        <w:t>, в районах многоквартирной жилой застройки малой этажности, а также одно-двухквартирной жилой застройки с приусадебными (приквартирными)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w:t>
      </w:r>
      <w:r w:rsidR="00C94EE4" w:rsidRPr="009E4337">
        <w:t>ламентов: экологических; санитарно-гигиенических;</w:t>
      </w:r>
      <w:r w:rsidRPr="009E4337">
        <w:t xml:space="preserve"> противопожарных требований</w:t>
      </w:r>
      <w:r w:rsidR="00C94EE4" w:rsidRPr="009E4337">
        <w:t>.</w:t>
      </w:r>
      <w:r w:rsidRPr="009E4337">
        <w:t xml:space="preserve"> Групповые котельные допускается размещать на селитебной территории с целью сокращения потерь при транспорте теплоносителя и снижения тарифа на тепловую энергию.</w:t>
      </w:r>
    </w:p>
    <w:p w14:paraId="3336F3F2" w14:textId="7EA5DF9C" w:rsidR="004E4FD0" w:rsidRPr="009E4337" w:rsidRDefault="004E4FD0" w:rsidP="0006129B">
      <w:pPr>
        <w:pStyle w:val="Affa"/>
      </w:pPr>
      <w:r w:rsidRPr="009E4337">
        <w:t xml:space="preserve">Согласно </w:t>
      </w:r>
      <w:r w:rsidR="00D548D2" w:rsidRPr="009E4337">
        <w:t xml:space="preserve">СП 60.13330.2020 </w:t>
      </w:r>
      <w:r w:rsidR="0098168B" w:rsidRPr="009E4337">
        <w:t>«</w:t>
      </w:r>
      <w:r w:rsidR="00D548D2" w:rsidRPr="009E4337">
        <w:t>Свод правил. Отопление, вентиляция и кондиционирование воздуха. СНиП 41-01-2003</w:t>
      </w:r>
      <w:r w:rsidR="0098168B" w:rsidRPr="009E4337">
        <w:t>»</w:t>
      </w:r>
      <w:r w:rsidRPr="009E4337">
        <w:t xml:space="preserve">, для индивидуального теплоснабжения зданий следует применять </w:t>
      </w:r>
      <w:r w:rsidRPr="009E4337">
        <w:lastRenderedPageBreak/>
        <w:t>теплогенераторы полной заводской готовности на газообразном, жидком и твердом топливе общей теплопроизводительностью до 360 кВт с параметрами теплоносителя не более 95</w:t>
      </w:r>
      <w:r w:rsidRPr="009E4337">
        <w:rPr>
          <w:vertAlign w:val="superscript"/>
        </w:rPr>
        <w:t>о</w:t>
      </w:r>
      <w:r w:rsidRPr="009E4337">
        <w:t>С и 0,6 М</w:t>
      </w:r>
      <w:r w:rsidR="00F408F2" w:rsidRPr="009E4337">
        <w:t>п</w:t>
      </w:r>
      <w:r w:rsidRPr="009E4337">
        <w:t>а. Теплогенераторы следует размещать в отдельном помещении на любом надземном этаже, а также в цокольном и подвальном этажах отапливаемого здания.</w:t>
      </w:r>
    </w:p>
    <w:p w14:paraId="5E3949C7" w14:textId="7CAB99F5" w:rsidR="004E4FD0" w:rsidRPr="009E4337" w:rsidRDefault="004E4FD0" w:rsidP="0006129B">
      <w:pPr>
        <w:pStyle w:val="Affa"/>
      </w:pPr>
      <w:r w:rsidRPr="009E4337">
        <w:t xml:space="preserve">Условия организации поквартирного теплоснабжения определены в </w:t>
      </w:r>
      <w:r w:rsidR="00D548D2" w:rsidRPr="009E4337">
        <w:t xml:space="preserve">СП 54.13330.2016 </w:t>
      </w:r>
      <w:r w:rsidR="0098168B" w:rsidRPr="009E4337">
        <w:t>«</w:t>
      </w:r>
      <w:r w:rsidR="00D548D2" w:rsidRPr="009E4337">
        <w:t>Свод правил. Здания жилые многоквартирные. Актуализированная редакция СНиП 31-01-2003</w:t>
      </w:r>
      <w:r w:rsidR="0098168B" w:rsidRPr="009E4337">
        <w:t>»</w:t>
      </w:r>
      <w:r w:rsidRPr="009E4337">
        <w:t xml:space="preserve"> и </w:t>
      </w:r>
      <w:r w:rsidR="00D548D2" w:rsidRPr="009E4337">
        <w:t xml:space="preserve">СП 60.13330.2020 </w:t>
      </w:r>
      <w:r w:rsidR="0098168B" w:rsidRPr="009E4337">
        <w:t>«</w:t>
      </w:r>
      <w:r w:rsidR="00D548D2" w:rsidRPr="009E4337">
        <w:t>Свод правил. Отопление, вентиляция и кондиционирование воздуха. СНиП 41-01-2003</w:t>
      </w:r>
      <w:r w:rsidR="0098168B" w:rsidRPr="009E4337">
        <w:t>»</w:t>
      </w:r>
      <w:r w:rsidRPr="009E4337">
        <w:t>.</w:t>
      </w:r>
    </w:p>
    <w:p w14:paraId="56D04057" w14:textId="77777777" w:rsidR="004E4FD0" w:rsidRPr="009E4337" w:rsidRDefault="004E4FD0" w:rsidP="0006129B">
      <w:pPr>
        <w:pStyle w:val="Affa"/>
      </w:pPr>
      <w:r w:rsidRPr="009E4337">
        <w:t>Существующие и планируемые к застройке потребители, вправе использовать для отопления индивидуальные источники теплоснабжения. Использование автономных источников теплоснабжения целесообразно в случаях:</w:t>
      </w:r>
    </w:p>
    <w:p w14:paraId="0E413CC6" w14:textId="77777777" w:rsidR="004E4FD0" w:rsidRPr="009E4337" w:rsidRDefault="004E4FD0" w:rsidP="0006129B">
      <w:pPr>
        <w:pStyle w:val="Affa"/>
      </w:pPr>
      <w:r w:rsidRPr="009E4337">
        <w:t>•</w:t>
      </w:r>
      <w:r w:rsidRPr="009E4337">
        <w:tab/>
        <w:t>значительной удаленности от существующих и перспективных тепловых сетей;</w:t>
      </w:r>
    </w:p>
    <w:p w14:paraId="77C5325F" w14:textId="77777777" w:rsidR="004E4FD0" w:rsidRPr="009E4337" w:rsidRDefault="004E4FD0" w:rsidP="0006129B">
      <w:pPr>
        <w:pStyle w:val="Affa"/>
      </w:pPr>
      <w:r w:rsidRPr="009E4337">
        <w:t>•</w:t>
      </w:r>
      <w:r w:rsidRPr="009E4337">
        <w:tab/>
        <w:t>малой подключаемой нагрузки (менее 0,01 Гкал/ч);</w:t>
      </w:r>
    </w:p>
    <w:p w14:paraId="632A5A6D" w14:textId="77777777" w:rsidR="004E4FD0" w:rsidRPr="009E4337" w:rsidRDefault="004E4FD0" w:rsidP="0006129B">
      <w:pPr>
        <w:pStyle w:val="Affa"/>
      </w:pPr>
      <w:r w:rsidRPr="009E4337">
        <w:t>•</w:t>
      </w:r>
      <w:r w:rsidRPr="009E4337">
        <w:tab/>
        <w:t>отсутствия резервов тепловой мощности в границах застройки на данный момент и в рассматриваемой перспективе;</w:t>
      </w:r>
    </w:p>
    <w:p w14:paraId="6ADBE16F" w14:textId="77777777" w:rsidR="004E4FD0" w:rsidRPr="009E4337" w:rsidRDefault="004E4FD0" w:rsidP="0006129B">
      <w:pPr>
        <w:pStyle w:val="Affa"/>
      </w:pPr>
      <w:r w:rsidRPr="009E4337">
        <w:t>•</w:t>
      </w:r>
      <w:r w:rsidRPr="009E4337">
        <w:tab/>
        <w:t xml:space="preserve">использования тепловой энергии в технологических целях. </w:t>
      </w:r>
    </w:p>
    <w:p w14:paraId="1064575D" w14:textId="77777777" w:rsidR="004E4FD0" w:rsidRPr="009E4337" w:rsidRDefault="004E4FD0" w:rsidP="0006129B">
      <w:pPr>
        <w:pStyle w:val="Affa"/>
      </w:pPr>
      <w:r w:rsidRPr="009E4337">
        <w:t>Потребители, отопление которых осуществляется от индивидуальных источников, могут быть подключены к централизованному теплоснабжению на условиях организации централизованного теплоснабжения.</w:t>
      </w:r>
    </w:p>
    <w:p w14:paraId="74783DF5" w14:textId="7FB2CAE9" w:rsidR="004E4FD0" w:rsidRPr="009E4337" w:rsidRDefault="00CE22C8" w:rsidP="0006129B">
      <w:pPr>
        <w:pStyle w:val="Affa"/>
      </w:pPr>
      <w:r w:rsidRPr="009E4337">
        <w:t xml:space="preserve">В соответствии с пунктом </w:t>
      </w:r>
      <w:r w:rsidR="004E4FD0" w:rsidRPr="009E4337">
        <w:t>15 с</w:t>
      </w:r>
      <w:r w:rsidR="00C94EE4" w:rsidRPr="009E4337">
        <w:t xml:space="preserve">татьи </w:t>
      </w:r>
      <w:r w:rsidR="004E4FD0" w:rsidRPr="009E4337">
        <w:t xml:space="preserve">14 </w:t>
      </w:r>
      <w:r w:rsidR="00D548D2" w:rsidRPr="009E4337">
        <w:t xml:space="preserve">Федерального закона от 27.07.2010 № 190-ФЗ </w:t>
      </w:r>
      <w:r w:rsidR="0098168B" w:rsidRPr="009E4337">
        <w:t>«</w:t>
      </w:r>
      <w:r w:rsidR="00D548D2" w:rsidRPr="009E4337">
        <w:t>О теплоснабжении</w:t>
      </w:r>
      <w:r w:rsidR="0098168B" w:rsidRPr="009E4337">
        <w:t>»</w:t>
      </w:r>
      <w:r w:rsidR="004E4FD0" w:rsidRPr="009E4337">
        <w:t>, запрещается перех</w:t>
      </w:r>
      <w:r w:rsidR="002664F2" w:rsidRPr="009E4337">
        <w:t xml:space="preserve">од </w:t>
      </w:r>
      <w:r w:rsidR="004E4FD0" w:rsidRPr="009E4337">
        <w:t xml:space="preserve">на отопление жилых помещений в многоквартирных домах с использованием индивидуальных квартирных источников тепловой энергии, перечень которых определяется </w:t>
      </w:r>
      <w:r w:rsidR="00D548D2" w:rsidRPr="009E4337">
        <w:t>П</w:t>
      </w:r>
      <w:r w:rsidR="004E4FD0" w:rsidRPr="009E4337">
        <w:t xml:space="preserve">равилами подключения к системам теплоснабжения, утвержденными </w:t>
      </w:r>
      <w:r w:rsidR="00CE24AB" w:rsidRPr="009E4337">
        <w:t>Постановлением Правительства РФ</w:t>
      </w:r>
      <w:r w:rsidR="00C94EE4" w:rsidRPr="009E4337">
        <w:t xml:space="preserve"> </w:t>
      </w:r>
      <w:r w:rsidR="00D548D2" w:rsidRPr="009E4337">
        <w:t xml:space="preserve">от 05.07.2018 </w:t>
      </w:r>
      <w:r w:rsidRPr="009E4337">
        <w:t xml:space="preserve">№ 787 </w:t>
      </w:r>
      <w:r w:rsidR="0098168B" w:rsidRPr="009E4337">
        <w:t>«</w:t>
      </w:r>
      <w:r w:rsidRPr="009E4337">
        <w:t>О подключении (технологическом присоединении) к системам теплоснабжения, недискриминационном доступе к услугам в сфере теплоснабжения, изменении и признании утратившими силу некоторых актов Правительства Российской Фе</w:t>
      </w:r>
      <w:r w:rsidR="005E0AC2" w:rsidRPr="009E4337">
        <w:t>дерации</w:t>
      </w:r>
      <w:r w:rsidR="0098168B" w:rsidRPr="009E4337">
        <w:t>»</w:t>
      </w:r>
      <w:r w:rsidR="004E4FD0" w:rsidRPr="009E4337">
        <w:t>, при наличии осуществленного в надлежащем порядке подключения к системам теплоснабжения многоквартирных домов.</w:t>
      </w:r>
    </w:p>
    <w:p w14:paraId="43EDE287" w14:textId="40595CF8" w:rsidR="00267729" w:rsidRPr="009E4337" w:rsidRDefault="00153FD3" w:rsidP="0006129B">
      <w:pPr>
        <w:pStyle w:val="Affa"/>
      </w:pPr>
      <w:r w:rsidRPr="009E4337">
        <w:t>Обоснование организации индивидуального теплоснабжения в зонах застройки</w:t>
      </w:r>
      <w:r w:rsidR="00D458C1" w:rsidRPr="009E4337">
        <w:t xml:space="preserve"> </w:t>
      </w:r>
      <w:r w:rsidR="00DE5489" w:rsidRPr="009E4337">
        <w:t>поселения</w:t>
      </w:r>
      <w:r w:rsidRPr="009E4337">
        <w:t xml:space="preserve"> малоэтажными жилыми зданиям приведено в п. </w:t>
      </w:r>
      <w:r w:rsidR="005E0AC2" w:rsidRPr="009E4337">
        <w:t>7.11</w:t>
      </w:r>
      <w:r w:rsidRPr="009E4337">
        <w:t xml:space="preserve"> настоящей </w:t>
      </w:r>
      <w:r w:rsidR="005E0AC2" w:rsidRPr="009E4337">
        <w:t>Г</w:t>
      </w:r>
      <w:r w:rsidRPr="009E4337">
        <w:t>лавы.</w:t>
      </w:r>
    </w:p>
    <w:p w14:paraId="18183F12" w14:textId="77777777" w:rsidR="00A14618" w:rsidRPr="009E4337" w:rsidRDefault="00F8193E" w:rsidP="0006129B">
      <w:pPr>
        <w:pStyle w:val="21"/>
        <w:spacing w:line="240" w:lineRule="auto"/>
        <w:rPr>
          <w:rStyle w:val="ed"/>
        </w:rPr>
      </w:pPr>
      <w:bookmarkStart w:id="371" w:name="_Toc158278728"/>
      <w:bookmarkStart w:id="372" w:name="_Toc183331837"/>
      <w:r w:rsidRPr="009E4337">
        <w:rPr>
          <w:rStyle w:val="ed"/>
        </w:rPr>
        <w:t>7.2</w:t>
      </w:r>
      <w:r w:rsidR="00A14618" w:rsidRPr="009E4337">
        <w:rPr>
          <w:rStyle w:val="ed"/>
        </w:rPr>
        <w:t> </w:t>
      </w:r>
      <w:r w:rsidRPr="009E4337">
        <w:rPr>
          <w:rStyle w:val="ed"/>
        </w:rPr>
        <w:t>О</w:t>
      </w:r>
      <w:r w:rsidR="008B4EE3" w:rsidRPr="009E4337">
        <w:rPr>
          <w:rStyle w:val="ed"/>
        </w:rPr>
        <w:t>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bookmarkEnd w:id="371"/>
      <w:bookmarkEnd w:id="372"/>
    </w:p>
    <w:p w14:paraId="753849D6" w14:textId="1015F1B3" w:rsidR="0094797C" w:rsidRPr="009E4337" w:rsidRDefault="00EE4850" w:rsidP="0006129B">
      <w:pPr>
        <w:ind w:firstLine="709"/>
      </w:pPr>
      <w:r w:rsidRPr="009E4337">
        <w:t xml:space="preserve">На </w:t>
      </w:r>
      <w:r w:rsidR="00C76F40" w:rsidRPr="009E4337">
        <w:t>территории поселения</w:t>
      </w:r>
      <w:r w:rsidR="007536BC" w:rsidRPr="009E4337">
        <w:t xml:space="preserve"> </w:t>
      </w:r>
      <w:r w:rsidR="00601DF2" w:rsidRPr="009E4337">
        <w:t>источники</w:t>
      </w:r>
      <w:r w:rsidR="00851204" w:rsidRPr="009E4337">
        <w:t xml:space="preserve"> </w:t>
      </w:r>
      <w:r w:rsidR="00601DF2" w:rsidRPr="009E4337">
        <w:t>тепловой</w:t>
      </w:r>
      <w:r w:rsidR="00851204" w:rsidRPr="009E4337">
        <w:t xml:space="preserve"> </w:t>
      </w:r>
      <w:r w:rsidR="00601DF2" w:rsidRPr="009E4337">
        <w:t>энергии,</w:t>
      </w:r>
      <w:r w:rsidR="00851204" w:rsidRPr="009E4337">
        <w:t xml:space="preserve"> </w:t>
      </w:r>
      <w:r w:rsidR="00601DF2" w:rsidRPr="009E4337">
        <w:t>функционирующие</w:t>
      </w:r>
      <w:r w:rsidR="00851204" w:rsidRPr="009E4337">
        <w:t xml:space="preserve"> </w:t>
      </w:r>
      <w:r w:rsidR="00601DF2" w:rsidRPr="009E4337">
        <w:t>в режиме комбинированной выработки электрической и тепловой энергии</w:t>
      </w:r>
      <w:r w:rsidR="00D31737" w:rsidRPr="009E4337">
        <w:t>,</w:t>
      </w:r>
      <w:r w:rsidR="00601DF2" w:rsidRPr="009E4337">
        <w:t xml:space="preserve"> отсутствуют.</w:t>
      </w:r>
    </w:p>
    <w:p w14:paraId="0B758EB5" w14:textId="4AA13947" w:rsidR="00A14618" w:rsidRPr="009E4337" w:rsidRDefault="00F8193E" w:rsidP="0006129B">
      <w:pPr>
        <w:pStyle w:val="21"/>
        <w:spacing w:line="240" w:lineRule="auto"/>
      </w:pPr>
      <w:bookmarkStart w:id="373" w:name="_Toc158278729"/>
      <w:bookmarkStart w:id="374" w:name="_Toc183331838"/>
      <w:r w:rsidRPr="009E4337">
        <w:rPr>
          <w:rStyle w:val="ed"/>
        </w:rPr>
        <w:t>7.3</w:t>
      </w:r>
      <w:r w:rsidR="00A14618" w:rsidRPr="009E4337">
        <w:rPr>
          <w:rStyle w:val="ed"/>
        </w:rPr>
        <w:t> </w:t>
      </w:r>
      <w:r w:rsidRPr="009E4337">
        <w:rPr>
          <w:rStyle w:val="ed"/>
        </w:rPr>
        <w:t>А</w:t>
      </w:r>
      <w:r w:rsidR="008B4EE3" w:rsidRPr="009E4337">
        <w:rPr>
          <w:rStyle w:val="ed"/>
        </w:rPr>
        <w:t>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Pr="009E4337">
        <w:rPr>
          <w:rStyle w:val="ed"/>
        </w:rPr>
        <w:t xml:space="preserve"> (</w:t>
      </w:r>
      <w:r w:rsidR="00D548D2" w:rsidRPr="009E4337">
        <w:rPr>
          <w:rStyle w:val="ed"/>
        </w:rPr>
        <w:t xml:space="preserve">утв. Приказом Минэнерго России от 05.03.2019 № 212 </w:t>
      </w:r>
      <w:r w:rsidR="0098168B" w:rsidRPr="009E4337">
        <w:rPr>
          <w:rStyle w:val="ed"/>
        </w:rPr>
        <w:t>«</w:t>
      </w:r>
      <w:r w:rsidR="00D548D2" w:rsidRPr="009E4337">
        <w:rPr>
          <w:rStyle w:val="ed"/>
        </w:rPr>
        <w:t>Об утверждении Методических указаний по разработке схем теплоснабжения</w:t>
      </w:r>
      <w:r w:rsidR="0098168B" w:rsidRPr="009E4337">
        <w:rPr>
          <w:rStyle w:val="ed"/>
        </w:rPr>
        <w:t>»</w:t>
      </w:r>
      <w:r w:rsidRPr="009E4337">
        <w:rPr>
          <w:rStyle w:val="ed"/>
        </w:rPr>
        <w:t>)</w:t>
      </w:r>
      <w:bookmarkEnd w:id="373"/>
      <w:bookmarkEnd w:id="374"/>
    </w:p>
    <w:p w14:paraId="37F061E3" w14:textId="785EFADA" w:rsidR="00D31737" w:rsidRPr="009E4337" w:rsidRDefault="00EE4850" w:rsidP="0006129B">
      <w:pPr>
        <w:ind w:firstLine="709"/>
      </w:pPr>
      <w:r w:rsidRPr="009E4337">
        <w:t xml:space="preserve">На </w:t>
      </w:r>
      <w:r w:rsidR="00C76F40" w:rsidRPr="009E4337">
        <w:t>территории поселения</w:t>
      </w:r>
      <w:r w:rsidR="007536BC" w:rsidRPr="009E4337">
        <w:t xml:space="preserve"> </w:t>
      </w:r>
      <w:r w:rsidR="00D31737" w:rsidRPr="009E4337">
        <w:t>источники тепловой энергии, функционирующие в режиме комбинированной выработки электрической и тепловой энергии, отсутствуют.</w:t>
      </w:r>
    </w:p>
    <w:p w14:paraId="1BE81AC8" w14:textId="0E681D28" w:rsidR="002355D3" w:rsidRPr="009E4337" w:rsidRDefault="00F8193E" w:rsidP="0006129B">
      <w:pPr>
        <w:pStyle w:val="21"/>
        <w:spacing w:line="240" w:lineRule="auto"/>
      </w:pPr>
      <w:bookmarkStart w:id="375" w:name="_Toc158278730"/>
      <w:bookmarkStart w:id="376" w:name="_Toc183331839"/>
      <w:r w:rsidRPr="009E4337">
        <w:lastRenderedPageBreak/>
        <w:t>7.4</w:t>
      </w:r>
      <w:r w:rsidR="002355D3" w:rsidRPr="009E4337">
        <w:t xml:space="preserve"> </w:t>
      </w:r>
      <w:r w:rsidRPr="009E4337">
        <w:t>О</w:t>
      </w:r>
      <w:r w:rsidR="008B4EE3" w:rsidRPr="009E4337">
        <w:rPr>
          <w:rStyle w:val="ed"/>
        </w:rPr>
        <w:t xml:space="preserve">боснование </w:t>
      </w:r>
      <w:r w:rsidR="006015DD" w:rsidRPr="009E4337">
        <w:rPr>
          <w:rStyle w:val="ed"/>
        </w:rPr>
        <w:t xml:space="preserve">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 </w:t>
      </w:r>
      <w:r w:rsidRPr="009E4337">
        <w:rPr>
          <w:rStyle w:val="ed"/>
        </w:rPr>
        <w:t>(</w:t>
      </w:r>
      <w:r w:rsidR="00D548D2" w:rsidRPr="009E4337">
        <w:rPr>
          <w:rStyle w:val="ed"/>
        </w:rPr>
        <w:t xml:space="preserve">утв. Приказом Минэнерго России от 05.03.2019 № 212 </w:t>
      </w:r>
      <w:r w:rsidR="0098168B" w:rsidRPr="009E4337">
        <w:rPr>
          <w:rStyle w:val="ed"/>
        </w:rPr>
        <w:t>«</w:t>
      </w:r>
      <w:r w:rsidR="00D548D2" w:rsidRPr="009E4337">
        <w:rPr>
          <w:rStyle w:val="ed"/>
        </w:rPr>
        <w:t>Об утверждении Методических указаний по разработке схем теплоснабжения</w:t>
      </w:r>
      <w:r w:rsidR="0098168B" w:rsidRPr="009E4337">
        <w:rPr>
          <w:rStyle w:val="ed"/>
        </w:rPr>
        <w:t>»</w:t>
      </w:r>
      <w:r w:rsidRPr="009E4337">
        <w:rPr>
          <w:rStyle w:val="ed"/>
        </w:rPr>
        <w:t>)</w:t>
      </w:r>
      <w:bookmarkEnd w:id="375"/>
      <w:bookmarkEnd w:id="376"/>
    </w:p>
    <w:p w14:paraId="325831EA" w14:textId="70CCBC8E" w:rsidR="004E4CEA" w:rsidRPr="009E4337" w:rsidRDefault="00601DF2" w:rsidP="0006129B">
      <w:pPr>
        <w:tabs>
          <w:tab w:val="left" w:pos="0"/>
        </w:tabs>
        <w:ind w:firstLine="567"/>
      </w:pPr>
      <w:r w:rsidRPr="009E4337">
        <w:t>Строительство источников тепловой энергии</w:t>
      </w:r>
      <w:r w:rsidR="00335D61" w:rsidRPr="009E4337">
        <w:t>,</w:t>
      </w:r>
      <w:r w:rsidRPr="009E4337">
        <w:t xml:space="preserve"> функционирующих в режиме комбинированной выработки электрической и тепловой энергии в утвержденной схеме и программе развития Единой энергетической системы России не предусмотрено.</w:t>
      </w:r>
    </w:p>
    <w:p w14:paraId="7C7FADE1" w14:textId="47250631" w:rsidR="002355D3" w:rsidRPr="009E4337" w:rsidRDefault="00F8193E" w:rsidP="0006129B">
      <w:pPr>
        <w:pStyle w:val="21"/>
        <w:spacing w:line="240" w:lineRule="auto"/>
      </w:pPr>
      <w:bookmarkStart w:id="377" w:name="_Toc158278731"/>
      <w:bookmarkStart w:id="378" w:name="_Toc183331840"/>
      <w:r w:rsidRPr="009E4337">
        <w:t>7.5</w:t>
      </w:r>
      <w:r w:rsidR="002355D3" w:rsidRPr="009E4337">
        <w:t xml:space="preserve"> </w:t>
      </w:r>
      <w:r w:rsidRPr="009E4337">
        <w:t>О</w:t>
      </w:r>
      <w:r w:rsidR="008B4EE3" w:rsidRPr="009E4337">
        <w:rPr>
          <w:rStyle w:val="ed"/>
        </w:rPr>
        <w:t>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r w:rsidRPr="009E4337">
        <w:rPr>
          <w:rStyle w:val="ed"/>
        </w:rPr>
        <w:t xml:space="preserve"> (</w:t>
      </w:r>
      <w:r w:rsidR="00D548D2" w:rsidRPr="009E4337">
        <w:rPr>
          <w:rStyle w:val="ed"/>
        </w:rPr>
        <w:t xml:space="preserve">утв. Приказом Минэнерго России от 05.03.2019 № 212 </w:t>
      </w:r>
      <w:r w:rsidR="0098168B" w:rsidRPr="009E4337">
        <w:rPr>
          <w:rStyle w:val="ed"/>
        </w:rPr>
        <w:t>«</w:t>
      </w:r>
      <w:r w:rsidR="00D548D2" w:rsidRPr="009E4337">
        <w:rPr>
          <w:rStyle w:val="ed"/>
        </w:rPr>
        <w:t>Об утверждении Методических указаний по разработке схем теплоснабжения</w:t>
      </w:r>
      <w:r w:rsidR="0098168B" w:rsidRPr="009E4337">
        <w:rPr>
          <w:rStyle w:val="ed"/>
        </w:rPr>
        <w:t>»</w:t>
      </w:r>
      <w:r w:rsidRPr="009E4337">
        <w:rPr>
          <w:rStyle w:val="ed"/>
        </w:rPr>
        <w:t>)</w:t>
      </w:r>
      <w:bookmarkEnd w:id="377"/>
      <w:bookmarkEnd w:id="378"/>
    </w:p>
    <w:p w14:paraId="493E82B4" w14:textId="69872062" w:rsidR="00D31737" w:rsidRPr="009E4337" w:rsidRDefault="00EE4850" w:rsidP="0006129B">
      <w:pPr>
        <w:ind w:firstLine="567"/>
      </w:pPr>
      <w:r w:rsidRPr="009E4337">
        <w:t xml:space="preserve">На </w:t>
      </w:r>
      <w:r w:rsidR="00C76F40" w:rsidRPr="009E4337">
        <w:t>территории поселения</w:t>
      </w:r>
      <w:r w:rsidR="007536BC" w:rsidRPr="009E4337">
        <w:t xml:space="preserve"> </w:t>
      </w:r>
      <w:r w:rsidR="00D31737" w:rsidRPr="009E4337">
        <w:t>источники тепловой энергии, функционирующие в режиме комбинированной выработки электрической и тепловой энергии, отсутствуют.</w:t>
      </w:r>
    </w:p>
    <w:p w14:paraId="7E2917DE" w14:textId="77777777" w:rsidR="00034DF7" w:rsidRPr="009E4337" w:rsidRDefault="00835349" w:rsidP="0006129B">
      <w:pPr>
        <w:pStyle w:val="21"/>
        <w:spacing w:line="240" w:lineRule="auto"/>
        <w:rPr>
          <w:rStyle w:val="ed"/>
        </w:rPr>
      </w:pPr>
      <w:bookmarkStart w:id="379" w:name="_Toc158278732"/>
      <w:bookmarkStart w:id="380" w:name="_Toc183331841"/>
      <w:r w:rsidRPr="009E4337">
        <w:rPr>
          <w:rStyle w:val="ed"/>
        </w:rPr>
        <w:t>7.6</w:t>
      </w:r>
      <w:r w:rsidR="00711897" w:rsidRPr="009E4337">
        <w:rPr>
          <w:rStyle w:val="ed"/>
        </w:rPr>
        <w:t xml:space="preserve"> </w:t>
      </w:r>
      <w:r w:rsidRPr="009E4337">
        <w:rPr>
          <w:rStyle w:val="ed"/>
        </w:rPr>
        <w:t>О</w:t>
      </w:r>
      <w:r w:rsidR="008B4EE3" w:rsidRPr="009E4337">
        <w:rPr>
          <w:rStyle w:val="ed"/>
        </w:rPr>
        <w:t>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bookmarkEnd w:id="379"/>
      <w:bookmarkEnd w:id="380"/>
    </w:p>
    <w:p w14:paraId="09858FBF" w14:textId="77777777" w:rsidR="004E4FD0" w:rsidRPr="009E4337" w:rsidRDefault="004E4FD0" w:rsidP="0006129B">
      <w:pPr>
        <w:pStyle w:val="Affa"/>
      </w:pPr>
      <w:r w:rsidRPr="009E4337">
        <w:t>Реконструкция действующих источников тепловой энергии в источники с комбинированной выработкой тепловой и электрической энергии для обеспечения приростов тепловых нагрузок в рамках Схемы теплоснабжения не предусмотрена.</w:t>
      </w:r>
    </w:p>
    <w:p w14:paraId="63E83BAC" w14:textId="77777777" w:rsidR="00034DF7" w:rsidRPr="009E4337" w:rsidRDefault="00835349" w:rsidP="0006129B">
      <w:pPr>
        <w:pStyle w:val="21"/>
        <w:spacing w:line="240" w:lineRule="auto"/>
        <w:rPr>
          <w:rStyle w:val="mark"/>
        </w:rPr>
      </w:pPr>
      <w:bookmarkStart w:id="381" w:name="_Toc158278733"/>
      <w:bookmarkStart w:id="382" w:name="_Toc183331842"/>
      <w:r w:rsidRPr="009E4337">
        <w:rPr>
          <w:rStyle w:val="ed"/>
        </w:rPr>
        <w:t>7.7</w:t>
      </w:r>
      <w:r w:rsidR="00711897" w:rsidRPr="009E4337">
        <w:rPr>
          <w:rStyle w:val="ed"/>
        </w:rPr>
        <w:t xml:space="preserve"> </w:t>
      </w:r>
      <w:r w:rsidRPr="009E4337">
        <w:rPr>
          <w:rStyle w:val="ed"/>
        </w:rPr>
        <w:t>О</w:t>
      </w:r>
      <w:r w:rsidR="008B4EE3" w:rsidRPr="009E4337">
        <w:rPr>
          <w:rStyle w:val="ed"/>
        </w:rPr>
        <w:t>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bookmarkEnd w:id="381"/>
      <w:bookmarkEnd w:id="382"/>
    </w:p>
    <w:p w14:paraId="334548A5" w14:textId="77777777" w:rsidR="00695D8E" w:rsidRDefault="00695D8E" w:rsidP="00695D8E">
      <w:pPr>
        <w:pStyle w:val="Affa"/>
      </w:pPr>
      <w:bookmarkStart w:id="383" w:name="_Toc158278734"/>
      <w:r w:rsidRPr="00574E71">
        <w:t>Основным направлением развития системы теплоснабжения выбрано сохранение существующей системы с проведением работ по модернизации оборудования источников теплоснабжения (замена изношенного оборудования, проведение текущих и плановых ремонтов и т.д.). Для обеспечения качественного и надежного теплоснабжения потребителей, данный вариант развития предусматривает также поэтапную замену изношенных тепловых сетей.</w:t>
      </w:r>
    </w:p>
    <w:p w14:paraId="520E4A3B" w14:textId="0EA6B46B" w:rsidR="00695D8E" w:rsidRDefault="00695D8E" w:rsidP="00695D8E">
      <w:pPr>
        <w:pStyle w:val="Affa"/>
      </w:pPr>
      <w:r>
        <w:t>Перечень мероприятий по модернизации источников тепла приведен в таблице ниже.</w:t>
      </w:r>
    </w:p>
    <w:p w14:paraId="19FD13B4" w14:textId="77777777" w:rsidR="00695D8E" w:rsidRDefault="00695D8E" w:rsidP="00695D8E">
      <w:pPr>
        <w:pStyle w:val="Affa"/>
      </w:pPr>
    </w:p>
    <w:p w14:paraId="1F905F86" w14:textId="29D1E205" w:rsidR="00695D8E" w:rsidRDefault="00695D8E" w:rsidP="00695D8E">
      <w:pPr>
        <w:pStyle w:val="aff8"/>
      </w:pPr>
      <w:r>
        <w:t xml:space="preserve">Таблица </w:t>
      </w:r>
      <w:r>
        <w:fldChar w:fldCharType="begin"/>
      </w:r>
      <w:r>
        <w:instrText xml:space="preserve"> SEQ Таблица \* ARABIC </w:instrText>
      </w:r>
      <w:r>
        <w:fldChar w:fldCharType="separate"/>
      </w:r>
      <w:r w:rsidR="00421AC7">
        <w:rPr>
          <w:noProof/>
        </w:rPr>
        <w:t>43</w:t>
      </w:r>
      <w:r>
        <w:fldChar w:fldCharType="end"/>
      </w:r>
      <w:r>
        <w:t xml:space="preserve"> – Мероприятия по </w:t>
      </w:r>
      <w:r w:rsidRPr="00695D8E">
        <w:t>реконструкции и (или) модернизации котельных</w:t>
      </w:r>
    </w:p>
    <w:tbl>
      <w:tblPr>
        <w:tblW w:w="48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
        <w:gridCol w:w="1607"/>
        <w:gridCol w:w="513"/>
        <w:gridCol w:w="4508"/>
        <w:gridCol w:w="1558"/>
        <w:gridCol w:w="1287"/>
      </w:tblGrid>
      <w:tr w:rsidR="00695D8E" w:rsidRPr="00695D8E" w14:paraId="79F0CF86" w14:textId="77777777" w:rsidTr="00695D8E">
        <w:trPr>
          <w:trHeight w:val="615"/>
          <w:tblHeader/>
        </w:trPr>
        <w:tc>
          <w:tcPr>
            <w:tcW w:w="216" w:type="pct"/>
            <w:shd w:val="clear" w:color="auto" w:fill="auto"/>
            <w:vAlign w:val="center"/>
            <w:hideMark/>
          </w:tcPr>
          <w:p w14:paraId="5489954D" w14:textId="77777777" w:rsidR="00695D8E" w:rsidRPr="00695D8E" w:rsidRDefault="00695D8E" w:rsidP="00695D8E">
            <w:pPr>
              <w:jc w:val="center"/>
              <w:rPr>
                <w:sz w:val="22"/>
                <w:szCs w:val="22"/>
              </w:rPr>
            </w:pPr>
            <w:r w:rsidRPr="00695D8E">
              <w:rPr>
                <w:sz w:val="22"/>
                <w:szCs w:val="22"/>
              </w:rPr>
              <w:t>№</w:t>
            </w:r>
          </w:p>
        </w:tc>
        <w:tc>
          <w:tcPr>
            <w:tcW w:w="812" w:type="pct"/>
            <w:shd w:val="clear" w:color="auto" w:fill="auto"/>
            <w:vAlign w:val="center"/>
            <w:hideMark/>
          </w:tcPr>
          <w:p w14:paraId="3D3180D7" w14:textId="77777777" w:rsidR="00695D8E" w:rsidRPr="00695D8E" w:rsidRDefault="00695D8E" w:rsidP="00695D8E">
            <w:pPr>
              <w:jc w:val="center"/>
              <w:rPr>
                <w:sz w:val="22"/>
                <w:szCs w:val="22"/>
              </w:rPr>
            </w:pPr>
            <w:r w:rsidRPr="00695D8E">
              <w:rPr>
                <w:sz w:val="22"/>
                <w:szCs w:val="22"/>
              </w:rPr>
              <w:t>Наименование котельной</w:t>
            </w:r>
          </w:p>
        </w:tc>
        <w:tc>
          <w:tcPr>
            <w:tcW w:w="259" w:type="pct"/>
            <w:shd w:val="clear" w:color="auto" w:fill="auto"/>
            <w:vAlign w:val="center"/>
            <w:hideMark/>
          </w:tcPr>
          <w:p w14:paraId="2F289817" w14:textId="77777777" w:rsidR="00695D8E" w:rsidRPr="00695D8E" w:rsidRDefault="00695D8E" w:rsidP="00695D8E">
            <w:pPr>
              <w:jc w:val="center"/>
              <w:rPr>
                <w:sz w:val="22"/>
                <w:szCs w:val="22"/>
              </w:rPr>
            </w:pPr>
            <w:r w:rsidRPr="00695D8E">
              <w:rPr>
                <w:sz w:val="22"/>
                <w:szCs w:val="22"/>
              </w:rPr>
              <w:t>№ п/п</w:t>
            </w:r>
          </w:p>
        </w:tc>
        <w:tc>
          <w:tcPr>
            <w:tcW w:w="2277" w:type="pct"/>
            <w:shd w:val="clear" w:color="auto" w:fill="auto"/>
            <w:vAlign w:val="center"/>
            <w:hideMark/>
          </w:tcPr>
          <w:p w14:paraId="435F77FB" w14:textId="77777777" w:rsidR="00695D8E" w:rsidRPr="00695D8E" w:rsidRDefault="00695D8E" w:rsidP="00695D8E">
            <w:pPr>
              <w:jc w:val="center"/>
              <w:rPr>
                <w:sz w:val="22"/>
                <w:szCs w:val="22"/>
              </w:rPr>
            </w:pPr>
            <w:r w:rsidRPr="00695D8E">
              <w:rPr>
                <w:sz w:val="22"/>
                <w:szCs w:val="22"/>
              </w:rPr>
              <w:t>Описание мероприятия</w:t>
            </w:r>
          </w:p>
        </w:tc>
        <w:tc>
          <w:tcPr>
            <w:tcW w:w="787" w:type="pct"/>
            <w:shd w:val="clear" w:color="auto" w:fill="auto"/>
            <w:vAlign w:val="center"/>
            <w:hideMark/>
          </w:tcPr>
          <w:p w14:paraId="408AB8EB" w14:textId="07B0A6D1" w:rsidR="00695D8E" w:rsidRPr="00695D8E" w:rsidRDefault="00695D8E" w:rsidP="00695D8E">
            <w:pPr>
              <w:jc w:val="center"/>
              <w:rPr>
                <w:color w:val="000000"/>
                <w:sz w:val="22"/>
                <w:szCs w:val="22"/>
              </w:rPr>
            </w:pPr>
            <w:r w:rsidRPr="00695D8E">
              <w:rPr>
                <w:color w:val="000000"/>
                <w:sz w:val="22"/>
                <w:szCs w:val="22"/>
              </w:rPr>
              <w:t>Стоимость, руб.</w:t>
            </w:r>
            <w:r>
              <w:rPr>
                <w:color w:val="000000"/>
                <w:sz w:val="22"/>
                <w:szCs w:val="22"/>
              </w:rPr>
              <w:t>*</w:t>
            </w:r>
          </w:p>
        </w:tc>
        <w:tc>
          <w:tcPr>
            <w:tcW w:w="650" w:type="pct"/>
            <w:shd w:val="clear" w:color="auto" w:fill="auto"/>
            <w:vAlign w:val="center"/>
            <w:hideMark/>
          </w:tcPr>
          <w:p w14:paraId="24E4D5F5" w14:textId="77777777" w:rsidR="00695D8E" w:rsidRPr="00695D8E" w:rsidRDefault="00695D8E" w:rsidP="00695D8E">
            <w:pPr>
              <w:jc w:val="center"/>
              <w:rPr>
                <w:sz w:val="22"/>
                <w:szCs w:val="22"/>
              </w:rPr>
            </w:pPr>
            <w:r w:rsidRPr="00695D8E">
              <w:rPr>
                <w:sz w:val="22"/>
                <w:szCs w:val="22"/>
              </w:rPr>
              <w:t>Сроки реализации</w:t>
            </w:r>
          </w:p>
        </w:tc>
      </w:tr>
      <w:tr w:rsidR="00695D8E" w:rsidRPr="00695D8E" w14:paraId="582544D6" w14:textId="77777777" w:rsidTr="00695D8E">
        <w:trPr>
          <w:trHeight w:val="360"/>
        </w:trPr>
        <w:tc>
          <w:tcPr>
            <w:tcW w:w="216" w:type="pct"/>
            <w:vMerge w:val="restart"/>
            <w:shd w:val="clear" w:color="auto" w:fill="auto"/>
            <w:vAlign w:val="center"/>
            <w:hideMark/>
          </w:tcPr>
          <w:p w14:paraId="76654C15" w14:textId="77777777" w:rsidR="00695D8E" w:rsidRPr="00695D8E" w:rsidRDefault="00695D8E" w:rsidP="00695D8E">
            <w:pPr>
              <w:jc w:val="center"/>
              <w:rPr>
                <w:sz w:val="22"/>
                <w:szCs w:val="22"/>
              </w:rPr>
            </w:pPr>
            <w:r w:rsidRPr="00695D8E">
              <w:rPr>
                <w:sz w:val="22"/>
                <w:szCs w:val="22"/>
              </w:rPr>
              <w:t>2</w:t>
            </w:r>
          </w:p>
        </w:tc>
        <w:tc>
          <w:tcPr>
            <w:tcW w:w="812" w:type="pct"/>
            <w:vMerge w:val="restart"/>
            <w:shd w:val="clear" w:color="auto" w:fill="auto"/>
            <w:vAlign w:val="center"/>
            <w:hideMark/>
          </w:tcPr>
          <w:p w14:paraId="2724BC83" w14:textId="77777777" w:rsidR="00695D8E" w:rsidRPr="00695D8E" w:rsidRDefault="00695D8E" w:rsidP="00695D8E">
            <w:pPr>
              <w:jc w:val="center"/>
              <w:rPr>
                <w:sz w:val="22"/>
                <w:szCs w:val="22"/>
              </w:rPr>
            </w:pPr>
            <w:r w:rsidRPr="00695D8E">
              <w:rPr>
                <w:sz w:val="22"/>
                <w:szCs w:val="22"/>
              </w:rPr>
              <w:t>Котельная ДПКС, Забайкальский край, Сретенский район, с. Дунаево, ул. Вокзальная, 9</w:t>
            </w:r>
          </w:p>
        </w:tc>
        <w:tc>
          <w:tcPr>
            <w:tcW w:w="259" w:type="pct"/>
            <w:shd w:val="clear" w:color="auto" w:fill="auto"/>
            <w:vAlign w:val="center"/>
            <w:hideMark/>
          </w:tcPr>
          <w:p w14:paraId="4760C33C" w14:textId="77777777" w:rsidR="00695D8E" w:rsidRPr="00695D8E" w:rsidRDefault="00695D8E" w:rsidP="00695D8E">
            <w:pPr>
              <w:jc w:val="center"/>
              <w:rPr>
                <w:sz w:val="22"/>
                <w:szCs w:val="22"/>
              </w:rPr>
            </w:pPr>
            <w:r w:rsidRPr="00695D8E">
              <w:rPr>
                <w:sz w:val="22"/>
                <w:szCs w:val="22"/>
              </w:rPr>
              <w:t>1</w:t>
            </w:r>
          </w:p>
        </w:tc>
        <w:tc>
          <w:tcPr>
            <w:tcW w:w="2277" w:type="pct"/>
            <w:shd w:val="clear" w:color="auto" w:fill="auto"/>
            <w:vAlign w:val="center"/>
            <w:hideMark/>
          </w:tcPr>
          <w:p w14:paraId="662E9FDF" w14:textId="77777777" w:rsidR="00695D8E" w:rsidRPr="00695D8E" w:rsidRDefault="00695D8E" w:rsidP="00695D8E">
            <w:pPr>
              <w:jc w:val="left"/>
              <w:rPr>
                <w:color w:val="000000"/>
                <w:sz w:val="22"/>
                <w:szCs w:val="22"/>
              </w:rPr>
            </w:pPr>
            <w:r w:rsidRPr="00695D8E">
              <w:rPr>
                <w:color w:val="000000"/>
                <w:sz w:val="22"/>
                <w:szCs w:val="22"/>
              </w:rPr>
              <w:t xml:space="preserve">Замена сетевого насоса К-100-65-200 на Rz-L80-118/68-30/2 (или аналог с рабочей точкой 100 м³\ч; 60 м.в.с.) </w:t>
            </w:r>
          </w:p>
        </w:tc>
        <w:tc>
          <w:tcPr>
            <w:tcW w:w="787" w:type="pct"/>
            <w:shd w:val="clear" w:color="auto" w:fill="auto"/>
            <w:vAlign w:val="center"/>
            <w:hideMark/>
          </w:tcPr>
          <w:p w14:paraId="25B82E5E" w14:textId="77777777" w:rsidR="00695D8E" w:rsidRPr="00695D8E" w:rsidRDefault="00695D8E" w:rsidP="00695D8E">
            <w:pPr>
              <w:jc w:val="center"/>
              <w:rPr>
                <w:color w:val="000000"/>
                <w:sz w:val="22"/>
                <w:szCs w:val="22"/>
              </w:rPr>
            </w:pPr>
            <w:r w:rsidRPr="00695D8E">
              <w:rPr>
                <w:color w:val="000000"/>
                <w:sz w:val="22"/>
                <w:szCs w:val="22"/>
              </w:rPr>
              <w:t>904 193,32</w:t>
            </w:r>
          </w:p>
        </w:tc>
        <w:tc>
          <w:tcPr>
            <w:tcW w:w="650" w:type="pct"/>
            <w:shd w:val="clear" w:color="auto" w:fill="auto"/>
            <w:vAlign w:val="center"/>
            <w:hideMark/>
          </w:tcPr>
          <w:p w14:paraId="25D78565" w14:textId="77777777" w:rsidR="00695D8E" w:rsidRPr="00695D8E" w:rsidRDefault="00695D8E" w:rsidP="00695D8E">
            <w:pPr>
              <w:jc w:val="center"/>
              <w:rPr>
                <w:color w:val="000000"/>
                <w:sz w:val="22"/>
                <w:szCs w:val="22"/>
              </w:rPr>
            </w:pPr>
            <w:r w:rsidRPr="00695D8E">
              <w:rPr>
                <w:color w:val="000000"/>
                <w:sz w:val="22"/>
                <w:szCs w:val="22"/>
              </w:rPr>
              <w:t>2025</w:t>
            </w:r>
          </w:p>
        </w:tc>
      </w:tr>
      <w:tr w:rsidR="00695D8E" w:rsidRPr="00695D8E" w14:paraId="0F189060" w14:textId="77777777" w:rsidTr="00695D8E">
        <w:trPr>
          <w:trHeight w:val="360"/>
        </w:trPr>
        <w:tc>
          <w:tcPr>
            <w:tcW w:w="216" w:type="pct"/>
            <w:vMerge/>
            <w:vAlign w:val="center"/>
            <w:hideMark/>
          </w:tcPr>
          <w:p w14:paraId="28CEBB15" w14:textId="77777777" w:rsidR="00695D8E" w:rsidRPr="00695D8E" w:rsidRDefault="00695D8E" w:rsidP="00695D8E">
            <w:pPr>
              <w:jc w:val="left"/>
              <w:rPr>
                <w:sz w:val="22"/>
                <w:szCs w:val="22"/>
              </w:rPr>
            </w:pPr>
          </w:p>
        </w:tc>
        <w:tc>
          <w:tcPr>
            <w:tcW w:w="812" w:type="pct"/>
            <w:vMerge/>
            <w:vAlign w:val="center"/>
            <w:hideMark/>
          </w:tcPr>
          <w:p w14:paraId="1DEBD957" w14:textId="77777777" w:rsidR="00695D8E" w:rsidRPr="00695D8E" w:rsidRDefault="00695D8E" w:rsidP="00695D8E">
            <w:pPr>
              <w:jc w:val="left"/>
              <w:rPr>
                <w:sz w:val="22"/>
                <w:szCs w:val="22"/>
              </w:rPr>
            </w:pPr>
          </w:p>
        </w:tc>
        <w:tc>
          <w:tcPr>
            <w:tcW w:w="259" w:type="pct"/>
            <w:shd w:val="clear" w:color="auto" w:fill="auto"/>
            <w:vAlign w:val="center"/>
            <w:hideMark/>
          </w:tcPr>
          <w:p w14:paraId="7BFDA7BB" w14:textId="77777777" w:rsidR="00695D8E" w:rsidRPr="00695D8E" w:rsidRDefault="00695D8E" w:rsidP="00695D8E">
            <w:pPr>
              <w:jc w:val="center"/>
              <w:rPr>
                <w:sz w:val="22"/>
                <w:szCs w:val="22"/>
              </w:rPr>
            </w:pPr>
            <w:r w:rsidRPr="00695D8E">
              <w:rPr>
                <w:sz w:val="22"/>
                <w:szCs w:val="22"/>
              </w:rPr>
              <w:t>2</w:t>
            </w:r>
          </w:p>
        </w:tc>
        <w:tc>
          <w:tcPr>
            <w:tcW w:w="2277" w:type="pct"/>
            <w:shd w:val="clear" w:color="auto" w:fill="auto"/>
            <w:vAlign w:val="center"/>
            <w:hideMark/>
          </w:tcPr>
          <w:p w14:paraId="4D18BBED" w14:textId="77777777" w:rsidR="00695D8E" w:rsidRPr="00695D8E" w:rsidRDefault="00695D8E" w:rsidP="00695D8E">
            <w:pPr>
              <w:jc w:val="left"/>
              <w:rPr>
                <w:color w:val="000000"/>
                <w:sz w:val="22"/>
                <w:szCs w:val="22"/>
              </w:rPr>
            </w:pPr>
            <w:r w:rsidRPr="00695D8E">
              <w:rPr>
                <w:color w:val="000000"/>
                <w:sz w:val="22"/>
                <w:szCs w:val="22"/>
              </w:rPr>
              <w:t xml:space="preserve">Установка циркуляционных насосов Kordis 80-65-125 (2 шт.) (или аналоги с рабочей точкой 120 м³\ч; 20 м.в.с.) </w:t>
            </w:r>
          </w:p>
        </w:tc>
        <w:tc>
          <w:tcPr>
            <w:tcW w:w="787" w:type="pct"/>
            <w:shd w:val="clear" w:color="auto" w:fill="auto"/>
            <w:vAlign w:val="center"/>
            <w:hideMark/>
          </w:tcPr>
          <w:p w14:paraId="48EE4AD7" w14:textId="77777777" w:rsidR="00695D8E" w:rsidRPr="00695D8E" w:rsidRDefault="00695D8E" w:rsidP="00695D8E">
            <w:pPr>
              <w:jc w:val="center"/>
              <w:rPr>
                <w:color w:val="000000"/>
                <w:sz w:val="22"/>
                <w:szCs w:val="22"/>
              </w:rPr>
            </w:pPr>
            <w:r w:rsidRPr="00695D8E">
              <w:rPr>
                <w:color w:val="000000"/>
                <w:sz w:val="22"/>
                <w:szCs w:val="22"/>
              </w:rPr>
              <w:t>890 076,36</w:t>
            </w:r>
          </w:p>
        </w:tc>
        <w:tc>
          <w:tcPr>
            <w:tcW w:w="650" w:type="pct"/>
            <w:shd w:val="clear" w:color="auto" w:fill="auto"/>
            <w:vAlign w:val="center"/>
            <w:hideMark/>
          </w:tcPr>
          <w:p w14:paraId="78B9E87A" w14:textId="77777777" w:rsidR="00695D8E" w:rsidRPr="00695D8E" w:rsidRDefault="00695D8E" w:rsidP="00695D8E">
            <w:pPr>
              <w:jc w:val="center"/>
              <w:rPr>
                <w:color w:val="000000"/>
                <w:sz w:val="22"/>
                <w:szCs w:val="22"/>
              </w:rPr>
            </w:pPr>
            <w:r w:rsidRPr="00695D8E">
              <w:rPr>
                <w:color w:val="000000"/>
                <w:sz w:val="22"/>
                <w:szCs w:val="22"/>
              </w:rPr>
              <w:t>2025</w:t>
            </w:r>
          </w:p>
        </w:tc>
      </w:tr>
      <w:tr w:rsidR="00695D8E" w:rsidRPr="00695D8E" w14:paraId="4982C8B5" w14:textId="77777777" w:rsidTr="00695D8E">
        <w:trPr>
          <w:trHeight w:val="360"/>
        </w:trPr>
        <w:tc>
          <w:tcPr>
            <w:tcW w:w="216" w:type="pct"/>
            <w:vMerge/>
            <w:vAlign w:val="center"/>
            <w:hideMark/>
          </w:tcPr>
          <w:p w14:paraId="3C6776B0" w14:textId="77777777" w:rsidR="00695D8E" w:rsidRPr="00695D8E" w:rsidRDefault="00695D8E" w:rsidP="00695D8E">
            <w:pPr>
              <w:jc w:val="left"/>
              <w:rPr>
                <w:sz w:val="22"/>
                <w:szCs w:val="22"/>
              </w:rPr>
            </w:pPr>
          </w:p>
        </w:tc>
        <w:tc>
          <w:tcPr>
            <w:tcW w:w="812" w:type="pct"/>
            <w:vMerge/>
            <w:vAlign w:val="center"/>
            <w:hideMark/>
          </w:tcPr>
          <w:p w14:paraId="6841002C" w14:textId="77777777" w:rsidR="00695D8E" w:rsidRPr="00695D8E" w:rsidRDefault="00695D8E" w:rsidP="00695D8E">
            <w:pPr>
              <w:jc w:val="left"/>
              <w:rPr>
                <w:sz w:val="22"/>
                <w:szCs w:val="22"/>
              </w:rPr>
            </w:pPr>
          </w:p>
        </w:tc>
        <w:tc>
          <w:tcPr>
            <w:tcW w:w="259" w:type="pct"/>
            <w:shd w:val="clear" w:color="auto" w:fill="auto"/>
            <w:vAlign w:val="center"/>
            <w:hideMark/>
          </w:tcPr>
          <w:p w14:paraId="20B087B4" w14:textId="77777777" w:rsidR="00695D8E" w:rsidRPr="00695D8E" w:rsidRDefault="00695D8E" w:rsidP="00695D8E">
            <w:pPr>
              <w:jc w:val="center"/>
              <w:rPr>
                <w:sz w:val="22"/>
                <w:szCs w:val="22"/>
              </w:rPr>
            </w:pPr>
            <w:r w:rsidRPr="00695D8E">
              <w:rPr>
                <w:sz w:val="22"/>
                <w:szCs w:val="22"/>
              </w:rPr>
              <w:t>3</w:t>
            </w:r>
          </w:p>
        </w:tc>
        <w:tc>
          <w:tcPr>
            <w:tcW w:w="2277" w:type="pct"/>
            <w:shd w:val="clear" w:color="auto" w:fill="auto"/>
            <w:vAlign w:val="center"/>
            <w:hideMark/>
          </w:tcPr>
          <w:p w14:paraId="2F52D790" w14:textId="77777777" w:rsidR="00695D8E" w:rsidRPr="00695D8E" w:rsidRDefault="00695D8E" w:rsidP="00695D8E">
            <w:pPr>
              <w:jc w:val="left"/>
              <w:rPr>
                <w:color w:val="000000"/>
                <w:sz w:val="22"/>
                <w:szCs w:val="22"/>
              </w:rPr>
            </w:pPr>
            <w:r w:rsidRPr="00695D8E">
              <w:rPr>
                <w:color w:val="000000"/>
                <w:sz w:val="22"/>
                <w:szCs w:val="22"/>
              </w:rPr>
              <w:t>Установка щита управления насосами</w:t>
            </w:r>
          </w:p>
        </w:tc>
        <w:tc>
          <w:tcPr>
            <w:tcW w:w="787" w:type="pct"/>
            <w:shd w:val="clear" w:color="auto" w:fill="auto"/>
            <w:vAlign w:val="center"/>
            <w:hideMark/>
          </w:tcPr>
          <w:p w14:paraId="18247A9E" w14:textId="77777777" w:rsidR="00695D8E" w:rsidRPr="00695D8E" w:rsidRDefault="00695D8E" w:rsidP="00695D8E">
            <w:pPr>
              <w:jc w:val="center"/>
              <w:rPr>
                <w:color w:val="000000"/>
                <w:sz w:val="22"/>
                <w:szCs w:val="22"/>
              </w:rPr>
            </w:pPr>
            <w:r w:rsidRPr="00695D8E">
              <w:rPr>
                <w:color w:val="000000"/>
                <w:sz w:val="22"/>
                <w:szCs w:val="22"/>
              </w:rPr>
              <w:t>149 560,87</w:t>
            </w:r>
          </w:p>
        </w:tc>
        <w:tc>
          <w:tcPr>
            <w:tcW w:w="650" w:type="pct"/>
            <w:shd w:val="clear" w:color="auto" w:fill="auto"/>
            <w:vAlign w:val="center"/>
            <w:hideMark/>
          </w:tcPr>
          <w:p w14:paraId="4A80C7EE" w14:textId="77777777" w:rsidR="00695D8E" w:rsidRPr="00695D8E" w:rsidRDefault="00695D8E" w:rsidP="00695D8E">
            <w:pPr>
              <w:jc w:val="center"/>
              <w:rPr>
                <w:color w:val="000000"/>
                <w:sz w:val="22"/>
                <w:szCs w:val="22"/>
              </w:rPr>
            </w:pPr>
            <w:r w:rsidRPr="00695D8E">
              <w:rPr>
                <w:color w:val="000000"/>
                <w:sz w:val="22"/>
                <w:szCs w:val="22"/>
              </w:rPr>
              <w:t>2025</w:t>
            </w:r>
          </w:p>
        </w:tc>
      </w:tr>
      <w:tr w:rsidR="00695D8E" w:rsidRPr="00695D8E" w14:paraId="6DC0807D" w14:textId="77777777" w:rsidTr="00695D8E">
        <w:trPr>
          <w:trHeight w:val="360"/>
        </w:trPr>
        <w:tc>
          <w:tcPr>
            <w:tcW w:w="216" w:type="pct"/>
            <w:vMerge/>
            <w:vAlign w:val="center"/>
            <w:hideMark/>
          </w:tcPr>
          <w:p w14:paraId="395A9A07" w14:textId="77777777" w:rsidR="00695D8E" w:rsidRPr="00695D8E" w:rsidRDefault="00695D8E" w:rsidP="00695D8E">
            <w:pPr>
              <w:jc w:val="left"/>
              <w:rPr>
                <w:sz w:val="22"/>
                <w:szCs w:val="22"/>
              </w:rPr>
            </w:pPr>
          </w:p>
        </w:tc>
        <w:tc>
          <w:tcPr>
            <w:tcW w:w="812" w:type="pct"/>
            <w:vMerge/>
            <w:vAlign w:val="center"/>
            <w:hideMark/>
          </w:tcPr>
          <w:p w14:paraId="63D3C2F3" w14:textId="77777777" w:rsidR="00695D8E" w:rsidRPr="00695D8E" w:rsidRDefault="00695D8E" w:rsidP="00695D8E">
            <w:pPr>
              <w:jc w:val="left"/>
              <w:rPr>
                <w:sz w:val="22"/>
                <w:szCs w:val="22"/>
              </w:rPr>
            </w:pPr>
          </w:p>
        </w:tc>
        <w:tc>
          <w:tcPr>
            <w:tcW w:w="259" w:type="pct"/>
            <w:shd w:val="clear" w:color="auto" w:fill="auto"/>
            <w:vAlign w:val="center"/>
            <w:hideMark/>
          </w:tcPr>
          <w:p w14:paraId="4DEADE43" w14:textId="77777777" w:rsidR="00695D8E" w:rsidRPr="00695D8E" w:rsidRDefault="00695D8E" w:rsidP="00695D8E">
            <w:pPr>
              <w:jc w:val="center"/>
              <w:rPr>
                <w:sz w:val="22"/>
                <w:szCs w:val="22"/>
              </w:rPr>
            </w:pPr>
            <w:r w:rsidRPr="00695D8E">
              <w:rPr>
                <w:sz w:val="22"/>
                <w:szCs w:val="22"/>
              </w:rPr>
              <w:t>4</w:t>
            </w:r>
          </w:p>
        </w:tc>
        <w:tc>
          <w:tcPr>
            <w:tcW w:w="2277" w:type="pct"/>
            <w:shd w:val="clear" w:color="auto" w:fill="auto"/>
            <w:vAlign w:val="center"/>
            <w:hideMark/>
          </w:tcPr>
          <w:p w14:paraId="465D7F17" w14:textId="77777777" w:rsidR="00695D8E" w:rsidRPr="00695D8E" w:rsidRDefault="00695D8E" w:rsidP="00695D8E">
            <w:pPr>
              <w:jc w:val="left"/>
              <w:rPr>
                <w:color w:val="000000"/>
                <w:sz w:val="22"/>
                <w:szCs w:val="22"/>
              </w:rPr>
            </w:pPr>
            <w:r w:rsidRPr="00695D8E">
              <w:rPr>
                <w:color w:val="000000"/>
                <w:sz w:val="22"/>
                <w:szCs w:val="22"/>
              </w:rPr>
              <w:t>Установка станции подпитки Джилекс Джамбо 70/50 Ч-24 (или аналог)</w:t>
            </w:r>
          </w:p>
        </w:tc>
        <w:tc>
          <w:tcPr>
            <w:tcW w:w="787" w:type="pct"/>
            <w:shd w:val="clear" w:color="auto" w:fill="auto"/>
            <w:vAlign w:val="center"/>
            <w:hideMark/>
          </w:tcPr>
          <w:p w14:paraId="0BE16B87" w14:textId="77777777" w:rsidR="00695D8E" w:rsidRPr="00695D8E" w:rsidRDefault="00695D8E" w:rsidP="00695D8E">
            <w:pPr>
              <w:jc w:val="center"/>
              <w:rPr>
                <w:color w:val="000000"/>
                <w:sz w:val="22"/>
                <w:szCs w:val="22"/>
              </w:rPr>
            </w:pPr>
            <w:r w:rsidRPr="00695D8E">
              <w:rPr>
                <w:color w:val="000000"/>
                <w:sz w:val="22"/>
                <w:szCs w:val="22"/>
              </w:rPr>
              <w:t>55 241,44</w:t>
            </w:r>
          </w:p>
        </w:tc>
        <w:tc>
          <w:tcPr>
            <w:tcW w:w="650" w:type="pct"/>
            <w:shd w:val="clear" w:color="auto" w:fill="auto"/>
            <w:vAlign w:val="center"/>
            <w:hideMark/>
          </w:tcPr>
          <w:p w14:paraId="61E6C92C" w14:textId="77777777" w:rsidR="00695D8E" w:rsidRPr="00695D8E" w:rsidRDefault="00695D8E" w:rsidP="00695D8E">
            <w:pPr>
              <w:jc w:val="center"/>
              <w:rPr>
                <w:color w:val="000000"/>
                <w:sz w:val="22"/>
                <w:szCs w:val="22"/>
              </w:rPr>
            </w:pPr>
            <w:r w:rsidRPr="00695D8E">
              <w:rPr>
                <w:color w:val="000000"/>
                <w:sz w:val="22"/>
                <w:szCs w:val="22"/>
              </w:rPr>
              <w:t>2026</w:t>
            </w:r>
          </w:p>
        </w:tc>
      </w:tr>
      <w:tr w:rsidR="00695D8E" w:rsidRPr="00695D8E" w14:paraId="15CFCFDA" w14:textId="77777777" w:rsidTr="00695D8E">
        <w:trPr>
          <w:trHeight w:val="360"/>
        </w:trPr>
        <w:tc>
          <w:tcPr>
            <w:tcW w:w="216" w:type="pct"/>
            <w:vMerge/>
            <w:vAlign w:val="center"/>
            <w:hideMark/>
          </w:tcPr>
          <w:p w14:paraId="0D0E1DA5" w14:textId="77777777" w:rsidR="00695D8E" w:rsidRPr="00695D8E" w:rsidRDefault="00695D8E" w:rsidP="00695D8E">
            <w:pPr>
              <w:jc w:val="left"/>
              <w:rPr>
                <w:sz w:val="22"/>
                <w:szCs w:val="22"/>
              </w:rPr>
            </w:pPr>
          </w:p>
        </w:tc>
        <w:tc>
          <w:tcPr>
            <w:tcW w:w="812" w:type="pct"/>
            <w:vMerge/>
            <w:vAlign w:val="center"/>
            <w:hideMark/>
          </w:tcPr>
          <w:p w14:paraId="7193FB82" w14:textId="77777777" w:rsidR="00695D8E" w:rsidRPr="00695D8E" w:rsidRDefault="00695D8E" w:rsidP="00695D8E">
            <w:pPr>
              <w:jc w:val="left"/>
              <w:rPr>
                <w:sz w:val="22"/>
                <w:szCs w:val="22"/>
              </w:rPr>
            </w:pPr>
          </w:p>
        </w:tc>
        <w:tc>
          <w:tcPr>
            <w:tcW w:w="259" w:type="pct"/>
            <w:shd w:val="clear" w:color="auto" w:fill="auto"/>
            <w:vAlign w:val="center"/>
            <w:hideMark/>
          </w:tcPr>
          <w:p w14:paraId="5524AFBF" w14:textId="77777777" w:rsidR="00695D8E" w:rsidRPr="00695D8E" w:rsidRDefault="00695D8E" w:rsidP="00695D8E">
            <w:pPr>
              <w:jc w:val="center"/>
              <w:rPr>
                <w:sz w:val="22"/>
                <w:szCs w:val="22"/>
              </w:rPr>
            </w:pPr>
            <w:r w:rsidRPr="00695D8E">
              <w:rPr>
                <w:sz w:val="22"/>
                <w:szCs w:val="22"/>
              </w:rPr>
              <w:t>5</w:t>
            </w:r>
          </w:p>
        </w:tc>
        <w:tc>
          <w:tcPr>
            <w:tcW w:w="2277" w:type="pct"/>
            <w:shd w:val="clear" w:color="auto" w:fill="auto"/>
            <w:vAlign w:val="center"/>
            <w:hideMark/>
          </w:tcPr>
          <w:p w14:paraId="7B772699" w14:textId="77777777" w:rsidR="00695D8E" w:rsidRPr="00695D8E" w:rsidRDefault="00695D8E" w:rsidP="00695D8E">
            <w:pPr>
              <w:jc w:val="left"/>
              <w:rPr>
                <w:color w:val="000000"/>
                <w:sz w:val="22"/>
                <w:szCs w:val="22"/>
              </w:rPr>
            </w:pPr>
            <w:r w:rsidRPr="00695D8E">
              <w:rPr>
                <w:color w:val="000000"/>
                <w:sz w:val="22"/>
                <w:szCs w:val="22"/>
              </w:rPr>
              <w:t>Ограждение территории котельной забором из профлиста 35*25 м. (с обустройством склада золы, шлака и угля)</w:t>
            </w:r>
          </w:p>
        </w:tc>
        <w:tc>
          <w:tcPr>
            <w:tcW w:w="787" w:type="pct"/>
            <w:shd w:val="clear" w:color="auto" w:fill="auto"/>
            <w:vAlign w:val="center"/>
            <w:hideMark/>
          </w:tcPr>
          <w:p w14:paraId="2510B139" w14:textId="77777777" w:rsidR="00695D8E" w:rsidRPr="00695D8E" w:rsidRDefault="00695D8E" w:rsidP="00695D8E">
            <w:pPr>
              <w:jc w:val="center"/>
              <w:rPr>
                <w:color w:val="000000"/>
                <w:sz w:val="22"/>
                <w:szCs w:val="22"/>
              </w:rPr>
            </w:pPr>
            <w:r w:rsidRPr="00695D8E">
              <w:rPr>
                <w:color w:val="000000"/>
                <w:sz w:val="22"/>
                <w:szCs w:val="22"/>
              </w:rPr>
              <w:t>1 560 180,49</w:t>
            </w:r>
          </w:p>
        </w:tc>
        <w:tc>
          <w:tcPr>
            <w:tcW w:w="650" w:type="pct"/>
            <w:shd w:val="clear" w:color="auto" w:fill="auto"/>
            <w:vAlign w:val="center"/>
            <w:hideMark/>
          </w:tcPr>
          <w:p w14:paraId="0C6B9214" w14:textId="77777777" w:rsidR="00695D8E" w:rsidRPr="00695D8E" w:rsidRDefault="00695D8E" w:rsidP="00695D8E">
            <w:pPr>
              <w:jc w:val="center"/>
              <w:rPr>
                <w:color w:val="000000"/>
                <w:sz w:val="22"/>
                <w:szCs w:val="22"/>
              </w:rPr>
            </w:pPr>
            <w:r w:rsidRPr="00695D8E">
              <w:rPr>
                <w:color w:val="000000"/>
                <w:sz w:val="22"/>
                <w:szCs w:val="22"/>
              </w:rPr>
              <w:t>2027</w:t>
            </w:r>
          </w:p>
        </w:tc>
      </w:tr>
      <w:tr w:rsidR="00695D8E" w:rsidRPr="00695D8E" w14:paraId="50D68A62" w14:textId="77777777" w:rsidTr="00695D8E">
        <w:trPr>
          <w:trHeight w:val="360"/>
        </w:trPr>
        <w:tc>
          <w:tcPr>
            <w:tcW w:w="216" w:type="pct"/>
            <w:vMerge/>
            <w:vAlign w:val="center"/>
            <w:hideMark/>
          </w:tcPr>
          <w:p w14:paraId="606595B7" w14:textId="77777777" w:rsidR="00695D8E" w:rsidRPr="00695D8E" w:rsidRDefault="00695D8E" w:rsidP="00695D8E">
            <w:pPr>
              <w:jc w:val="left"/>
              <w:rPr>
                <w:sz w:val="22"/>
                <w:szCs w:val="22"/>
              </w:rPr>
            </w:pPr>
          </w:p>
        </w:tc>
        <w:tc>
          <w:tcPr>
            <w:tcW w:w="812" w:type="pct"/>
            <w:vMerge/>
            <w:vAlign w:val="center"/>
            <w:hideMark/>
          </w:tcPr>
          <w:p w14:paraId="342D7E2C" w14:textId="77777777" w:rsidR="00695D8E" w:rsidRPr="00695D8E" w:rsidRDefault="00695D8E" w:rsidP="00695D8E">
            <w:pPr>
              <w:jc w:val="left"/>
              <w:rPr>
                <w:sz w:val="22"/>
                <w:szCs w:val="22"/>
              </w:rPr>
            </w:pPr>
          </w:p>
        </w:tc>
        <w:tc>
          <w:tcPr>
            <w:tcW w:w="259" w:type="pct"/>
            <w:shd w:val="clear" w:color="auto" w:fill="auto"/>
            <w:vAlign w:val="center"/>
            <w:hideMark/>
          </w:tcPr>
          <w:p w14:paraId="504E3F04" w14:textId="77777777" w:rsidR="00695D8E" w:rsidRPr="00695D8E" w:rsidRDefault="00695D8E" w:rsidP="00695D8E">
            <w:pPr>
              <w:jc w:val="center"/>
              <w:rPr>
                <w:sz w:val="22"/>
                <w:szCs w:val="22"/>
              </w:rPr>
            </w:pPr>
            <w:r w:rsidRPr="00695D8E">
              <w:rPr>
                <w:sz w:val="22"/>
                <w:szCs w:val="22"/>
              </w:rPr>
              <w:t>6</w:t>
            </w:r>
          </w:p>
        </w:tc>
        <w:tc>
          <w:tcPr>
            <w:tcW w:w="2277" w:type="pct"/>
            <w:shd w:val="clear" w:color="auto" w:fill="auto"/>
            <w:vAlign w:val="center"/>
            <w:hideMark/>
          </w:tcPr>
          <w:p w14:paraId="64D45EE8" w14:textId="77777777" w:rsidR="00695D8E" w:rsidRPr="00695D8E" w:rsidRDefault="00695D8E" w:rsidP="00695D8E">
            <w:pPr>
              <w:jc w:val="left"/>
              <w:rPr>
                <w:color w:val="000000"/>
                <w:sz w:val="22"/>
                <w:szCs w:val="22"/>
              </w:rPr>
            </w:pPr>
            <w:r w:rsidRPr="00695D8E">
              <w:rPr>
                <w:color w:val="000000"/>
                <w:sz w:val="22"/>
                <w:szCs w:val="22"/>
              </w:rPr>
              <w:t>Замена дымоходов котельной (боровов) 40*40 толщина 6 мм 15 м</w:t>
            </w:r>
          </w:p>
        </w:tc>
        <w:tc>
          <w:tcPr>
            <w:tcW w:w="787" w:type="pct"/>
            <w:shd w:val="clear" w:color="auto" w:fill="auto"/>
            <w:vAlign w:val="center"/>
            <w:hideMark/>
          </w:tcPr>
          <w:p w14:paraId="4249DE0C" w14:textId="77777777" w:rsidR="00695D8E" w:rsidRPr="00695D8E" w:rsidRDefault="00695D8E" w:rsidP="00695D8E">
            <w:pPr>
              <w:jc w:val="center"/>
              <w:rPr>
                <w:color w:val="000000"/>
                <w:sz w:val="22"/>
                <w:szCs w:val="22"/>
              </w:rPr>
            </w:pPr>
            <w:r w:rsidRPr="00695D8E">
              <w:rPr>
                <w:color w:val="000000"/>
                <w:sz w:val="22"/>
                <w:szCs w:val="22"/>
              </w:rPr>
              <w:t>553 422,43</w:t>
            </w:r>
          </w:p>
        </w:tc>
        <w:tc>
          <w:tcPr>
            <w:tcW w:w="650" w:type="pct"/>
            <w:shd w:val="clear" w:color="auto" w:fill="auto"/>
            <w:vAlign w:val="center"/>
            <w:hideMark/>
          </w:tcPr>
          <w:p w14:paraId="26D83E30" w14:textId="77777777" w:rsidR="00695D8E" w:rsidRPr="00695D8E" w:rsidRDefault="00695D8E" w:rsidP="00695D8E">
            <w:pPr>
              <w:jc w:val="center"/>
              <w:rPr>
                <w:color w:val="000000"/>
                <w:sz w:val="22"/>
                <w:szCs w:val="22"/>
              </w:rPr>
            </w:pPr>
            <w:r w:rsidRPr="00695D8E">
              <w:rPr>
                <w:color w:val="000000"/>
                <w:sz w:val="22"/>
                <w:szCs w:val="22"/>
              </w:rPr>
              <w:t>2026</w:t>
            </w:r>
          </w:p>
        </w:tc>
      </w:tr>
      <w:tr w:rsidR="00695D8E" w:rsidRPr="00695D8E" w14:paraId="29834632" w14:textId="77777777" w:rsidTr="00695D8E">
        <w:trPr>
          <w:trHeight w:val="360"/>
        </w:trPr>
        <w:tc>
          <w:tcPr>
            <w:tcW w:w="216" w:type="pct"/>
            <w:vMerge/>
            <w:vAlign w:val="center"/>
            <w:hideMark/>
          </w:tcPr>
          <w:p w14:paraId="5187AE5D" w14:textId="77777777" w:rsidR="00695D8E" w:rsidRPr="00695D8E" w:rsidRDefault="00695D8E" w:rsidP="00695D8E">
            <w:pPr>
              <w:jc w:val="left"/>
              <w:rPr>
                <w:sz w:val="22"/>
                <w:szCs w:val="22"/>
              </w:rPr>
            </w:pPr>
          </w:p>
        </w:tc>
        <w:tc>
          <w:tcPr>
            <w:tcW w:w="812" w:type="pct"/>
            <w:vMerge/>
            <w:vAlign w:val="center"/>
            <w:hideMark/>
          </w:tcPr>
          <w:p w14:paraId="5D38FAAD" w14:textId="77777777" w:rsidR="00695D8E" w:rsidRPr="00695D8E" w:rsidRDefault="00695D8E" w:rsidP="00695D8E">
            <w:pPr>
              <w:jc w:val="left"/>
              <w:rPr>
                <w:sz w:val="22"/>
                <w:szCs w:val="22"/>
              </w:rPr>
            </w:pPr>
          </w:p>
        </w:tc>
        <w:tc>
          <w:tcPr>
            <w:tcW w:w="259" w:type="pct"/>
            <w:shd w:val="clear" w:color="auto" w:fill="auto"/>
            <w:vAlign w:val="center"/>
            <w:hideMark/>
          </w:tcPr>
          <w:p w14:paraId="6DF5B754" w14:textId="77777777" w:rsidR="00695D8E" w:rsidRPr="00695D8E" w:rsidRDefault="00695D8E" w:rsidP="00695D8E">
            <w:pPr>
              <w:jc w:val="center"/>
              <w:rPr>
                <w:sz w:val="22"/>
                <w:szCs w:val="22"/>
              </w:rPr>
            </w:pPr>
            <w:r w:rsidRPr="00695D8E">
              <w:rPr>
                <w:sz w:val="22"/>
                <w:szCs w:val="22"/>
              </w:rPr>
              <w:t>7</w:t>
            </w:r>
          </w:p>
        </w:tc>
        <w:tc>
          <w:tcPr>
            <w:tcW w:w="2277" w:type="pct"/>
            <w:shd w:val="clear" w:color="auto" w:fill="auto"/>
            <w:vAlign w:val="center"/>
            <w:hideMark/>
          </w:tcPr>
          <w:p w14:paraId="068714B8" w14:textId="77777777" w:rsidR="00695D8E" w:rsidRPr="00695D8E" w:rsidRDefault="00695D8E" w:rsidP="00695D8E">
            <w:pPr>
              <w:jc w:val="left"/>
              <w:rPr>
                <w:color w:val="000000"/>
                <w:sz w:val="22"/>
                <w:szCs w:val="22"/>
              </w:rPr>
            </w:pPr>
            <w:r w:rsidRPr="00695D8E">
              <w:rPr>
                <w:color w:val="000000"/>
                <w:sz w:val="22"/>
                <w:szCs w:val="22"/>
              </w:rPr>
              <w:t>Замена дымососа №1 ДН-10</w:t>
            </w:r>
          </w:p>
        </w:tc>
        <w:tc>
          <w:tcPr>
            <w:tcW w:w="787" w:type="pct"/>
            <w:shd w:val="clear" w:color="auto" w:fill="auto"/>
            <w:vAlign w:val="center"/>
            <w:hideMark/>
          </w:tcPr>
          <w:p w14:paraId="07328C6C" w14:textId="77777777" w:rsidR="00695D8E" w:rsidRPr="00695D8E" w:rsidRDefault="00695D8E" w:rsidP="00695D8E">
            <w:pPr>
              <w:jc w:val="center"/>
              <w:rPr>
                <w:color w:val="000000"/>
                <w:sz w:val="22"/>
                <w:szCs w:val="22"/>
              </w:rPr>
            </w:pPr>
            <w:r w:rsidRPr="00695D8E">
              <w:rPr>
                <w:color w:val="000000"/>
                <w:sz w:val="22"/>
                <w:szCs w:val="22"/>
              </w:rPr>
              <w:t>456 640,09</w:t>
            </w:r>
          </w:p>
        </w:tc>
        <w:tc>
          <w:tcPr>
            <w:tcW w:w="650" w:type="pct"/>
            <w:shd w:val="clear" w:color="auto" w:fill="auto"/>
            <w:vAlign w:val="center"/>
            <w:hideMark/>
          </w:tcPr>
          <w:p w14:paraId="3941B9D7" w14:textId="77777777" w:rsidR="00695D8E" w:rsidRPr="00695D8E" w:rsidRDefault="00695D8E" w:rsidP="00695D8E">
            <w:pPr>
              <w:jc w:val="center"/>
              <w:rPr>
                <w:color w:val="000000"/>
                <w:sz w:val="22"/>
                <w:szCs w:val="22"/>
              </w:rPr>
            </w:pPr>
            <w:r w:rsidRPr="00695D8E">
              <w:rPr>
                <w:color w:val="000000"/>
                <w:sz w:val="22"/>
                <w:szCs w:val="22"/>
              </w:rPr>
              <w:t>2025</w:t>
            </w:r>
          </w:p>
        </w:tc>
      </w:tr>
      <w:tr w:rsidR="00695D8E" w:rsidRPr="00695D8E" w14:paraId="10FCEC08" w14:textId="77777777" w:rsidTr="00695D8E">
        <w:trPr>
          <w:trHeight w:val="360"/>
        </w:trPr>
        <w:tc>
          <w:tcPr>
            <w:tcW w:w="216" w:type="pct"/>
            <w:vMerge/>
            <w:vAlign w:val="center"/>
            <w:hideMark/>
          </w:tcPr>
          <w:p w14:paraId="2C28C4E1" w14:textId="77777777" w:rsidR="00695D8E" w:rsidRPr="00695D8E" w:rsidRDefault="00695D8E" w:rsidP="00695D8E">
            <w:pPr>
              <w:jc w:val="left"/>
              <w:rPr>
                <w:sz w:val="22"/>
                <w:szCs w:val="22"/>
              </w:rPr>
            </w:pPr>
          </w:p>
        </w:tc>
        <w:tc>
          <w:tcPr>
            <w:tcW w:w="812" w:type="pct"/>
            <w:vMerge/>
            <w:vAlign w:val="center"/>
            <w:hideMark/>
          </w:tcPr>
          <w:p w14:paraId="3315C7FA" w14:textId="77777777" w:rsidR="00695D8E" w:rsidRPr="00695D8E" w:rsidRDefault="00695D8E" w:rsidP="00695D8E">
            <w:pPr>
              <w:jc w:val="left"/>
              <w:rPr>
                <w:sz w:val="22"/>
                <w:szCs w:val="22"/>
              </w:rPr>
            </w:pPr>
          </w:p>
        </w:tc>
        <w:tc>
          <w:tcPr>
            <w:tcW w:w="259" w:type="pct"/>
            <w:shd w:val="clear" w:color="auto" w:fill="auto"/>
            <w:vAlign w:val="center"/>
            <w:hideMark/>
          </w:tcPr>
          <w:p w14:paraId="65A58C4C" w14:textId="77777777" w:rsidR="00695D8E" w:rsidRPr="00695D8E" w:rsidRDefault="00695D8E" w:rsidP="00695D8E">
            <w:pPr>
              <w:jc w:val="center"/>
              <w:rPr>
                <w:sz w:val="22"/>
                <w:szCs w:val="22"/>
              </w:rPr>
            </w:pPr>
            <w:r w:rsidRPr="00695D8E">
              <w:rPr>
                <w:sz w:val="22"/>
                <w:szCs w:val="22"/>
              </w:rPr>
              <w:t>8</w:t>
            </w:r>
          </w:p>
        </w:tc>
        <w:tc>
          <w:tcPr>
            <w:tcW w:w="2277" w:type="pct"/>
            <w:shd w:val="clear" w:color="auto" w:fill="auto"/>
            <w:vAlign w:val="center"/>
            <w:hideMark/>
          </w:tcPr>
          <w:p w14:paraId="1B042E95" w14:textId="7D71F6F0" w:rsidR="00695D8E" w:rsidRPr="00695D8E" w:rsidRDefault="00695D8E" w:rsidP="00695D8E">
            <w:pPr>
              <w:jc w:val="left"/>
              <w:rPr>
                <w:color w:val="000000"/>
                <w:sz w:val="22"/>
                <w:szCs w:val="22"/>
              </w:rPr>
            </w:pPr>
            <w:r w:rsidRPr="00695D8E">
              <w:rPr>
                <w:color w:val="000000"/>
                <w:sz w:val="22"/>
                <w:szCs w:val="22"/>
              </w:rPr>
              <w:t>(или аналог совместимый с мощностью двигателя дымососа)</w:t>
            </w:r>
          </w:p>
        </w:tc>
        <w:tc>
          <w:tcPr>
            <w:tcW w:w="787" w:type="pct"/>
            <w:shd w:val="clear" w:color="auto" w:fill="auto"/>
            <w:vAlign w:val="center"/>
            <w:hideMark/>
          </w:tcPr>
          <w:p w14:paraId="0A7BBDFC" w14:textId="77777777" w:rsidR="00695D8E" w:rsidRPr="00695D8E" w:rsidRDefault="00695D8E" w:rsidP="00695D8E">
            <w:pPr>
              <w:jc w:val="center"/>
              <w:rPr>
                <w:color w:val="000000"/>
                <w:sz w:val="22"/>
                <w:szCs w:val="22"/>
              </w:rPr>
            </w:pPr>
            <w:r w:rsidRPr="00695D8E">
              <w:rPr>
                <w:color w:val="000000"/>
                <w:sz w:val="22"/>
                <w:szCs w:val="22"/>
              </w:rPr>
              <w:t>131 652,56</w:t>
            </w:r>
          </w:p>
        </w:tc>
        <w:tc>
          <w:tcPr>
            <w:tcW w:w="650" w:type="pct"/>
            <w:shd w:val="clear" w:color="auto" w:fill="auto"/>
            <w:vAlign w:val="center"/>
            <w:hideMark/>
          </w:tcPr>
          <w:p w14:paraId="48341455" w14:textId="77777777" w:rsidR="00695D8E" w:rsidRPr="00695D8E" w:rsidRDefault="00695D8E" w:rsidP="00695D8E">
            <w:pPr>
              <w:jc w:val="center"/>
              <w:rPr>
                <w:color w:val="000000"/>
                <w:sz w:val="22"/>
                <w:szCs w:val="22"/>
              </w:rPr>
            </w:pPr>
            <w:r w:rsidRPr="00695D8E">
              <w:rPr>
                <w:color w:val="000000"/>
                <w:sz w:val="22"/>
                <w:szCs w:val="22"/>
              </w:rPr>
              <w:t>2025</w:t>
            </w:r>
          </w:p>
        </w:tc>
      </w:tr>
      <w:tr w:rsidR="00695D8E" w:rsidRPr="00695D8E" w14:paraId="4F711685" w14:textId="77777777" w:rsidTr="00695D8E">
        <w:trPr>
          <w:trHeight w:val="360"/>
        </w:trPr>
        <w:tc>
          <w:tcPr>
            <w:tcW w:w="216" w:type="pct"/>
            <w:vMerge/>
            <w:vAlign w:val="center"/>
            <w:hideMark/>
          </w:tcPr>
          <w:p w14:paraId="4366ED71" w14:textId="77777777" w:rsidR="00695D8E" w:rsidRPr="00695D8E" w:rsidRDefault="00695D8E" w:rsidP="00695D8E">
            <w:pPr>
              <w:jc w:val="left"/>
              <w:rPr>
                <w:sz w:val="22"/>
                <w:szCs w:val="22"/>
              </w:rPr>
            </w:pPr>
          </w:p>
        </w:tc>
        <w:tc>
          <w:tcPr>
            <w:tcW w:w="812" w:type="pct"/>
            <w:vMerge/>
            <w:vAlign w:val="center"/>
            <w:hideMark/>
          </w:tcPr>
          <w:p w14:paraId="5EAFE256" w14:textId="77777777" w:rsidR="00695D8E" w:rsidRPr="00695D8E" w:rsidRDefault="00695D8E" w:rsidP="00695D8E">
            <w:pPr>
              <w:jc w:val="left"/>
              <w:rPr>
                <w:sz w:val="22"/>
                <w:szCs w:val="22"/>
              </w:rPr>
            </w:pPr>
          </w:p>
        </w:tc>
        <w:tc>
          <w:tcPr>
            <w:tcW w:w="259" w:type="pct"/>
            <w:shd w:val="clear" w:color="auto" w:fill="auto"/>
            <w:vAlign w:val="center"/>
            <w:hideMark/>
          </w:tcPr>
          <w:p w14:paraId="1C8AF8BA" w14:textId="77777777" w:rsidR="00695D8E" w:rsidRPr="00695D8E" w:rsidRDefault="00695D8E" w:rsidP="00695D8E">
            <w:pPr>
              <w:jc w:val="center"/>
              <w:rPr>
                <w:sz w:val="22"/>
                <w:szCs w:val="22"/>
              </w:rPr>
            </w:pPr>
            <w:r w:rsidRPr="00695D8E">
              <w:rPr>
                <w:sz w:val="22"/>
                <w:szCs w:val="22"/>
              </w:rPr>
              <w:t>9</w:t>
            </w:r>
          </w:p>
        </w:tc>
        <w:tc>
          <w:tcPr>
            <w:tcW w:w="2277" w:type="pct"/>
            <w:shd w:val="clear" w:color="auto" w:fill="auto"/>
            <w:vAlign w:val="center"/>
            <w:hideMark/>
          </w:tcPr>
          <w:p w14:paraId="1A74B83C" w14:textId="77777777" w:rsidR="00695D8E" w:rsidRPr="00695D8E" w:rsidRDefault="00695D8E" w:rsidP="00695D8E">
            <w:pPr>
              <w:jc w:val="left"/>
              <w:rPr>
                <w:color w:val="000000"/>
                <w:sz w:val="22"/>
                <w:szCs w:val="22"/>
              </w:rPr>
            </w:pPr>
            <w:r w:rsidRPr="00695D8E">
              <w:rPr>
                <w:color w:val="000000"/>
                <w:sz w:val="22"/>
                <w:szCs w:val="22"/>
              </w:rPr>
              <w:t>Замена дымососа №2 ДН-8</w:t>
            </w:r>
          </w:p>
        </w:tc>
        <w:tc>
          <w:tcPr>
            <w:tcW w:w="787" w:type="pct"/>
            <w:shd w:val="clear" w:color="auto" w:fill="auto"/>
            <w:vAlign w:val="center"/>
            <w:hideMark/>
          </w:tcPr>
          <w:p w14:paraId="0ACCA646" w14:textId="77777777" w:rsidR="00695D8E" w:rsidRPr="00695D8E" w:rsidRDefault="00695D8E" w:rsidP="00695D8E">
            <w:pPr>
              <w:jc w:val="center"/>
              <w:rPr>
                <w:color w:val="000000"/>
                <w:sz w:val="22"/>
                <w:szCs w:val="22"/>
              </w:rPr>
            </w:pPr>
            <w:r w:rsidRPr="00695D8E">
              <w:rPr>
                <w:color w:val="000000"/>
                <w:sz w:val="22"/>
                <w:szCs w:val="22"/>
              </w:rPr>
              <w:t>408 063,80</w:t>
            </w:r>
          </w:p>
        </w:tc>
        <w:tc>
          <w:tcPr>
            <w:tcW w:w="650" w:type="pct"/>
            <w:shd w:val="clear" w:color="auto" w:fill="auto"/>
            <w:vAlign w:val="center"/>
            <w:hideMark/>
          </w:tcPr>
          <w:p w14:paraId="6813820D" w14:textId="77777777" w:rsidR="00695D8E" w:rsidRPr="00695D8E" w:rsidRDefault="00695D8E" w:rsidP="00695D8E">
            <w:pPr>
              <w:jc w:val="center"/>
              <w:rPr>
                <w:color w:val="000000"/>
                <w:sz w:val="22"/>
                <w:szCs w:val="22"/>
              </w:rPr>
            </w:pPr>
            <w:r w:rsidRPr="00695D8E">
              <w:rPr>
                <w:color w:val="000000"/>
                <w:sz w:val="22"/>
                <w:szCs w:val="22"/>
              </w:rPr>
              <w:t>2026</w:t>
            </w:r>
          </w:p>
        </w:tc>
      </w:tr>
      <w:tr w:rsidR="00695D8E" w:rsidRPr="00695D8E" w14:paraId="0B4707D8" w14:textId="77777777" w:rsidTr="00695D8E">
        <w:trPr>
          <w:trHeight w:val="360"/>
        </w:trPr>
        <w:tc>
          <w:tcPr>
            <w:tcW w:w="216" w:type="pct"/>
            <w:vMerge/>
            <w:vAlign w:val="center"/>
            <w:hideMark/>
          </w:tcPr>
          <w:p w14:paraId="4079D870" w14:textId="77777777" w:rsidR="00695D8E" w:rsidRPr="00695D8E" w:rsidRDefault="00695D8E" w:rsidP="00695D8E">
            <w:pPr>
              <w:jc w:val="left"/>
              <w:rPr>
                <w:sz w:val="22"/>
                <w:szCs w:val="22"/>
              </w:rPr>
            </w:pPr>
          </w:p>
        </w:tc>
        <w:tc>
          <w:tcPr>
            <w:tcW w:w="812" w:type="pct"/>
            <w:vMerge/>
            <w:vAlign w:val="center"/>
            <w:hideMark/>
          </w:tcPr>
          <w:p w14:paraId="1D711EA6" w14:textId="77777777" w:rsidR="00695D8E" w:rsidRPr="00695D8E" w:rsidRDefault="00695D8E" w:rsidP="00695D8E">
            <w:pPr>
              <w:jc w:val="left"/>
              <w:rPr>
                <w:sz w:val="22"/>
                <w:szCs w:val="22"/>
              </w:rPr>
            </w:pPr>
          </w:p>
        </w:tc>
        <w:tc>
          <w:tcPr>
            <w:tcW w:w="259" w:type="pct"/>
            <w:shd w:val="clear" w:color="auto" w:fill="auto"/>
            <w:vAlign w:val="center"/>
            <w:hideMark/>
          </w:tcPr>
          <w:p w14:paraId="17B1979B" w14:textId="77777777" w:rsidR="00695D8E" w:rsidRPr="00695D8E" w:rsidRDefault="00695D8E" w:rsidP="00695D8E">
            <w:pPr>
              <w:jc w:val="center"/>
              <w:rPr>
                <w:sz w:val="22"/>
                <w:szCs w:val="22"/>
              </w:rPr>
            </w:pPr>
            <w:r w:rsidRPr="00695D8E">
              <w:rPr>
                <w:sz w:val="22"/>
                <w:szCs w:val="22"/>
              </w:rPr>
              <w:t>10</w:t>
            </w:r>
          </w:p>
        </w:tc>
        <w:tc>
          <w:tcPr>
            <w:tcW w:w="2277" w:type="pct"/>
            <w:shd w:val="clear" w:color="auto" w:fill="auto"/>
            <w:vAlign w:val="center"/>
            <w:hideMark/>
          </w:tcPr>
          <w:p w14:paraId="1311CBDC" w14:textId="25BDC298" w:rsidR="00695D8E" w:rsidRPr="00695D8E" w:rsidRDefault="00695D8E" w:rsidP="00695D8E">
            <w:pPr>
              <w:jc w:val="left"/>
              <w:rPr>
                <w:color w:val="000000"/>
                <w:sz w:val="22"/>
                <w:szCs w:val="22"/>
              </w:rPr>
            </w:pPr>
            <w:r w:rsidRPr="00695D8E">
              <w:rPr>
                <w:color w:val="000000"/>
                <w:sz w:val="22"/>
                <w:szCs w:val="22"/>
              </w:rPr>
              <w:t>Установка частотного преобразователя для дымососа MCI-G11/P15-4BF(или аналог совместимый с мощностью двигателя дымососа)</w:t>
            </w:r>
          </w:p>
        </w:tc>
        <w:tc>
          <w:tcPr>
            <w:tcW w:w="787" w:type="pct"/>
            <w:shd w:val="clear" w:color="auto" w:fill="auto"/>
            <w:vAlign w:val="center"/>
            <w:hideMark/>
          </w:tcPr>
          <w:p w14:paraId="2CC67364" w14:textId="77777777" w:rsidR="00695D8E" w:rsidRPr="00695D8E" w:rsidRDefault="00695D8E" w:rsidP="00695D8E">
            <w:pPr>
              <w:jc w:val="center"/>
              <w:rPr>
                <w:color w:val="000000"/>
                <w:sz w:val="22"/>
                <w:szCs w:val="22"/>
              </w:rPr>
            </w:pPr>
            <w:r w:rsidRPr="00695D8E">
              <w:rPr>
                <w:color w:val="000000"/>
                <w:sz w:val="22"/>
                <w:szCs w:val="22"/>
              </w:rPr>
              <w:t>86 228,18</w:t>
            </w:r>
          </w:p>
        </w:tc>
        <w:tc>
          <w:tcPr>
            <w:tcW w:w="650" w:type="pct"/>
            <w:shd w:val="clear" w:color="auto" w:fill="auto"/>
            <w:vAlign w:val="center"/>
            <w:hideMark/>
          </w:tcPr>
          <w:p w14:paraId="54458D35" w14:textId="77777777" w:rsidR="00695D8E" w:rsidRPr="00695D8E" w:rsidRDefault="00695D8E" w:rsidP="00695D8E">
            <w:pPr>
              <w:jc w:val="center"/>
              <w:rPr>
                <w:color w:val="000000"/>
                <w:sz w:val="22"/>
                <w:szCs w:val="22"/>
              </w:rPr>
            </w:pPr>
            <w:r w:rsidRPr="00695D8E">
              <w:rPr>
                <w:color w:val="000000"/>
                <w:sz w:val="22"/>
                <w:szCs w:val="22"/>
              </w:rPr>
              <w:t>2026</w:t>
            </w:r>
          </w:p>
        </w:tc>
      </w:tr>
      <w:tr w:rsidR="00695D8E" w:rsidRPr="00695D8E" w14:paraId="382B4735" w14:textId="77777777" w:rsidTr="00695D8E">
        <w:trPr>
          <w:trHeight w:val="360"/>
        </w:trPr>
        <w:tc>
          <w:tcPr>
            <w:tcW w:w="216" w:type="pct"/>
            <w:vMerge/>
            <w:vAlign w:val="center"/>
            <w:hideMark/>
          </w:tcPr>
          <w:p w14:paraId="0B17F1B6" w14:textId="77777777" w:rsidR="00695D8E" w:rsidRPr="00695D8E" w:rsidRDefault="00695D8E" w:rsidP="00695D8E">
            <w:pPr>
              <w:jc w:val="left"/>
              <w:rPr>
                <w:sz w:val="22"/>
                <w:szCs w:val="22"/>
              </w:rPr>
            </w:pPr>
          </w:p>
        </w:tc>
        <w:tc>
          <w:tcPr>
            <w:tcW w:w="812" w:type="pct"/>
            <w:vMerge/>
            <w:vAlign w:val="center"/>
            <w:hideMark/>
          </w:tcPr>
          <w:p w14:paraId="30A0809A" w14:textId="77777777" w:rsidR="00695D8E" w:rsidRPr="00695D8E" w:rsidRDefault="00695D8E" w:rsidP="00695D8E">
            <w:pPr>
              <w:jc w:val="left"/>
              <w:rPr>
                <w:sz w:val="22"/>
                <w:szCs w:val="22"/>
              </w:rPr>
            </w:pPr>
          </w:p>
        </w:tc>
        <w:tc>
          <w:tcPr>
            <w:tcW w:w="259" w:type="pct"/>
            <w:shd w:val="clear" w:color="auto" w:fill="auto"/>
            <w:vAlign w:val="center"/>
            <w:hideMark/>
          </w:tcPr>
          <w:p w14:paraId="1872513D" w14:textId="77777777" w:rsidR="00695D8E" w:rsidRPr="00695D8E" w:rsidRDefault="00695D8E" w:rsidP="00695D8E">
            <w:pPr>
              <w:jc w:val="center"/>
              <w:rPr>
                <w:sz w:val="22"/>
                <w:szCs w:val="22"/>
              </w:rPr>
            </w:pPr>
            <w:r w:rsidRPr="00695D8E">
              <w:rPr>
                <w:sz w:val="22"/>
                <w:szCs w:val="22"/>
              </w:rPr>
              <w:t>11</w:t>
            </w:r>
          </w:p>
        </w:tc>
        <w:tc>
          <w:tcPr>
            <w:tcW w:w="2277" w:type="pct"/>
            <w:shd w:val="clear" w:color="auto" w:fill="auto"/>
            <w:vAlign w:val="center"/>
            <w:hideMark/>
          </w:tcPr>
          <w:p w14:paraId="74A35AF6" w14:textId="77777777" w:rsidR="00695D8E" w:rsidRPr="00695D8E" w:rsidRDefault="00695D8E" w:rsidP="00695D8E">
            <w:pPr>
              <w:jc w:val="left"/>
              <w:rPr>
                <w:color w:val="000000"/>
                <w:sz w:val="22"/>
                <w:szCs w:val="22"/>
              </w:rPr>
            </w:pPr>
            <w:r w:rsidRPr="00695D8E">
              <w:rPr>
                <w:color w:val="000000"/>
                <w:sz w:val="22"/>
                <w:szCs w:val="22"/>
              </w:rPr>
              <w:t>Замена дымососа №3 ДН-8</w:t>
            </w:r>
          </w:p>
        </w:tc>
        <w:tc>
          <w:tcPr>
            <w:tcW w:w="787" w:type="pct"/>
            <w:shd w:val="clear" w:color="auto" w:fill="auto"/>
            <w:vAlign w:val="center"/>
            <w:hideMark/>
          </w:tcPr>
          <w:p w14:paraId="39E58C59" w14:textId="77777777" w:rsidR="00695D8E" w:rsidRPr="00695D8E" w:rsidRDefault="00695D8E" w:rsidP="00695D8E">
            <w:pPr>
              <w:jc w:val="center"/>
              <w:rPr>
                <w:color w:val="000000"/>
                <w:sz w:val="22"/>
                <w:szCs w:val="22"/>
              </w:rPr>
            </w:pPr>
            <w:r w:rsidRPr="00695D8E">
              <w:rPr>
                <w:color w:val="000000"/>
                <w:sz w:val="22"/>
                <w:szCs w:val="22"/>
              </w:rPr>
              <w:t>408 063,80</w:t>
            </w:r>
          </w:p>
        </w:tc>
        <w:tc>
          <w:tcPr>
            <w:tcW w:w="650" w:type="pct"/>
            <w:shd w:val="clear" w:color="auto" w:fill="auto"/>
            <w:vAlign w:val="center"/>
            <w:hideMark/>
          </w:tcPr>
          <w:p w14:paraId="36460B46" w14:textId="77777777" w:rsidR="00695D8E" w:rsidRPr="00695D8E" w:rsidRDefault="00695D8E" w:rsidP="00695D8E">
            <w:pPr>
              <w:jc w:val="center"/>
              <w:rPr>
                <w:color w:val="000000"/>
                <w:sz w:val="22"/>
                <w:szCs w:val="22"/>
              </w:rPr>
            </w:pPr>
            <w:r w:rsidRPr="00695D8E">
              <w:rPr>
                <w:color w:val="000000"/>
                <w:sz w:val="22"/>
                <w:szCs w:val="22"/>
              </w:rPr>
              <w:t>2029</w:t>
            </w:r>
          </w:p>
        </w:tc>
      </w:tr>
      <w:tr w:rsidR="00695D8E" w:rsidRPr="00695D8E" w14:paraId="154EC687" w14:textId="77777777" w:rsidTr="00695D8E">
        <w:trPr>
          <w:trHeight w:val="360"/>
        </w:trPr>
        <w:tc>
          <w:tcPr>
            <w:tcW w:w="216" w:type="pct"/>
            <w:vMerge/>
            <w:vAlign w:val="center"/>
            <w:hideMark/>
          </w:tcPr>
          <w:p w14:paraId="6F57A0BB" w14:textId="77777777" w:rsidR="00695D8E" w:rsidRPr="00695D8E" w:rsidRDefault="00695D8E" w:rsidP="00695D8E">
            <w:pPr>
              <w:jc w:val="left"/>
              <w:rPr>
                <w:sz w:val="22"/>
                <w:szCs w:val="22"/>
              </w:rPr>
            </w:pPr>
          </w:p>
        </w:tc>
        <w:tc>
          <w:tcPr>
            <w:tcW w:w="812" w:type="pct"/>
            <w:vMerge/>
            <w:vAlign w:val="center"/>
            <w:hideMark/>
          </w:tcPr>
          <w:p w14:paraId="0FBE1608" w14:textId="77777777" w:rsidR="00695D8E" w:rsidRPr="00695D8E" w:rsidRDefault="00695D8E" w:rsidP="00695D8E">
            <w:pPr>
              <w:jc w:val="left"/>
              <w:rPr>
                <w:sz w:val="22"/>
                <w:szCs w:val="22"/>
              </w:rPr>
            </w:pPr>
          </w:p>
        </w:tc>
        <w:tc>
          <w:tcPr>
            <w:tcW w:w="259" w:type="pct"/>
            <w:shd w:val="clear" w:color="auto" w:fill="auto"/>
            <w:vAlign w:val="center"/>
            <w:hideMark/>
          </w:tcPr>
          <w:p w14:paraId="0A5FDA32" w14:textId="77777777" w:rsidR="00695D8E" w:rsidRPr="00695D8E" w:rsidRDefault="00695D8E" w:rsidP="00695D8E">
            <w:pPr>
              <w:jc w:val="center"/>
              <w:rPr>
                <w:sz w:val="22"/>
                <w:szCs w:val="22"/>
              </w:rPr>
            </w:pPr>
            <w:r w:rsidRPr="00695D8E">
              <w:rPr>
                <w:sz w:val="22"/>
                <w:szCs w:val="22"/>
              </w:rPr>
              <w:t>12</w:t>
            </w:r>
          </w:p>
        </w:tc>
        <w:tc>
          <w:tcPr>
            <w:tcW w:w="2277" w:type="pct"/>
            <w:shd w:val="clear" w:color="auto" w:fill="auto"/>
            <w:vAlign w:val="center"/>
            <w:hideMark/>
          </w:tcPr>
          <w:p w14:paraId="1A4266DD" w14:textId="33F042D7" w:rsidR="00695D8E" w:rsidRPr="00695D8E" w:rsidRDefault="00695D8E" w:rsidP="00695D8E">
            <w:pPr>
              <w:jc w:val="left"/>
              <w:rPr>
                <w:color w:val="000000"/>
                <w:sz w:val="22"/>
                <w:szCs w:val="22"/>
              </w:rPr>
            </w:pPr>
            <w:r w:rsidRPr="00695D8E">
              <w:rPr>
                <w:color w:val="000000"/>
                <w:sz w:val="22"/>
                <w:szCs w:val="22"/>
              </w:rPr>
              <w:t>Установка частотного преобразователя для дымососа MCI-G11/P15-4BF(или аналог совместимый с мощностью двигателя дымососа)</w:t>
            </w:r>
          </w:p>
        </w:tc>
        <w:tc>
          <w:tcPr>
            <w:tcW w:w="787" w:type="pct"/>
            <w:shd w:val="clear" w:color="auto" w:fill="auto"/>
            <w:vAlign w:val="center"/>
            <w:hideMark/>
          </w:tcPr>
          <w:p w14:paraId="0070F6B1" w14:textId="77777777" w:rsidR="00695D8E" w:rsidRPr="00695D8E" w:rsidRDefault="00695D8E" w:rsidP="00695D8E">
            <w:pPr>
              <w:jc w:val="center"/>
              <w:rPr>
                <w:color w:val="000000"/>
                <w:sz w:val="22"/>
                <w:szCs w:val="22"/>
              </w:rPr>
            </w:pPr>
            <w:r w:rsidRPr="00695D8E">
              <w:rPr>
                <w:color w:val="000000"/>
                <w:sz w:val="22"/>
                <w:szCs w:val="22"/>
              </w:rPr>
              <w:t>86 228,18</w:t>
            </w:r>
          </w:p>
        </w:tc>
        <w:tc>
          <w:tcPr>
            <w:tcW w:w="650" w:type="pct"/>
            <w:shd w:val="clear" w:color="auto" w:fill="auto"/>
            <w:vAlign w:val="center"/>
            <w:hideMark/>
          </w:tcPr>
          <w:p w14:paraId="08B4A5F1" w14:textId="77777777" w:rsidR="00695D8E" w:rsidRPr="00695D8E" w:rsidRDefault="00695D8E" w:rsidP="00695D8E">
            <w:pPr>
              <w:jc w:val="center"/>
              <w:rPr>
                <w:color w:val="000000"/>
                <w:sz w:val="22"/>
                <w:szCs w:val="22"/>
              </w:rPr>
            </w:pPr>
            <w:r w:rsidRPr="00695D8E">
              <w:rPr>
                <w:color w:val="000000"/>
                <w:sz w:val="22"/>
                <w:szCs w:val="22"/>
              </w:rPr>
              <w:t>2029</w:t>
            </w:r>
          </w:p>
        </w:tc>
      </w:tr>
      <w:tr w:rsidR="00695D8E" w:rsidRPr="00695D8E" w14:paraId="41A8AE34" w14:textId="77777777" w:rsidTr="00695D8E">
        <w:trPr>
          <w:trHeight w:val="360"/>
        </w:trPr>
        <w:tc>
          <w:tcPr>
            <w:tcW w:w="216" w:type="pct"/>
            <w:vMerge/>
            <w:vAlign w:val="center"/>
            <w:hideMark/>
          </w:tcPr>
          <w:p w14:paraId="14007A48" w14:textId="77777777" w:rsidR="00695D8E" w:rsidRPr="00695D8E" w:rsidRDefault="00695D8E" w:rsidP="00695D8E">
            <w:pPr>
              <w:jc w:val="left"/>
              <w:rPr>
                <w:sz w:val="22"/>
                <w:szCs w:val="22"/>
              </w:rPr>
            </w:pPr>
          </w:p>
        </w:tc>
        <w:tc>
          <w:tcPr>
            <w:tcW w:w="812" w:type="pct"/>
            <w:vMerge/>
            <w:vAlign w:val="center"/>
            <w:hideMark/>
          </w:tcPr>
          <w:p w14:paraId="715FE968" w14:textId="77777777" w:rsidR="00695D8E" w:rsidRPr="00695D8E" w:rsidRDefault="00695D8E" w:rsidP="00695D8E">
            <w:pPr>
              <w:jc w:val="left"/>
              <w:rPr>
                <w:sz w:val="22"/>
                <w:szCs w:val="22"/>
              </w:rPr>
            </w:pPr>
          </w:p>
        </w:tc>
        <w:tc>
          <w:tcPr>
            <w:tcW w:w="259" w:type="pct"/>
            <w:shd w:val="clear" w:color="auto" w:fill="auto"/>
            <w:vAlign w:val="center"/>
            <w:hideMark/>
          </w:tcPr>
          <w:p w14:paraId="078A1F0A" w14:textId="77777777" w:rsidR="00695D8E" w:rsidRPr="00695D8E" w:rsidRDefault="00695D8E" w:rsidP="00695D8E">
            <w:pPr>
              <w:jc w:val="center"/>
              <w:rPr>
                <w:sz w:val="22"/>
                <w:szCs w:val="22"/>
              </w:rPr>
            </w:pPr>
            <w:r w:rsidRPr="00695D8E">
              <w:rPr>
                <w:sz w:val="22"/>
                <w:szCs w:val="22"/>
              </w:rPr>
              <w:t>13</w:t>
            </w:r>
          </w:p>
        </w:tc>
        <w:tc>
          <w:tcPr>
            <w:tcW w:w="2277" w:type="pct"/>
            <w:shd w:val="clear" w:color="auto" w:fill="auto"/>
            <w:vAlign w:val="center"/>
            <w:hideMark/>
          </w:tcPr>
          <w:p w14:paraId="58D5779B" w14:textId="77777777" w:rsidR="00695D8E" w:rsidRPr="00695D8E" w:rsidRDefault="00695D8E" w:rsidP="00695D8E">
            <w:pPr>
              <w:jc w:val="left"/>
              <w:rPr>
                <w:color w:val="000000"/>
                <w:sz w:val="22"/>
                <w:szCs w:val="22"/>
              </w:rPr>
            </w:pPr>
            <w:r w:rsidRPr="00695D8E">
              <w:rPr>
                <w:color w:val="000000"/>
                <w:sz w:val="22"/>
                <w:szCs w:val="22"/>
              </w:rPr>
              <w:t xml:space="preserve">Замена запорной арматуры в котельной </w:t>
            </w:r>
          </w:p>
        </w:tc>
        <w:tc>
          <w:tcPr>
            <w:tcW w:w="787" w:type="pct"/>
            <w:shd w:val="clear" w:color="auto" w:fill="auto"/>
            <w:vAlign w:val="center"/>
            <w:hideMark/>
          </w:tcPr>
          <w:p w14:paraId="105A5F43" w14:textId="77777777" w:rsidR="00695D8E" w:rsidRPr="00695D8E" w:rsidRDefault="00695D8E" w:rsidP="00695D8E">
            <w:pPr>
              <w:jc w:val="center"/>
              <w:rPr>
                <w:color w:val="000000"/>
                <w:sz w:val="22"/>
                <w:szCs w:val="22"/>
              </w:rPr>
            </w:pPr>
            <w:r w:rsidRPr="00695D8E">
              <w:rPr>
                <w:color w:val="000000"/>
                <w:sz w:val="22"/>
                <w:szCs w:val="22"/>
              </w:rPr>
              <w:t>434 404,62</w:t>
            </w:r>
          </w:p>
        </w:tc>
        <w:tc>
          <w:tcPr>
            <w:tcW w:w="650" w:type="pct"/>
            <w:shd w:val="clear" w:color="auto" w:fill="auto"/>
            <w:vAlign w:val="center"/>
            <w:hideMark/>
          </w:tcPr>
          <w:p w14:paraId="76053AAB" w14:textId="77777777" w:rsidR="00695D8E" w:rsidRPr="00695D8E" w:rsidRDefault="00695D8E" w:rsidP="00695D8E">
            <w:pPr>
              <w:jc w:val="center"/>
              <w:rPr>
                <w:color w:val="000000"/>
                <w:sz w:val="22"/>
                <w:szCs w:val="22"/>
              </w:rPr>
            </w:pPr>
            <w:r w:rsidRPr="00695D8E">
              <w:rPr>
                <w:color w:val="000000"/>
                <w:sz w:val="22"/>
                <w:szCs w:val="22"/>
              </w:rPr>
              <w:t>2028</w:t>
            </w:r>
          </w:p>
        </w:tc>
      </w:tr>
      <w:tr w:rsidR="00695D8E" w:rsidRPr="00695D8E" w14:paraId="2D31F32F" w14:textId="77777777" w:rsidTr="00695D8E">
        <w:trPr>
          <w:trHeight w:val="360"/>
        </w:trPr>
        <w:tc>
          <w:tcPr>
            <w:tcW w:w="216" w:type="pct"/>
            <w:vMerge/>
            <w:vAlign w:val="center"/>
            <w:hideMark/>
          </w:tcPr>
          <w:p w14:paraId="7F2FD2EF" w14:textId="77777777" w:rsidR="00695D8E" w:rsidRPr="00695D8E" w:rsidRDefault="00695D8E" w:rsidP="00695D8E">
            <w:pPr>
              <w:jc w:val="left"/>
              <w:rPr>
                <w:sz w:val="22"/>
                <w:szCs w:val="22"/>
              </w:rPr>
            </w:pPr>
          </w:p>
        </w:tc>
        <w:tc>
          <w:tcPr>
            <w:tcW w:w="812" w:type="pct"/>
            <w:vMerge/>
            <w:vAlign w:val="center"/>
            <w:hideMark/>
          </w:tcPr>
          <w:p w14:paraId="68BC170E" w14:textId="77777777" w:rsidR="00695D8E" w:rsidRPr="00695D8E" w:rsidRDefault="00695D8E" w:rsidP="00695D8E">
            <w:pPr>
              <w:jc w:val="left"/>
              <w:rPr>
                <w:sz w:val="22"/>
                <w:szCs w:val="22"/>
              </w:rPr>
            </w:pPr>
          </w:p>
        </w:tc>
        <w:tc>
          <w:tcPr>
            <w:tcW w:w="259" w:type="pct"/>
            <w:shd w:val="clear" w:color="auto" w:fill="auto"/>
            <w:vAlign w:val="center"/>
            <w:hideMark/>
          </w:tcPr>
          <w:p w14:paraId="12CD5439" w14:textId="77777777" w:rsidR="00695D8E" w:rsidRPr="00695D8E" w:rsidRDefault="00695D8E" w:rsidP="00695D8E">
            <w:pPr>
              <w:jc w:val="center"/>
              <w:rPr>
                <w:sz w:val="22"/>
                <w:szCs w:val="22"/>
              </w:rPr>
            </w:pPr>
            <w:r w:rsidRPr="00695D8E">
              <w:rPr>
                <w:sz w:val="22"/>
                <w:szCs w:val="22"/>
              </w:rPr>
              <w:t>14</w:t>
            </w:r>
          </w:p>
        </w:tc>
        <w:tc>
          <w:tcPr>
            <w:tcW w:w="2277" w:type="pct"/>
            <w:shd w:val="clear" w:color="auto" w:fill="auto"/>
            <w:vAlign w:val="center"/>
            <w:hideMark/>
          </w:tcPr>
          <w:p w14:paraId="6A24C3E7" w14:textId="77777777" w:rsidR="00695D8E" w:rsidRPr="00695D8E" w:rsidRDefault="00695D8E" w:rsidP="00695D8E">
            <w:pPr>
              <w:jc w:val="left"/>
              <w:rPr>
                <w:color w:val="000000"/>
                <w:sz w:val="22"/>
                <w:szCs w:val="22"/>
              </w:rPr>
            </w:pPr>
            <w:r w:rsidRPr="00695D8E">
              <w:rPr>
                <w:color w:val="000000"/>
                <w:sz w:val="22"/>
                <w:szCs w:val="22"/>
              </w:rPr>
              <w:t>Установка котла №1 КВм 1,8 МВт</w:t>
            </w:r>
          </w:p>
        </w:tc>
        <w:tc>
          <w:tcPr>
            <w:tcW w:w="787" w:type="pct"/>
            <w:shd w:val="clear" w:color="auto" w:fill="auto"/>
            <w:vAlign w:val="center"/>
            <w:hideMark/>
          </w:tcPr>
          <w:p w14:paraId="1F7C73C6" w14:textId="77777777" w:rsidR="00695D8E" w:rsidRPr="00695D8E" w:rsidRDefault="00695D8E" w:rsidP="00695D8E">
            <w:pPr>
              <w:jc w:val="center"/>
              <w:rPr>
                <w:color w:val="000000"/>
                <w:sz w:val="22"/>
                <w:szCs w:val="22"/>
              </w:rPr>
            </w:pPr>
            <w:r w:rsidRPr="00695D8E">
              <w:rPr>
                <w:color w:val="000000"/>
                <w:sz w:val="22"/>
                <w:szCs w:val="22"/>
              </w:rPr>
              <w:t> </w:t>
            </w:r>
          </w:p>
        </w:tc>
        <w:tc>
          <w:tcPr>
            <w:tcW w:w="650" w:type="pct"/>
            <w:shd w:val="clear" w:color="auto" w:fill="auto"/>
            <w:vAlign w:val="center"/>
            <w:hideMark/>
          </w:tcPr>
          <w:p w14:paraId="04723A44" w14:textId="77777777" w:rsidR="00695D8E" w:rsidRPr="00695D8E" w:rsidRDefault="00695D8E" w:rsidP="00695D8E">
            <w:pPr>
              <w:jc w:val="center"/>
              <w:rPr>
                <w:color w:val="000000"/>
                <w:sz w:val="22"/>
                <w:szCs w:val="22"/>
              </w:rPr>
            </w:pPr>
            <w:r w:rsidRPr="00695D8E">
              <w:rPr>
                <w:color w:val="000000"/>
                <w:sz w:val="22"/>
                <w:szCs w:val="22"/>
              </w:rPr>
              <w:t>2025</w:t>
            </w:r>
          </w:p>
        </w:tc>
      </w:tr>
      <w:tr w:rsidR="00695D8E" w:rsidRPr="00695D8E" w14:paraId="3B2F63A0" w14:textId="77777777" w:rsidTr="00695D8E">
        <w:trPr>
          <w:trHeight w:val="360"/>
        </w:trPr>
        <w:tc>
          <w:tcPr>
            <w:tcW w:w="216" w:type="pct"/>
            <w:vMerge/>
            <w:vAlign w:val="center"/>
            <w:hideMark/>
          </w:tcPr>
          <w:p w14:paraId="704B198E" w14:textId="77777777" w:rsidR="00695D8E" w:rsidRPr="00695D8E" w:rsidRDefault="00695D8E" w:rsidP="00695D8E">
            <w:pPr>
              <w:jc w:val="left"/>
              <w:rPr>
                <w:sz w:val="22"/>
                <w:szCs w:val="22"/>
              </w:rPr>
            </w:pPr>
          </w:p>
        </w:tc>
        <w:tc>
          <w:tcPr>
            <w:tcW w:w="812" w:type="pct"/>
            <w:vMerge/>
            <w:vAlign w:val="center"/>
            <w:hideMark/>
          </w:tcPr>
          <w:p w14:paraId="0C20415E" w14:textId="77777777" w:rsidR="00695D8E" w:rsidRPr="00695D8E" w:rsidRDefault="00695D8E" w:rsidP="00695D8E">
            <w:pPr>
              <w:jc w:val="left"/>
              <w:rPr>
                <w:sz w:val="22"/>
                <w:szCs w:val="22"/>
              </w:rPr>
            </w:pPr>
          </w:p>
        </w:tc>
        <w:tc>
          <w:tcPr>
            <w:tcW w:w="259" w:type="pct"/>
            <w:shd w:val="clear" w:color="auto" w:fill="auto"/>
            <w:vAlign w:val="center"/>
            <w:hideMark/>
          </w:tcPr>
          <w:p w14:paraId="4C787276" w14:textId="77777777" w:rsidR="00695D8E" w:rsidRPr="00695D8E" w:rsidRDefault="00695D8E" w:rsidP="00695D8E">
            <w:pPr>
              <w:jc w:val="center"/>
              <w:rPr>
                <w:sz w:val="22"/>
                <w:szCs w:val="22"/>
              </w:rPr>
            </w:pPr>
            <w:r w:rsidRPr="00695D8E">
              <w:rPr>
                <w:sz w:val="22"/>
                <w:szCs w:val="22"/>
              </w:rPr>
              <w:t>15</w:t>
            </w:r>
          </w:p>
        </w:tc>
        <w:tc>
          <w:tcPr>
            <w:tcW w:w="2277" w:type="pct"/>
            <w:shd w:val="clear" w:color="auto" w:fill="auto"/>
            <w:vAlign w:val="center"/>
            <w:hideMark/>
          </w:tcPr>
          <w:p w14:paraId="43CC055D" w14:textId="77777777" w:rsidR="00695D8E" w:rsidRPr="00695D8E" w:rsidRDefault="00695D8E" w:rsidP="00695D8E">
            <w:pPr>
              <w:jc w:val="left"/>
              <w:rPr>
                <w:color w:val="000000"/>
                <w:sz w:val="22"/>
                <w:szCs w:val="22"/>
              </w:rPr>
            </w:pPr>
            <w:r w:rsidRPr="00695D8E">
              <w:rPr>
                <w:color w:val="000000"/>
                <w:sz w:val="22"/>
                <w:szCs w:val="22"/>
              </w:rPr>
              <w:t>Установка накопительной ёмкости V=1 м3</w:t>
            </w:r>
          </w:p>
        </w:tc>
        <w:tc>
          <w:tcPr>
            <w:tcW w:w="787" w:type="pct"/>
            <w:shd w:val="clear" w:color="auto" w:fill="auto"/>
            <w:vAlign w:val="center"/>
            <w:hideMark/>
          </w:tcPr>
          <w:p w14:paraId="04F69B3A" w14:textId="77777777" w:rsidR="00695D8E" w:rsidRPr="00695D8E" w:rsidRDefault="00695D8E" w:rsidP="00695D8E">
            <w:pPr>
              <w:jc w:val="center"/>
              <w:rPr>
                <w:color w:val="000000"/>
                <w:sz w:val="22"/>
                <w:szCs w:val="22"/>
              </w:rPr>
            </w:pPr>
            <w:r w:rsidRPr="00695D8E">
              <w:rPr>
                <w:color w:val="000000"/>
                <w:sz w:val="22"/>
                <w:szCs w:val="22"/>
              </w:rPr>
              <w:t>162 968,85</w:t>
            </w:r>
          </w:p>
        </w:tc>
        <w:tc>
          <w:tcPr>
            <w:tcW w:w="650" w:type="pct"/>
            <w:shd w:val="clear" w:color="auto" w:fill="auto"/>
            <w:vAlign w:val="center"/>
            <w:hideMark/>
          </w:tcPr>
          <w:p w14:paraId="03ADBCC4" w14:textId="77777777" w:rsidR="00695D8E" w:rsidRPr="00695D8E" w:rsidRDefault="00695D8E" w:rsidP="00695D8E">
            <w:pPr>
              <w:jc w:val="center"/>
              <w:rPr>
                <w:color w:val="000000"/>
                <w:sz w:val="22"/>
                <w:szCs w:val="22"/>
              </w:rPr>
            </w:pPr>
            <w:r w:rsidRPr="00695D8E">
              <w:rPr>
                <w:color w:val="000000"/>
                <w:sz w:val="22"/>
                <w:szCs w:val="22"/>
              </w:rPr>
              <w:t>2025</w:t>
            </w:r>
          </w:p>
        </w:tc>
      </w:tr>
      <w:tr w:rsidR="00695D8E" w:rsidRPr="00695D8E" w14:paraId="6215389A" w14:textId="77777777" w:rsidTr="00695D8E">
        <w:trPr>
          <w:trHeight w:val="360"/>
        </w:trPr>
        <w:tc>
          <w:tcPr>
            <w:tcW w:w="216" w:type="pct"/>
            <w:vMerge/>
            <w:vAlign w:val="center"/>
            <w:hideMark/>
          </w:tcPr>
          <w:p w14:paraId="240DC259" w14:textId="77777777" w:rsidR="00695D8E" w:rsidRPr="00695D8E" w:rsidRDefault="00695D8E" w:rsidP="00695D8E">
            <w:pPr>
              <w:jc w:val="left"/>
              <w:rPr>
                <w:sz w:val="22"/>
                <w:szCs w:val="22"/>
              </w:rPr>
            </w:pPr>
          </w:p>
        </w:tc>
        <w:tc>
          <w:tcPr>
            <w:tcW w:w="812" w:type="pct"/>
            <w:vMerge/>
            <w:vAlign w:val="center"/>
            <w:hideMark/>
          </w:tcPr>
          <w:p w14:paraId="3EE5A646" w14:textId="77777777" w:rsidR="00695D8E" w:rsidRPr="00695D8E" w:rsidRDefault="00695D8E" w:rsidP="00695D8E">
            <w:pPr>
              <w:jc w:val="left"/>
              <w:rPr>
                <w:sz w:val="22"/>
                <w:szCs w:val="22"/>
              </w:rPr>
            </w:pPr>
          </w:p>
        </w:tc>
        <w:tc>
          <w:tcPr>
            <w:tcW w:w="259" w:type="pct"/>
            <w:shd w:val="clear" w:color="auto" w:fill="auto"/>
            <w:vAlign w:val="center"/>
            <w:hideMark/>
          </w:tcPr>
          <w:p w14:paraId="0B28B262" w14:textId="77777777" w:rsidR="00695D8E" w:rsidRPr="00695D8E" w:rsidRDefault="00695D8E" w:rsidP="00695D8E">
            <w:pPr>
              <w:jc w:val="center"/>
              <w:rPr>
                <w:sz w:val="22"/>
                <w:szCs w:val="22"/>
              </w:rPr>
            </w:pPr>
            <w:r w:rsidRPr="00695D8E">
              <w:rPr>
                <w:sz w:val="22"/>
                <w:szCs w:val="22"/>
              </w:rPr>
              <w:t>16</w:t>
            </w:r>
          </w:p>
        </w:tc>
        <w:tc>
          <w:tcPr>
            <w:tcW w:w="2277" w:type="pct"/>
            <w:shd w:val="clear" w:color="auto" w:fill="auto"/>
            <w:vAlign w:val="center"/>
            <w:hideMark/>
          </w:tcPr>
          <w:p w14:paraId="3350231B" w14:textId="77777777" w:rsidR="00695D8E" w:rsidRPr="00695D8E" w:rsidRDefault="00695D8E" w:rsidP="00695D8E">
            <w:pPr>
              <w:jc w:val="left"/>
              <w:rPr>
                <w:color w:val="000000"/>
                <w:sz w:val="22"/>
                <w:szCs w:val="22"/>
              </w:rPr>
            </w:pPr>
            <w:r w:rsidRPr="00695D8E">
              <w:rPr>
                <w:color w:val="000000"/>
                <w:sz w:val="22"/>
                <w:szCs w:val="22"/>
              </w:rPr>
              <w:t xml:space="preserve">Установка пластинчатого теплообменника мощностью 2,3 МВт </w:t>
            </w:r>
          </w:p>
        </w:tc>
        <w:tc>
          <w:tcPr>
            <w:tcW w:w="787" w:type="pct"/>
            <w:shd w:val="clear" w:color="auto" w:fill="auto"/>
            <w:vAlign w:val="center"/>
            <w:hideMark/>
          </w:tcPr>
          <w:p w14:paraId="245FA3EB" w14:textId="77777777" w:rsidR="00695D8E" w:rsidRPr="00695D8E" w:rsidRDefault="00695D8E" w:rsidP="00695D8E">
            <w:pPr>
              <w:jc w:val="center"/>
              <w:rPr>
                <w:color w:val="000000"/>
                <w:sz w:val="22"/>
                <w:szCs w:val="22"/>
              </w:rPr>
            </w:pPr>
            <w:r w:rsidRPr="00695D8E">
              <w:rPr>
                <w:color w:val="000000"/>
                <w:sz w:val="22"/>
                <w:szCs w:val="22"/>
              </w:rPr>
              <w:t>1 638 614,67</w:t>
            </w:r>
          </w:p>
        </w:tc>
        <w:tc>
          <w:tcPr>
            <w:tcW w:w="650" w:type="pct"/>
            <w:shd w:val="clear" w:color="auto" w:fill="auto"/>
            <w:vAlign w:val="center"/>
            <w:hideMark/>
          </w:tcPr>
          <w:p w14:paraId="04203170" w14:textId="77777777" w:rsidR="00695D8E" w:rsidRPr="00695D8E" w:rsidRDefault="00695D8E" w:rsidP="00695D8E">
            <w:pPr>
              <w:jc w:val="center"/>
              <w:rPr>
                <w:color w:val="000000"/>
                <w:sz w:val="22"/>
                <w:szCs w:val="22"/>
              </w:rPr>
            </w:pPr>
            <w:r w:rsidRPr="00695D8E">
              <w:rPr>
                <w:color w:val="000000"/>
                <w:sz w:val="22"/>
                <w:szCs w:val="22"/>
              </w:rPr>
              <w:t>2029</w:t>
            </w:r>
          </w:p>
        </w:tc>
      </w:tr>
      <w:tr w:rsidR="00695D8E" w:rsidRPr="00695D8E" w14:paraId="79BADBD8" w14:textId="77777777" w:rsidTr="00695D8E">
        <w:trPr>
          <w:trHeight w:val="360"/>
        </w:trPr>
        <w:tc>
          <w:tcPr>
            <w:tcW w:w="216" w:type="pct"/>
            <w:vMerge/>
            <w:vAlign w:val="center"/>
            <w:hideMark/>
          </w:tcPr>
          <w:p w14:paraId="63295E82" w14:textId="77777777" w:rsidR="00695D8E" w:rsidRPr="00695D8E" w:rsidRDefault="00695D8E" w:rsidP="00695D8E">
            <w:pPr>
              <w:jc w:val="left"/>
              <w:rPr>
                <w:sz w:val="22"/>
                <w:szCs w:val="22"/>
              </w:rPr>
            </w:pPr>
          </w:p>
        </w:tc>
        <w:tc>
          <w:tcPr>
            <w:tcW w:w="812" w:type="pct"/>
            <w:vMerge/>
            <w:vAlign w:val="center"/>
            <w:hideMark/>
          </w:tcPr>
          <w:p w14:paraId="451B9704" w14:textId="77777777" w:rsidR="00695D8E" w:rsidRPr="00695D8E" w:rsidRDefault="00695D8E" w:rsidP="00695D8E">
            <w:pPr>
              <w:jc w:val="left"/>
              <w:rPr>
                <w:sz w:val="22"/>
                <w:szCs w:val="22"/>
              </w:rPr>
            </w:pPr>
          </w:p>
        </w:tc>
        <w:tc>
          <w:tcPr>
            <w:tcW w:w="259" w:type="pct"/>
            <w:shd w:val="clear" w:color="auto" w:fill="auto"/>
            <w:vAlign w:val="center"/>
            <w:hideMark/>
          </w:tcPr>
          <w:p w14:paraId="4E7D3C9C" w14:textId="77777777" w:rsidR="00695D8E" w:rsidRPr="00695D8E" w:rsidRDefault="00695D8E" w:rsidP="00695D8E">
            <w:pPr>
              <w:jc w:val="center"/>
              <w:rPr>
                <w:sz w:val="22"/>
                <w:szCs w:val="22"/>
              </w:rPr>
            </w:pPr>
            <w:r w:rsidRPr="00695D8E">
              <w:rPr>
                <w:sz w:val="22"/>
                <w:szCs w:val="22"/>
              </w:rPr>
              <w:t>17</w:t>
            </w:r>
          </w:p>
        </w:tc>
        <w:tc>
          <w:tcPr>
            <w:tcW w:w="2277" w:type="pct"/>
            <w:shd w:val="clear" w:color="auto" w:fill="auto"/>
            <w:vAlign w:val="center"/>
            <w:hideMark/>
          </w:tcPr>
          <w:p w14:paraId="358B0371" w14:textId="77777777" w:rsidR="00695D8E" w:rsidRPr="00695D8E" w:rsidRDefault="00695D8E" w:rsidP="00695D8E">
            <w:pPr>
              <w:jc w:val="left"/>
              <w:rPr>
                <w:color w:val="000000"/>
                <w:sz w:val="22"/>
                <w:szCs w:val="22"/>
              </w:rPr>
            </w:pPr>
            <w:r w:rsidRPr="00695D8E">
              <w:rPr>
                <w:color w:val="000000"/>
                <w:sz w:val="22"/>
                <w:szCs w:val="22"/>
              </w:rPr>
              <w:t>Установка резервного пластинчатого теплообменника мощностью 2,3 МВт</w:t>
            </w:r>
          </w:p>
        </w:tc>
        <w:tc>
          <w:tcPr>
            <w:tcW w:w="787" w:type="pct"/>
            <w:shd w:val="clear" w:color="auto" w:fill="auto"/>
            <w:vAlign w:val="center"/>
            <w:hideMark/>
          </w:tcPr>
          <w:p w14:paraId="310FC691" w14:textId="77777777" w:rsidR="00695D8E" w:rsidRPr="00695D8E" w:rsidRDefault="00695D8E" w:rsidP="00695D8E">
            <w:pPr>
              <w:jc w:val="center"/>
              <w:rPr>
                <w:color w:val="000000"/>
                <w:sz w:val="22"/>
                <w:szCs w:val="22"/>
              </w:rPr>
            </w:pPr>
            <w:r w:rsidRPr="00695D8E">
              <w:rPr>
                <w:color w:val="000000"/>
                <w:sz w:val="22"/>
                <w:szCs w:val="22"/>
              </w:rPr>
              <w:t>1 638 614,67</w:t>
            </w:r>
          </w:p>
        </w:tc>
        <w:tc>
          <w:tcPr>
            <w:tcW w:w="650" w:type="pct"/>
            <w:shd w:val="clear" w:color="auto" w:fill="auto"/>
            <w:vAlign w:val="center"/>
            <w:hideMark/>
          </w:tcPr>
          <w:p w14:paraId="45416B36" w14:textId="77777777" w:rsidR="00695D8E" w:rsidRPr="00695D8E" w:rsidRDefault="00695D8E" w:rsidP="00695D8E">
            <w:pPr>
              <w:jc w:val="center"/>
              <w:rPr>
                <w:color w:val="000000"/>
                <w:sz w:val="22"/>
                <w:szCs w:val="22"/>
              </w:rPr>
            </w:pPr>
            <w:r w:rsidRPr="00695D8E">
              <w:rPr>
                <w:color w:val="000000"/>
                <w:sz w:val="22"/>
                <w:szCs w:val="22"/>
              </w:rPr>
              <w:t>2031</w:t>
            </w:r>
          </w:p>
        </w:tc>
      </w:tr>
      <w:tr w:rsidR="00695D8E" w:rsidRPr="00695D8E" w14:paraId="02D019C3" w14:textId="77777777" w:rsidTr="00695D8E">
        <w:trPr>
          <w:trHeight w:val="360"/>
        </w:trPr>
        <w:tc>
          <w:tcPr>
            <w:tcW w:w="216" w:type="pct"/>
            <w:vMerge/>
            <w:vAlign w:val="center"/>
            <w:hideMark/>
          </w:tcPr>
          <w:p w14:paraId="1090D685" w14:textId="77777777" w:rsidR="00695D8E" w:rsidRPr="00695D8E" w:rsidRDefault="00695D8E" w:rsidP="00695D8E">
            <w:pPr>
              <w:jc w:val="left"/>
              <w:rPr>
                <w:sz w:val="22"/>
                <w:szCs w:val="22"/>
              </w:rPr>
            </w:pPr>
          </w:p>
        </w:tc>
        <w:tc>
          <w:tcPr>
            <w:tcW w:w="812" w:type="pct"/>
            <w:vMerge/>
            <w:vAlign w:val="center"/>
            <w:hideMark/>
          </w:tcPr>
          <w:p w14:paraId="1F827945" w14:textId="77777777" w:rsidR="00695D8E" w:rsidRPr="00695D8E" w:rsidRDefault="00695D8E" w:rsidP="00695D8E">
            <w:pPr>
              <w:jc w:val="left"/>
              <w:rPr>
                <w:sz w:val="22"/>
                <w:szCs w:val="22"/>
              </w:rPr>
            </w:pPr>
          </w:p>
        </w:tc>
        <w:tc>
          <w:tcPr>
            <w:tcW w:w="2536" w:type="pct"/>
            <w:gridSpan w:val="2"/>
            <w:shd w:val="clear" w:color="auto" w:fill="auto"/>
            <w:vAlign w:val="center"/>
            <w:hideMark/>
          </w:tcPr>
          <w:p w14:paraId="6B731472" w14:textId="77777777" w:rsidR="00695D8E" w:rsidRPr="00695D8E" w:rsidRDefault="00695D8E" w:rsidP="00695D8E">
            <w:pPr>
              <w:jc w:val="left"/>
              <w:rPr>
                <w:b/>
                <w:bCs/>
                <w:color w:val="000000"/>
                <w:sz w:val="22"/>
                <w:szCs w:val="22"/>
              </w:rPr>
            </w:pPr>
            <w:r w:rsidRPr="00695D8E">
              <w:rPr>
                <w:b/>
                <w:bCs/>
                <w:color w:val="000000"/>
                <w:sz w:val="22"/>
                <w:szCs w:val="22"/>
              </w:rPr>
              <w:t>Итого по котельной</w:t>
            </w:r>
          </w:p>
        </w:tc>
        <w:tc>
          <w:tcPr>
            <w:tcW w:w="787" w:type="pct"/>
            <w:shd w:val="clear" w:color="auto" w:fill="auto"/>
            <w:vAlign w:val="center"/>
            <w:hideMark/>
          </w:tcPr>
          <w:p w14:paraId="38E44516" w14:textId="77777777" w:rsidR="00695D8E" w:rsidRPr="00695D8E" w:rsidRDefault="00695D8E" w:rsidP="00695D8E">
            <w:pPr>
              <w:jc w:val="center"/>
              <w:rPr>
                <w:b/>
                <w:bCs/>
                <w:sz w:val="22"/>
                <w:szCs w:val="22"/>
              </w:rPr>
            </w:pPr>
            <w:r w:rsidRPr="00695D8E">
              <w:rPr>
                <w:b/>
                <w:bCs/>
                <w:sz w:val="22"/>
                <w:szCs w:val="22"/>
              </w:rPr>
              <w:t>14 909 965,81</w:t>
            </w:r>
          </w:p>
        </w:tc>
        <w:tc>
          <w:tcPr>
            <w:tcW w:w="650" w:type="pct"/>
            <w:shd w:val="clear" w:color="auto" w:fill="auto"/>
            <w:vAlign w:val="center"/>
            <w:hideMark/>
          </w:tcPr>
          <w:p w14:paraId="283B3795" w14:textId="77777777" w:rsidR="00695D8E" w:rsidRPr="00695D8E" w:rsidRDefault="00695D8E" w:rsidP="00695D8E">
            <w:pPr>
              <w:jc w:val="center"/>
              <w:rPr>
                <w:color w:val="000000"/>
                <w:sz w:val="22"/>
                <w:szCs w:val="22"/>
              </w:rPr>
            </w:pPr>
            <w:r w:rsidRPr="00695D8E">
              <w:rPr>
                <w:color w:val="000000"/>
                <w:sz w:val="22"/>
                <w:szCs w:val="22"/>
              </w:rPr>
              <w:t> </w:t>
            </w:r>
          </w:p>
        </w:tc>
      </w:tr>
      <w:tr w:rsidR="00695D8E" w:rsidRPr="00695D8E" w14:paraId="2B8E72E0" w14:textId="77777777" w:rsidTr="00695D8E">
        <w:trPr>
          <w:trHeight w:val="360"/>
        </w:trPr>
        <w:tc>
          <w:tcPr>
            <w:tcW w:w="216" w:type="pct"/>
            <w:vMerge w:val="restart"/>
            <w:shd w:val="clear" w:color="auto" w:fill="auto"/>
            <w:vAlign w:val="center"/>
            <w:hideMark/>
          </w:tcPr>
          <w:p w14:paraId="0478FE06" w14:textId="77777777" w:rsidR="00695D8E" w:rsidRPr="00695D8E" w:rsidRDefault="00695D8E" w:rsidP="00695D8E">
            <w:pPr>
              <w:jc w:val="center"/>
              <w:rPr>
                <w:sz w:val="22"/>
                <w:szCs w:val="22"/>
              </w:rPr>
            </w:pPr>
            <w:r w:rsidRPr="00695D8E">
              <w:rPr>
                <w:sz w:val="22"/>
                <w:szCs w:val="22"/>
              </w:rPr>
              <w:t>3</w:t>
            </w:r>
          </w:p>
        </w:tc>
        <w:tc>
          <w:tcPr>
            <w:tcW w:w="812" w:type="pct"/>
            <w:vMerge w:val="restart"/>
            <w:shd w:val="clear" w:color="auto" w:fill="auto"/>
            <w:vAlign w:val="center"/>
            <w:hideMark/>
          </w:tcPr>
          <w:p w14:paraId="30B5D7CB" w14:textId="77777777" w:rsidR="00695D8E" w:rsidRPr="00695D8E" w:rsidRDefault="00695D8E" w:rsidP="00695D8E">
            <w:pPr>
              <w:jc w:val="center"/>
              <w:rPr>
                <w:sz w:val="22"/>
                <w:szCs w:val="22"/>
              </w:rPr>
            </w:pPr>
            <w:r w:rsidRPr="00695D8E">
              <w:rPr>
                <w:sz w:val="22"/>
                <w:szCs w:val="22"/>
              </w:rPr>
              <w:t>Котельная «Стройдвор»,</w:t>
            </w:r>
            <w:r w:rsidRPr="00695D8E">
              <w:rPr>
                <w:rFonts w:ascii="Calibri" w:hAnsi="Calibri" w:cs="Calibri"/>
                <w:color w:val="000000"/>
                <w:sz w:val="22"/>
                <w:szCs w:val="22"/>
              </w:rPr>
              <w:t xml:space="preserve"> </w:t>
            </w:r>
            <w:r w:rsidRPr="00695D8E">
              <w:rPr>
                <w:sz w:val="22"/>
                <w:szCs w:val="22"/>
              </w:rPr>
              <w:t>Забайкальский край, Сретенский район, с. Дунаево, ул. Школьная, 43Е</w:t>
            </w:r>
          </w:p>
        </w:tc>
        <w:tc>
          <w:tcPr>
            <w:tcW w:w="259" w:type="pct"/>
            <w:shd w:val="clear" w:color="auto" w:fill="auto"/>
            <w:vAlign w:val="center"/>
            <w:hideMark/>
          </w:tcPr>
          <w:p w14:paraId="4B244647" w14:textId="77777777" w:rsidR="00695D8E" w:rsidRPr="00695D8E" w:rsidRDefault="00695D8E" w:rsidP="00695D8E">
            <w:pPr>
              <w:jc w:val="center"/>
              <w:rPr>
                <w:sz w:val="22"/>
                <w:szCs w:val="22"/>
              </w:rPr>
            </w:pPr>
            <w:r w:rsidRPr="00695D8E">
              <w:rPr>
                <w:sz w:val="22"/>
                <w:szCs w:val="22"/>
              </w:rPr>
              <w:t>1</w:t>
            </w:r>
          </w:p>
        </w:tc>
        <w:tc>
          <w:tcPr>
            <w:tcW w:w="2277" w:type="pct"/>
            <w:shd w:val="clear" w:color="auto" w:fill="auto"/>
            <w:vAlign w:val="center"/>
            <w:hideMark/>
          </w:tcPr>
          <w:p w14:paraId="49A8DD95" w14:textId="77777777" w:rsidR="00695D8E" w:rsidRPr="00695D8E" w:rsidRDefault="00695D8E" w:rsidP="00695D8E">
            <w:pPr>
              <w:jc w:val="left"/>
              <w:rPr>
                <w:color w:val="000000"/>
                <w:sz w:val="22"/>
                <w:szCs w:val="22"/>
              </w:rPr>
            </w:pPr>
            <w:r w:rsidRPr="00695D8E">
              <w:rPr>
                <w:color w:val="000000"/>
                <w:sz w:val="22"/>
                <w:szCs w:val="22"/>
              </w:rPr>
              <w:t xml:space="preserve">Замена сетевого насоса К-100-80-160 на Rz-L80-117/44-15/2 (или аналог с рабочей точкой 70 м³\ч; 40 м.в.с.) </w:t>
            </w:r>
          </w:p>
        </w:tc>
        <w:tc>
          <w:tcPr>
            <w:tcW w:w="787" w:type="pct"/>
            <w:shd w:val="clear" w:color="auto" w:fill="auto"/>
            <w:vAlign w:val="center"/>
            <w:hideMark/>
          </w:tcPr>
          <w:p w14:paraId="6E497FBB" w14:textId="77777777" w:rsidR="00695D8E" w:rsidRPr="00695D8E" w:rsidRDefault="00695D8E" w:rsidP="00695D8E">
            <w:pPr>
              <w:jc w:val="center"/>
              <w:rPr>
                <w:color w:val="000000"/>
                <w:sz w:val="22"/>
                <w:szCs w:val="22"/>
              </w:rPr>
            </w:pPr>
            <w:r w:rsidRPr="00695D8E">
              <w:rPr>
                <w:color w:val="000000"/>
                <w:sz w:val="22"/>
                <w:szCs w:val="22"/>
              </w:rPr>
              <w:t>622 934,10</w:t>
            </w:r>
          </w:p>
        </w:tc>
        <w:tc>
          <w:tcPr>
            <w:tcW w:w="650" w:type="pct"/>
            <w:shd w:val="clear" w:color="auto" w:fill="auto"/>
            <w:vAlign w:val="center"/>
            <w:hideMark/>
          </w:tcPr>
          <w:p w14:paraId="14B62AA3" w14:textId="77777777" w:rsidR="00695D8E" w:rsidRPr="00695D8E" w:rsidRDefault="00695D8E" w:rsidP="00695D8E">
            <w:pPr>
              <w:jc w:val="center"/>
              <w:rPr>
                <w:color w:val="000000"/>
                <w:sz w:val="22"/>
                <w:szCs w:val="22"/>
              </w:rPr>
            </w:pPr>
            <w:r w:rsidRPr="00695D8E">
              <w:rPr>
                <w:color w:val="000000"/>
                <w:sz w:val="22"/>
                <w:szCs w:val="22"/>
              </w:rPr>
              <w:t>2025</w:t>
            </w:r>
          </w:p>
        </w:tc>
      </w:tr>
      <w:tr w:rsidR="00695D8E" w:rsidRPr="00695D8E" w14:paraId="63CCCC50" w14:textId="77777777" w:rsidTr="00695D8E">
        <w:trPr>
          <w:trHeight w:val="360"/>
        </w:trPr>
        <w:tc>
          <w:tcPr>
            <w:tcW w:w="216" w:type="pct"/>
            <w:vMerge/>
            <w:vAlign w:val="center"/>
            <w:hideMark/>
          </w:tcPr>
          <w:p w14:paraId="12D9D60B" w14:textId="77777777" w:rsidR="00695D8E" w:rsidRPr="00695D8E" w:rsidRDefault="00695D8E" w:rsidP="00695D8E">
            <w:pPr>
              <w:jc w:val="left"/>
              <w:rPr>
                <w:sz w:val="22"/>
                <w:szCs w:val="22"/>
              </w:rPr>
            </w:pPr>
          </w:p>
        </w:tc>
        <w:tc>
          <w:tcPr>
            <w:tcW w:w="812" w:type="pct"/>
            <w:vMerge/>
            <w:vAlign w:val="center"/>
            <w:hideMark/>
          </w:tcPr>
          <w:p w14:paraId="49F50F3B" w14:textId="77777777" w:rsidR="00695D8E" w:rsidRPr="00695D8E" w:rsidRDefault="00695D8E" w:rsidP="00695D8E">
            <w:pPr>
              <w:jc w:val="left"/>
              <w:rPr>
                <w:sz w:val="22"/>
                <w:szCs w:val="22"/>
              </w:rPr>
            </w:pPr>
          </w:p>
        </w:tc>
        <w:tc>
          <w:tcPr>
            <w:tcW w:w="259" w:type="pct"/>
            <w:shd w:val="clear" w:color="auto" w:fill="auto"/>
            <w:vAlign w:val="center"/>
            <w:hideMark/>
          </w:tcPr>
          <w:p w14:paraId="59561CDA" w14:textId="77777777" w:rsidR="00695D8E" w:rsidRPr="00695D8E" w:rsidRDefault="00695D8E" w:rsidP="00695D8E">
            <w:pPr>
              <w:jc w:val="center"/>
              <w:rPr>
                <w:sz w:val="22"/>
                <w:szCs w:val="22"/>
              </w:rPr>
            </w:pPr>
            <w:r w:rsidRPr="00695D8E">
              <w:rPr>
                <w:sz w:val="22"/>
                <w:szCs w:val="22"/>
              </w:rPr>
              <w:t>2</w:t>
            </w:r>
          </w:p>
        </w:tc>
        <w:tc>
          <w:tcPr>
            <w:tcW w:w="2277" w:type="pct"/>
            <w:shd w:val="clear" w:color="auto" w:fill="auto"/>
            <w:vAlign w:val="center"/>
            <w:hideMark/>
          </w:tcPr>
          <w:p w14:paraId="579DCFE7" w14:textId="77777777" w:rsidR="00695D8E" w:rsidRPr="00695D8E" w:rsidRDefault="00695D8E" w:rsidP="00695D8E">
            <w:pPr>
              <w:jc w:val="left"/>
              <w:rPr>
                <w:color w:val="000000"/>
                <w:sz w:val="22"/>
                <w:szCs w:val="22"/>
              </w:rPr>
            </w:pPr>
            <w:r w:rsidRPr="00695D8E">
              <w:rPr>
                <w:color w:val="000000"/>
                <w:sz w:val="22"/>
                <w:szCs w:val="22"/>
              </w:rPr>
              <w:t>Замена сетевого насоса К 80-50-200 на Rz-L80-117/44-15/2 (или аналог с рабочей точкой 70 м³\ч; 40 м.в.с.)</w:t>
            </w:r>
          </w:p>
        </w:tc>
        <w:tc>
          <w:tcPr>
            <w:tcW w:w="787" w:type="pct"/>
            <w:shd w:val="clear" w:color="auto" w:fill="auto"/>
            <w:vAlign w:val="center"/>
            <w:hideMark/>
          </w:tcPr>
          <w:p w14:paraId="5C3DC2A8" w14:textId="77777777" w:rsidR="00695D8E" w:rsidRPr="00695D8E" w:rsidRDefault="00695D8E" w:rsidP="00695D8E">
            <w:pPr>
              <w:jc w:val="center"/>
              <w:rPr>
                <w:color w:val="000000"/>
                <w:sz w:val="22"/>
                <w:szCs w:val="22"/>
              </w:rPr>
            </w:pPr>
            <w:r w:rsidRPr="00695D8E">
              <w:rPr>
                <w:color w:val="000000"/>
                <w:sz w:val="22"/>
                <w:szCs w:val="22"/>
              </w:rPr>
              <w:t>622 934,10</w:t>
            </w:r>
          </w:p>
        </w:tc>
        <w:tc>
          <w:tcPr>
            <w:tcW w:w="650" w:type="pct"/>
            <w:shd w:val="clear" w:color="auto" w:fill="auto"/>
            <w:vAlign w:val="center"/>
            <w:hideMark/>
          </w:tcPr>
          <w:p w14:paraId="48619CE5" w14:textId="77777777" w:rsidR="00695D8E" w:rsidRPr="00695D8E" w:rsidRDefault="00695D8E" w:rsidP="00695D8E">
            <w:pPr>
              <w:jc w:val="center"/>
              <w:rPr>
                <w:color w:val="000000"/>
                <w:sz w:val="22"/>
                <w:szCs w:val="22"/>
              </w:rPr>
            </w:pPr>
            <w:r w:rsidRPr="00695D8E">
              <w:rPr>
                <w:color w:val="000000"/>
                <w:sz w:val="22"/>
                <w:szCs w:val="22"/>
              </w:rPr>
              <w:t>2025</w:t>
            </w:r>
          </w:p>
        </w:tc>
      </w:tr>
      <w:tr w:rsidR="00695D8E" w:rsidRPr="00695D8E" w14:paraId="1E5A9102" w14:textId="77777777" w:rsidTr="00695D8E">
        <w:trPr>
          <w:trHeight w:val="360"/>
        </w:trPr>
        <w:tc>
          <w:tcPr>
            <w:tcW w:w="216" w:type="pct"/>
            <w:vMerge/>
            <w:vAlign w:val="center"/>
            <w:hideMark/>
          </w:tcPr>
          <w:p w14:paraId="42C71212" w14:textId="77777777" w:rsidR="00695D8E" w:rsidRPr="00695D8E" w:rsidRDefault="00695D8E" w:rsidP="00695D8E">
            <w:pPr>
              <w:jc w:val="left"/>
              <w:rPr>
                <w:sz w:val="22"/>
                <w:szCs w:val="22"/>
              </w:rPr>
            </w:pPr>
          </w:p>
        </w:tc>
        <w:tc>
          <w:tcPr>
            <w:tcW w:w="812" w:type="pct"/>
            <w:vMerge/>
            <w:vAlign w:val="center"/>
            <w:hideMark/>
          </w:tcPr>
          <w:p w14:paraId="6A0D23CA" w14:textId="77777777" w:rsidR="00695D8E" w:rsidRPr="00695D8E" w:rsidRDefault="00695D8E" w:rsidP="00695D8E">
            <w:pPr>
              <w:jc w:val="left"/>
              <w:rPr>
                <w:sz w:val="22"/>
                <w:szCs w:val="22"/>
              </w:rPr>
            </w:pPr>
          </w:p>
        </w:tc>
        <w:tc>
          <w:tcPr>
            <w:tcW w:w="259" w:type="pct"/>
            <w:shd w:val="clear" w:color="auto" w:fill="auto"/>
            <w:vAlign w:val="center"/>
            <w:hideMark/>
          </w:tcPr>
          <w:p w14:paraId="1522E1C4" w14:textId="77777777" w:rsidR="00695D8E" w:rsidRPr="00695D8E" w:rsidRDefault="00695D8E" w:rsidP="00695D8E">
            <w:pPr>
              <w:jc w:val="center"/>
              <w:rPr>
                <w:sz w:val="22"/>
                <w:szCs w:val="22"/>
              </w:rPr>
            </w:pPr>
            <w:r w:rsidRPr="00695D8E">
              <w:rPr>
                <w:sz w:val="22"/>
                <w:szCs w:val="22"/>
              </w:rPr>
              <w:t>3</w:t>
            </w:r>
          </w:p>
        </w:tc>
        <w:tc>
          <w:tcPr>
            <w:tcW w:w="2277" w:type="pct"/>
            <w:shd w:val="clear" w:color="auto" w:fill="auto"/>
            <w:vAlign w:val="center"/>
            <w:hideMark/>
          </w:tcPr>
          <w:p w14:paraId="763BC676" w14:textId="77777777" w:rsidR="00695D8E" w:rsidRPr="00695D8E" w:rsidRDefault="00695D8E" w:rsidP="00695D8E">
            <w:pPr>
              <w:jc w:val="left"/>
              <w:rPr>
                <w:color w:val="000000"/>
                <w:sz w:val="22"/>
                <w:szCs w:val="22"/>
              </w:rPr>
            </w:pPr>
            <w:r w:rsidRPr="00695D8E">
              <w:rPr>
                <w:color w:val="000000"/>
                <w:sz w:val="22"/>
                <w:szCs w:val="22"/>
              </w:rPr>
              <w:t>Установка щита управления насосами</w:t>
            </w:r>
          </w:p>
        </w:tc>
        <w:tc>
          <w:tcPr>
            <w:tcW w:w="787" w:type="pct"/>
            <w:shd w:val="clear" w:color="auto" w:fill="auto"/>
            <w:vAlign w:val="center"/>
            <w:hideMark/>
          </w:tcPr>
          <w:p w14:paraId="6E3987CA" w14:textId="77777777" w:rsidR="00695D8E" w:rsidRPr="00695D8E" w:rsidRDefault="00695D8E" w:rsidP="00695D8E">
            <w:pPr>
              <w:jc w:val="center"/>
              <w:rPr>
                <w:color w:val="000000"/>
                <w:sz w:val="22"/>
                <w:szCs w:val="22"/>
              </w:rPr>
            </w:pPr>
            <w:r w:rsidRPr="00695D8E">
              <w:rPr>
                <w:color w:val="000000"/>
                <w:sz w:val="22"/>
                <w:szCs w:val="22"/>
              </w:rPr>
              <w:t>149 560,87</w:t>
            </w:r>
          </w:p>
        </w:tc>
        <w:tc>
          <w:tcPr>
            <w:tcW w:w="650" w:type="pct"/>
            <w:shd w:val="clear" w:color="auto" w:fill="auto"/>
            <w:vAlign w:val="center"/>
            <w:hideMark/>
          </w:tcPr>
          <w:p w14:paraId="301B3204" w14:textId="77777777" w:rsidR="00695D8E" w:rsidRPr="00695D8E" w:rsidRDefault="00695D8E" w:rsidP="00695D8E">
            <w:pPr>
              <w:jc w:val="center"/>
              <w:rPr>
                <w:color w:val="000000"/>
                <w:sz w:val="22"/>
                <w:szCs w:val="22"/>
              </w:rPr>
            </w:pPr>
            <w:r w:rsidRPr="00695D8E">
              <w:rPr>
                <w:color w:val="000000"/>
                <w:sz w:val="22"/>
                <w:szCs w:val="22"/>
              </w:rPr>
              <w:t>2025</w:t>
            </w:r>
          </w:p>
        </w:tc>
      </w:tr>
      <w:tr w:rsidR="00695D8E" w:rsidRPr="00695D8E" w14:paraId="606431E9" w14:textId="77777777" w:rsidTr="00695D8E">
        <w:trPr>
          <w:trHeight w:val="360"/>
        </w:trPr>
        <w:tc>
          <w:tcPr>
            <w:tcW w:w="216" w:type="pct"/>
            <w:vMerge/>
            <w:vAlign w:val="center"/>
            <w:hideMark/>
          </w:tcPr>
          <w:p w14:paraId="1379AD21" w14:textId="77777777" w:rsidR="00695D8E" w:rsidRPr="00695D8E" w:rsidRDefault="00695D8E" w:rsidP="00695D8E">
            <w:pPr>
              <w:jc w:val="left"/>
              <w:rPr>
                <w:sz w:val="22"/>
                <w:szCs w:val="22"/>
              </w:rPr>
            </w:pPr>
          </w:p>
        </w:tc>
        <w:tc>
          <w:tcPr>
            <w:tcW w:w="812" w:type="pct"/>
            <w:vMerge/>
            <w:vAlign w:val="center"/>
            <w:hideMark/>
          </w:tcPr>
          <w:p w14:paraId="3DF395B1" w14:textId="77777777" w:rsidR="00695D8E" w:rsidRPr="00695D8E" w:rsidRDefault="00695D8E" w:rsidP="00695D8E">
            <w:pPr>
              <w:jc w:val="left"/>
              <w:rPr>
                <w:sz w:val="22"/>
                <w:szCs w:val="22"/>
              </w:rPr>
            </w:pPr>
          </w:p>
        </w:tc>
        <w:tc>
          <w:tcPr>
            <w:tcW w:w="259" w:type="pct"/>
            <w:shd w:val="clear" w:color="auto" w:fill="auto"/>
            <w:vAlign w:val="center"/>
            <w:hideMark/>
          </w:tcPr>
          <w:p w14:paraId="44C284D0" w14:textId="77777777" w:rsidR="00695D8E" w:rsidRPr="00695D8E" w:rsidRDefault="00695D8E" w:rsidP="00695D8E">
            <w:pPr>
              <w:jc w:val="center"/>
              <w:rPr>
                <w:sz w:val="22"/>
                <w:szCs w:val="22"/>
              </w:rPr>
            </w:pPr>
            <w:r w:rsidRPr="00695D8E">
              <w:rPr>
                <w:sz w:val="22"/>
                <w:szCs w:val="22"/>
              </w:rPr>
              <w:t>4</w:t>
            </w:r>
          </w:p>
        </w:tc>
        <w:tc>
          <w:tcPr>
            <w:tcW w:w="2277" w:type="pct"/>
            <w:shd w:val="clear" w:color="auto" w:fill="auto"/>
            <w:vAlign w:val="center"/>
            <w:hideMark/>
          </w:tcPr>
          <w:p w14:paraId="756DED69" w14:textId="77777777" w:rsidR="00695D8E" w:rsidRPr="00695D8E" w:rsidRDefault="00695D8E" w:rsidP="00695D8E">
            <w:pPr>
              <w:jc w:val="left"/>
              <w:rPr>
                <w:color w:val="000000"/>
                <w:sz w:val="22"/>
                <w:szCs w:val="22"/>
              </w:rPr>
            </w:pPr>
            <w:r w:rsidRPr="00695D8E">
              <w:rPr>
                <w:color w:val="000000"/>
                <w:sz w:val="22"/>
                <w:szCs w:val="22"/>
              </w:rPr>
              <w:t>Установка станции подпитки Джилекс Джамбо 70/50 Ч-24 (или аналог)</w:t>
            </w:r>
          </w:p>
        </w:tc>
        <w:tc>
          <w:tcPr>
            <w:tcW w:w="787" w:type="pct"/>
            <w:shd w:val="clear" w:color="auto" w:fill="auto"/>
            <w:vAlign w:val="center"/>
            <w:hideMark/>
          </w:tcPr>
          <w:p w14:paraId="1539CAC9" w14:textId="77777777" w:rsidR="00695D8E" w:rsidRPr="00695D8E" w:rsidRDefault="00695D8E" w:rsidP="00695D8E">
            <w:pPr>
              <w:jc w:val="center"/>
              <w:rPr>
                <w:color w:val="000000"/>
                <w:sz w:val="22"/>
                <w:szCs w:val="22"/>
              </w:rPr>
            </w:pPr>
            <w:r w:rsidRPr="00695D8E">
              <w:rPr>
                <w:color w:val="000000"/>
                <w:sz w:val="22"/>
                <w:szCs w:val="22"/>
              </w:rPr>
              <w:t>55 241,44</w:t>
            </w:r>
          </w:p>
        </w:tc>
        <w:tc>
          <w:tcPr>
            <w:tcW w:w="650" w:type="pct"/>
            <w:shd w:val="clear" w:color="auto" w:fill="auto"/>
            <w:vAlign w:val="center"/>
            <w:hideMark/>
          </w:tcPr>
          <w:p w14:paraId="65253B63" w14:textId="77777777" w:rsidR="00695D8E" w:rsidRPr="00695D8E" w:rsidRDefault="00695D8E" w:rsidP="00695D8E">
            <w:pPr>
              <w:jc w:val="center"/>
              <w:rPr>
                <w:color w:val="000000"/>
                <w:sz w:val="22"/>
                <w:szCs w:val="22"/>
              </w:rPr>
            </w:pPr>
            <w:r w:rsidRPr="00695D8E">
              <w:rPr>
                <w:color w:val="000000"/>
                <w:sz w:val="22"/>
                <w:szCs w:val="22"/>
              </w:rPr>
              <w:t>2026</w:t>
            </w:r>
          </w:p>
        </w:tc>
      </w:tr>
      <w:tr w:rsidR="00695D8E" w:rsidRPr="00695D8E" w14:paraId="514585B2" w14:textId="77777777" w:rsidTr="00695D8E">
        <w:trPr>
          <w:trHeight w:val="360"/>
        </w:trPr>
        <w:tc>
          <w:tcPr>
            <w:tcW w:w="216" w:type="pct"/>
            <w:vMerge/>
            <w:vAlign w:val="center"/>
            <w:hideMark/>
          </w:tcPr>
          <w:p w14:paraId="7EDB9587" w14:textId="77777777" w:rsidR="00695D8E" w:rsidRPr="00695D8E" w:rsidRDefault="00695D8E" w:rsidP="00695D8E">
            <w:pPr>
              <w:jc w:val="left"/>
              <w:rPr>
                <w:sz w:val="22"/>
                <w:szCs w:val="22"/>
              </w:rPr>
            </w:pPr>
          </w:p>
        </w:tc>
        <w:tc>
          <w:tcPr>
            <w:tcW w:w="812" w:type="pct"/>
            <w:vMerge/>
            <w:vAlign w:val="center"/>
            <w:hideMark/>
          </w:tcPr>
          <w:p w14:paraId="49044CBC" w14:textId="77777777" w:rsidR="00695D8E" w:rsidRPr="00695D8E" w:rsidRDefault="00695D8E" w:rsidP="00695D8E">
            <w:pPr>
              <w:jc w:val="left"/>
              <w:rPr>
                <w:sz w:val="22"/>
                <w:szCs w:val="22"/>
              </w:rPr>
            </w:pPr>
          </w:p>
        </w:tc>
        <w:tc>
          <w:tcPr>
            <w:tcW w:w="259" w:type="pct"/>
            <w:shd w:val="clear" w:color="auto" w:fill="auto"/>
            <w:vAlign w:val="center"/>
            <w:hideMark/>
          </w:tcPr>
          <w:p w14:paraId="4500A954" w14:textId="77777777" w:rsidR="00695D8E" w:rsidRPr="00695D8E" w:rsidRDefault="00695D8E" w:rsidP="00695D8E">
            <w:pPr>
              <w:jc w:val="center"/>
              <w:rPr>
                <w:sz w:val="22"/>
                <w:szCs w:val="22"/>
              </w:rPr>
            </w:pPr>
            <w:r w:rsidRPr="00695D8E">
              <w:rPr>
                <w:sz w:val="22"/>
                <w:szCs w:val="22"/>
              </w:rPr>
              <w:t>5</w:t>
            </w:r>
          </w:p>
        </w:tc>
        <w:tc>
          <w:tcPr>
            <w:tcW w:w="2277" w:type="pct"/>
            <w:shd w:val="clear" w:color="auto" w:fill="auto"/>
            <w:vAlign w:val="center"/>
            <w:hideMark/>
          </w:tcPr>
          <w:p w14:paraId="456CDDF9" w14:textId="77777777" w:rsidR="00695D8E" w:rsidRPr="00695D8E" w:rsidRDefault="00695D8E" w:rsidP="00695D8E">
            <w:pPr>
              <w:jc w:val="left"/>
              <w:rPr>
                <w:color w:val="000000"/>
                <w:sz w:val="22"/>
                <w:szCs w:val="22"/>
              </w:rPr>
            </w:pPr>
            <w:r w:rsidRPr="00695D8E">
              <w:rPr>
                <w:color w:val="000000"/>
                <w:sz w:val="22"/>
                <w:szCs w:val="22"/>
              </w:rPr>
              <w:t>Замена дымоходов котельной (боровов) 40*40 толщина 6 мм 15 м</w:t>
            </w:r>
          </w:p>
        </w:tc>
        <w:tc>
          <w:tcPr>
            <w:tcW w:w="787" w:type="pct"/>
            <w:shd w:val="clear" w:color="auto" w:fill="auto"/>
            <w:vAlign w:val="center"/>
            <w:hideMark/>
          </w:tcPr>
          <w:p w14:paraId="7C8C66DB" w14:textId="77777777" w:rsidR="00695D8E" w:rsidRPr="00695D8E" w:rsidRDefault="00695D8E" w:rsidP="00695D8E">
            <w:pPr>
              <w:jc w:val="center"/>
              <w:rPr>
                <w:color w:val="000000"/>
                <w:sz w:val="22"/>
                <w:szCs w:val="22"/>
              </w:rPr>
            </w:pPr>
            <w:r w:rsidRPr="00695D8E">
              <w:rPr>
                <w:color w:val="000000"/>
                <w:sz w:val="22"/>
                <w:szCs w:val="22"/>
              </w:rPr>
              <w:t>553 422,43</w:t>
            </w:r>
          </w:p>
        </w:tc>
        <w:tc>
          <w:tcPr>
            <w:tcW w:w="650" w:type="pct"/>
            <w:shd w:val="clear" w:color="auto" w:fill="auto"/>
            <w:vAlign w:val="center"/>
            <w:hideMark/>
          </w:tcPr>
          <w:p w14:paraId="3152D1C0" w14:textId="77777777" w:rsidR="00695D8E" w:rsidRPr="00695D8E" w:rsidRDefault="00695D8E" w:rsidP="00695D8E">
            <w:pPr>
              <w:jc w:val="center"/>
              <w:rPr>
                <w:color w:val="000000"/>
                <w:sz w:val="22"/>
                <w:szCs w:val="22"/>
              </w:rPr>
            </w:pPr>
            <w:r w:rsidRPr="00695D8E">
              <w:rPr>
                <w:color w:val="000000"/>
                <w:sz w:val="22"/>
                <w:szCs w:val="22"/>
              </w:rPr>
              <w:t>2027</w:t>
            </w:r>
          </w:p>
        </w:tc>
      </w:tr>
      <w:tr w:rsidR="00695D8E" w:rsidRPr="00695D8E" w14:paraId="02860164" w14:textId="77777777" w:rsidTr="00695D8E">
        <w:trPr>
          <w:trHeight w:val="360"/>
        </w:trPr>
        <w:tc>
          <w:tcPr>
            <w:tcW w:w="216" w:type="pct"/>
            <w:vMerge/>
            <w:vAlign w:val="center"/>
            <w:hideMark/>
          </w:tcPr>
          <w:p w14:paraId="7326DA6C" w14:textId="77777777" w:rsidR="00695D8E" w:rsidRPr="00695D8E" w:rsidRDefault="00695D8E" w:rsidP="00695D8E">
            <w:pPr>
              <w:jc w:val="left"/>
              <w:rPr>
                <w:sz w:val="22"/>
                <w:szCs w:val="22"/>
              </w:rPr>
            </w:pPr>
          </w:p>
        </w:tc>
        <w:tc>
          <w:tcPr>
            <w:tcW w:w="812" w:type="pct"/>
            <w:vMerge/>
            <w:vAlign w:val="center"/>
            <w:hideMark/>
          </w:tcPr>
          <w:p w14:paraId="34965C7E" w14:textId="77777777" w:rsidR="00695D8E" w:rsidRPr="00695D8E" w:rsidRDefault="00695D8E" w:rsidP="00695D8E">
            <w:pPr>
              <w:jc w:val="left"/>
              <w:rPr>
                <w:sz w:val="22"/>
                <w:szCs w:val="22"/>
              </w:rPr>
            </w:pPr>
          </w:p>
        </w:tc>
        <w:tc>
          <w:tcPr>
            <w:tcW w:w="259" w:type="pct"/>
            <w:shd w:val="clear" w:color="auto" w:fill="auto"/>
            <w:vAlign w:val="center"/>
            <w:hideMark/>
          </w:tcPr>
          <w:p w14:paraId="07671FF9" w14:textId="77777777" w:rsidR="00695D8E" w:rsidRPr="00695D8E" w:rsidRDefault="00695D8E" w:rsidP="00695D8E">
            <w:pPr>
              <w:jc w:val="center"/>
              <w:rPr>
                <w:sz w:val="22"/>
                <w:szCs w:val="22"/>
              </w:rPr>
            </w:pPr>
            <w:r w:rsidRPr="00695D8E">
              <w:rPr>
                <w:sz w:val="22"/>
                <w:szCs w:val="22"/>
              </w:rPr>
              <w:t>6</w:t>
            </w:r>
          </w:p>
        </w:tc>
        <w:tc>
          <w:tcPr>
            <w:tcW w:w="2277" w:type="pct"/>
            <w:shd w:val="clear" w:color="auto" w:fill="auto"/>
            <w:vAlign w:val="center"/>
            <w:hideMark/>
          </w:tcPr>
          <w:p w14:paraId="1A4250E7" w14:textId="77777777" w:rsidR="00695D8E" w:rsidRPr="00695D8E" w:rsidRDefault="00695D8E" w:rsidP="00695D8E">
            <w:pPr>
              <w:jc w:val="left"/>
              <w:rPr>
                <w:color w:val="000000"/>
                <w:sz w:val="22"/>
                <w:szCs w:val="22"/>
              </w:rPr>
            </w:pPr>
            <w:r w:rsidRPr="00695D8E">
              <w:rPr>
                <w:color w:val="000000"/>
                <w:sz w:val="22"/>
                <w:szCs w:val="22"/>
              </w:rPr>
              <w:t>Замена дымососа ДН-10</w:t>
            </w:r>
          </w:p>
        </w:tc>
        <w:tc>
          <w:tcPr>
            <w:tcW w:w="787" w:type="pct"/>
            <w:shd w:val="clear" w:color="auto" w:fill="auto"/>
            <w:vAlign w:val="center"/>
            <w:hideMark/>
          </w:tcPr>
          <w:p w14:paraId="7D265F4B" w14:textId="77777777" w:rsidR="00695D8E" w:rsidRPr="00695D8E" w:rsidRDefault="00695D8E" w:rsidP="00695D8E">
            <w:pPr>
              <w:jc w:val="center"/>
              <w:rPr>
                <w:color w:val="000000"/>
                <w:sz w:val="22"/>
                <w:szCs w:val="22"/>
              </w:rPr>
            </w:pPr>
            <w:r w:rsidRPr="00695D8E">
              <w:rPr>
                <w:color w:val="000000"/>
                <w:sz w:val="22"/>
                <w:szCs w:val="22"/>
              </w:rPr>
              <w:t>456 640,09</w:t>
            </w:r>
          </w:p>
        </w:tc>
        <w:tc>
          <w:tcPr>
            <w:tcW w:w="650" w:type="pct"/>
            <w:shd w:val="clear" w:color="auto" w:fill="auto"/>
            <w:vAlign w:val="center"/>
            <w:hideMark/>
          </w:tcPr>
          <w:p w14:paraId="4422B4FC" w14:textId="77777777" w:rsidR="00695D8E" w:rsidRPr="00695D8E" w:rsidRDefault="00695D8E" w:rsidP="00695D8E">
            <w:pPr>
              <w:jc w:val="center"/>
              <w:rPr>
                <w:color w:val="000000"/>
                <w:sz w:val="22"/>
                <w:szCs w:val="22"/>
              </w:rPr>
            </w:pPr>
            <w:r w:rsidRPr="00695D8E">
              <w:rPr>
                <w:color w:val="000000"/>
                <w:sz w:val="22"/>
                <w:szCs w:val="22"/>
              </w:rPr>
              <w:t>2027</w:t>
            </w:r>
          </w:p>
        </w:tc>
      </w:tr>
      <w:tr w:rsidR="00695D8E" w:rsidRPr="00695D8E" w14:paraId="68BE1DCE" w14:textId="77777777" w:rsidTr="00695D8E">
        <w:trPr>
          <w:trHeight w:val="360"/>
        </w:trPr>
        <w:tc>
          <w:tcPr>
            <w:tcW w:w="216" w:type="pct"/>
            <w:vMerge/>
            <w:vAlign w:val="center"/>
            <w:hideMark/>
          </w:tcPr>
          <w:p w14:paraId="69F004A2" w14:textId="77777777" w:rsidR="00695D8E" w:rsidRPr="00695D8E" w:rsidRDefault="00695D8E" w:rsidP="00695D8E">
            <w:pPr>
              <w:jc w:val="left"/>
              <w:rPr>
                <w:sz w:val="22"/>
                <w:szCs w:val="22"/>
              </w:rPr>
            </w:pPr>
          </w:p>
        </w:tc>
        <w:tc>
          <w:tcPr>
            <w:tcW w:w="812" w:type="pct"/>
            <w:vMerge/>
            <w:vAlign w:val="center"/>
            <w:hideMark/>
          </w:tcPr>
          <w:p w14:paraId="37EEBA9C" w14:textId="77777777" w:rsidR="00695D8E" w:rsidRPr="00695D8E" w:rsidRDefault="00695D8E" w:rsidP="00695D8E">
            <w:pPr>
              <w:jc w:val="left"/>
              <w:rPr>
                <w:sz w:val="22"/>
                <w:szCs w:val="22"/>
              </w:rPr>
            </w:pPr>
          </w:p>
        </w:tc>
        <w:tc>
          <w:tcPr>
            <w:tcW w:w="259" w:type="pct"/>
            <w:shd w:val="clear" w:color="auto" w:fill="auto"/>
            <w:vAlign w:val="center"/>
            <w:hideMark/>
          </w:tcPr>
          <w:p w14:paraId="5C79B189" w14:textId="77777777" w:rsidR="00695D8E" w:rsidRPr="00695D8E" w:rsidRDefault="00695D8E" w:rsidP="00695D8E">
            <w:pPr>
              <w:jc w:val="center"/>
              <w:rPr>
                <w:sz w:val="22"/>
                <w:szCs w:val="22"/>
              </w:rPr>
            </w:pPr>
            <w:r w:rsidRPr="00695D8E">
              <w:rPr>
                <w:sz w:val="22"/>
                <w:szCs w:val="22"/>
              </w:rPr>
              <w:t>7</w:t>
            </w:r>
          </w:p>
        </w:tc>
        <w:tc>
          <w:tcPr>
            <w:tcW w:w="2277" w:type="pct"/>
            <w:shd w:val="clear" w:color="auto" w:fill="auto"/>
            <w:vAlign w:val="center"/>
            <w:hideMark/>
          </w:tcPr>
          <w:p w14:paraId="439CBDD2" w14:textId="297EE81E" w:rsidR="00695D8E" w:rsidRPr="00695D8E" w:rsidRDefault="00695D8E" w:rsidP="00695D8E">
            <w:pPr>
              <w:jc w:val="left"/>
              <w:rPr>
                <w:color w:val="000000"/>
                <w:sz w:val="22"/>
                <w:szCs w:val="22"/>
              </w:rPr>
            </w:pPr>
            <w:r w:rsidRPr="00695D8E">
              <w:rPr>
                <w:color w:val="000000"/>
                <w:sz w:val="22"/>
                <w:szCs w:val="22"/>
              </w:rPr>
              <w:t>Установка частотного преобразователя для дымососа MCI-G5.5/P7.5-4B(или аналог совместимый с мощностью двигателя дымососа)</w:t>
            </w:r>
          </w:p>
        </w:tc>
        <w:tc>
          <w:tcPr>
            <w:tcW w:w="787" w:type="pct"/>
            <w:shd w:val="clear" w:color="auto" w:fill="auto"/>
            <w:vAlign w:val="center"/>
            <w:hideMark/>
          </w:tcPr>
          <w:p w14:paraId="6F2AEE17" w14:textId="77777777" w:rsidR="00695D8E" w:rsidRPr="00695D8E" w:rsidRDefault="00695D8E" w:rsidP="00695D8E">
            <w:pPr>
              <w:jc w:val="center"/>
              <w:rPr>
                <w:color w:val="000000"/>
                <w:sz w:val="22"/>
                <w:szCs w:val="22"/>
              </w:rPr>
            </w:pPr>
            <w:r w:rsidRPr="00695D8E">
              <w:rPr>
                <w:color w:val="000000"/>
                <w:sz w:val="22"/>
                <w:szCs w:val="22"/>
              </w:rPr>
              <w:t>68 227,57</w:t>
            </w:r>
          </w:p>
        </w:tc>
        <w:tc>
          <w:tcPr>
            <w:tcW w:w="650" w:type="pct"/>
            <w:shd w:val="clear" w:color="auto" w:fill="auto"/>
            <w:vAlign w:val="center"/>
            <w:hideMark/>
          </w:tcPr>
          <w:p w14:paraId="5CFCC929" w14:textId="77777777" w:rsidR="00695D8E" w:rsidRPr="00695D8E" w:rsidRDefault="00695D8E" w:rsidP="00695D8E">
            <w:pPr>
              <w:jc w:val="center"/>
              <w:rPr>
                <w:color w:val="000000"/>
                <w:sz w:val="22"/>
                <w:szCs w:val="22"/>
              </w:rPr>
            </w:pPr>
            <w:r w:rsidRPr="00695D8E">
              <w:rPr>
                <w:color w:val="000000"/>
                <w:sz w:val="22"/>
                <w:szCs w:val="22"/>
              </w:rPr>
              <w:t>2027</w:t>
            </w:r>
          </w:p>
        </w:tc>
      </w:tr>
      <w:tr w:rsidR="00695D8E" w:rsidRPr="00695D8E" w14:paraId="450D3CF8" w14:textId="77777777" w:rsidTr="00695D8E">
        <w:trPr>
          <w:trHeight w:val="360"/>
        </w:trPr>
        <w:tc>
          <w:tcPr>
            <w:tcW w:w="216" w:type="pct"/>
            <w:vMerge/>
            <w:vAlign w:val="center"/>
            <w:hideMark/>
          </w:tcPr>
          <w:p w14:paraId="4F561F4D" w14:textId="77777777" w:rsidR="00695D8E" w:rsidRPr="00695D8E" w:rsidRDefault="00695D8E" w:rsidP="00695D8E">
            <w:pPr>
              <w:jc w:val="left"/>
              <w:rPr>
                <w:sz w:val="22"/>
                <w:szCs w:val="22"/>
              </w:rPr>
            </w:pPr>
          </w:p>
        </w:tc>
        <w:tc>
          <w:tcPr>
            <w:tcW w:w="812" w:type="pct"/>
            <w:vMerge/>
            <w:vAlign w:val="center"/>
            <w:hideMark/>
          </w:tcPr>
          <w:p w14:paraId="35FBBCEB" w14:textId="77777777" w:rsidR="00695D8E" w:rsidRPr="00695D8E" w:rsidRDefault="00695D8E" w:rsidP="00695D8E">
            <w:pPr>
              <w:jc w:val="left"/>
              <w:rPr>
                <w:sz w:val="22"/>
                <w:szCs w:val="22"/>
              </w:rPr>
            </w:pPr>
          </w:p>
        </w:tc>
        <w:tc>
          <w:tcPr>
            <w:tcW w:w="259" w:type="pct"/>
            <w:shd w:val="clear" w:color="auto" w:fill="auto"/>
            <w:vAlign w:val="center"/>
            <w:hideMark/>
          </w:tcPr>
          <w:p w14:paraId="158B4516" w14:textId="77777777" w:rsidR="00695D8E" w:rsidRPr="00695D8E" w:rsidRDefault="00695D8E" w:rsidP="00695D8E">
            <w:pPr>
              <w:jc w:val="center"/>
              <w:rPr>
                <w:sz w:val="22"/>
                <w:szCs w:val="22"/>
              </w:rPr>
            </w:pPr>
            <w:r w:rsidRPr="00695D8E">
              <w:rPr>
                <w:sz w:val="22"/>
                <w:szCs w:val="22"/>
              </w:rPr>
              <w:t>8</w:t>
            </w:r>
          </w:p>
        </w:tc>
        <w:tc>
          <w:tcPr>
            <w:tcW w:w="2277" w:type="pct"/>
            <w:shd w:val="clear" w:color="auto" w:fill="auto"/>
            <w:vAlign w:val="center"/>
            <w:hideMark/>
          </w:tcPr>
          <w:p w14:paraId="1AE61BEF" w14:textId="77777777" w:rsidR="00695D8E" w:rsidRPr="00695D8E" w:rsidRDefault="00695D8E" w:rsidP="00695D8E">
            <w:pPr>
              <w:jc w:val="left"/>
              <w:rPr>
                <w:color w:val="000000"/>
                <w:sz w:val="22"/>
                <w:szCs w:val="22"/>
              </w:rPr>
            </w:pPr>
            <w:r w:rsidRPr="00695D8E">
              <w:rPr>
                <w:color w:val="000000"/>
                <w:sz w:val="22"/>
                <w:szCs w:val="22"/>
              </w:rPr>
              <w:t>Установка дымососа ДН-10</w:t>
            </w:r>
          </w:p>
        </w:tc>
        <w:tc>
          <w:tcPr>
            <w:tcW w:w="787" w:type="pct"/>
            <w:shd w:val="clear" w:color="auto" w:fill="auto"/>
            <w:vAlign w:val="center"/>
            <w:hideMark/>
          </w:tcPr>
          <w:p w14:paraId="08CA697C" w14:textId="77777777" w:rsidR="00695D8E" w:rsidRPr="00695D8E" w:rsidRDefault="00695D8E" w:rsidP="00695D8E">
            <w:pPr>
              <w:jc w:val="center"/>
              <w:rPr>
                <w:color w:val="000000"/>
                <w:sz w:val="22"/>
                <w:szCs w:val="22"/>
              </w:rPr>
            </w:pPr>
            <w:r w:rsidRPr="00695D8E">
              <w:rPr>
                <w:color w:val="000000"/>
                <w:sz w:val="22"/>
                <w:szCs w:val="22"/>
              </w:rPr>
              <w:t>444 586,63</w:t>
            </w:r>
          </w:p>
        </w:tc>
        <w:tc>
          <w:tcPr>
            <w:tcW w:w="650" w:type="pct"/>
            <w:shd w:val="clear" w:color="auto" w:fill="auto"/>
            <w:vAlign w:val="center"/>
            <w:hideMark/>
          </w:tcPr>
          <w:p w14:paraId="583D5C5D" w14:textId="77777777" w:rsidR="00695D8E" w:rsidRPr="00695D8E" w:rsidRDefault="00695D8E" w:rsidP="00695D8E">
            <w:pPr>
              <w:jc w:val="center"/>
              <w:rPr>
                <w:color w:val="000000"/>
                <w:sz w:val="22"/>
                <w:szCs w:val="22"/>
              </w:rPr>
            </w:pPr>
            <w:r w:rsidRPr="00695D8E">
              <w:rPr>
                <w:color w:val="000000"/>
                <w:sz w:val="22"/>
                <w:szCs w:val="22"/>
              </w:rPr>
              <w:t>2028</w:t>
            </w:r>
          </w:p>
        </w:tc>
      </w:tr>
      <w:tr w:rsidR="00695D8E" w:rsidRPr="00695D8E" w14:paraId="31D88FE3" w14:textId="77777777" w:rsidTr="00695D8E">
        <w:trPr>
          <w:trHeight w:val="360"/>
        </w:trPr>
        <w:tc>
          <w:tcPr>
            <w:tcW w:w="216" w:type="pct"/>
            <w:vMerge/>
            <w:vAlign w:val="center"/>
            <w:hideMark/>
          </w:tcPr>
          <w:p w14:paraId="27E8C020" w14:textId="77777777" w:rsidR="00695D8E" w:rsidRPr="00695D8E" w:rsidRDefault="00695D8E" w:rsidP="00695D8E">
            <w:pPr>
              <w:jc w:val="left"/>
              <w:rPr>
                <w:sz w:val="22"/>
                <w:szCs w:val="22"/>
              </w:rPr>
            </w:pPr>
          </w:p>
        </w:tc>
        <w:tc>
          <w:tcPr>
            <w:tcW w:w="812" w:type="pct"/>
            <w:vMerge/>
            <w:vAlign w:val="center"/>
            <w:hideMark/>
          </w:tcPr>
          <w:p w14:paraId="271F50C9" w14:textId="77777777" w:rsidR="00695D8E" w:rsidRPr="00695D8E" w:rsidRDefault="00695D8E" w:rsidP="00695D8E">
            <w:pPr>
              <w:jc w:val="left"/>
              <w:rPr>
                <w:sz w:val="22"/>
                <w:szCs w:val="22"/>
              </w:rPr>
            </w:pPr>
          </w:p>
        </w:tc>
        <w:tc>
          <w:tcPr>
            <w:tcW w:w="259" w:type="pct"/>
            <w:shd w:val="clear" w:color="auto" w:fill="auto"/>
            <w:vAlign w:val="center"/>
            <w:hideMark/>
          </w:tcPr>
          <w:p w14:paraId="776AFB98" w14:textId="77777777" w:rsidR="00695D8E" w:rsidRPr="00695D8E" w:rsidRDefault="00695D8E" w:rsidP="00695D8E">
            <w:pPr>
              <w:jc w:val="center"/>
              <w:rPr>
                <w:sz w:val="22"/>
                <w:szCs w:val="22"/>
              </w:rPr>
            </w:pPr>
            <w:r w:rsidRPr="00695D8E">
              <w:rPr>
                <w:sz w:val="22"/>
                <w:szCs w:val="22"/>
              </w:rPr>
              <w:t>9</w:t>
            </w:r>
          </w:p>
        </w:tc>
        <w:tc>
          <w:tcPr>
            <w:tcW w:w="2277" w:type="pct"/>
            <w:shd w:val="clear" w:color="auto" w:fill="auto"/>
            <w:vAlign w:val="center"/>
            <w:hideMark/>
          </w:tcPr>
          <w:p w14:paraId="5E42E87C" w14:textId="281EDD59" w:rsidR="00695D8E" w:rsidRPr="00695D8E" w:rsidRDefault="00695D8E" w:rsidP="00695D8E">
            <w:pPr>
              <w:jc w:val="left"/>
              <w:rPr>
                <w:color w:val="000000"/>
                <w:sz w:val="22"/>
                <w:szCs w:val="22"/>
              </w:rPr>
            </w:pPr>
            <w:r w:rsidRPr="00695D8E">
              <w:rPr>
                <w:color w:val="000000"/>
                <w:sz w:val="22"/>
                <w:szCs w:val="22"/>
              </w:rPr>
              <w:t>Установка частотного преобразователя для дымососа MCI-G5.5/P7.5-4B(или аналог совместимый с мощностью двигателя дымососа)</w:t>
            </w:r>
          </w:p>
        </w:tc>
        <w:tc>
          <w:tcPr>
            <w:tcW w:w="787" w:type="pct"/>
            <w:shd w:val="clear" w:color="auto" w:fill="auto"/>
            <w:vAlign w:val="center"/>
            <w:hideMark/>
          </w:tcPr>
          <w:p w14:paraId="47DDB709" w14:textId="77777777" w:rsidR="00695D8E" w:rsidRPr="00695D8E" w:rsidRDefault="00695D8E" w:rsidP="00695D8E">
            <w:pPr>
              <w:jc w:val="center"/>
              <w:rPr>
                <w:color w:val="000000"/>
                <w:sz w:val="22"/>
                <w:szCs w:val="22"/>
              </w:rPr>
            </w:pPr>
            <w:r w:rsidRPr="00695D8E">
              <w:rPr>
                <w:color w:val="000000"/>
                <w:sz w:val="22"/>
                <w:szCs w:val="22"/>
              </w:rPr>
              <w:t>68 227,57</w:t>
            </w:r>
          </w:p>
        </w:tc>
        <w:tc>
          <w:tcPr>
            <w:tcW w:w="650" w:type="pct"/>
            <w:shd w:val="clear" w:color="auto" w:fill="auto"/>
            <w:vAlign w:val="center"/>
            <w:hideMark/>
          </w:tcPr>
          <w:p w14:paraId="1FC3B3E1" w14:textId="77777777" w:rsidR="00695D8E" w:rsidRPr="00695D8E" w:rsidRDefault="00695D8E" w:rsidP="00695D8E">
            <w:pPr>
              <w:jc w:val="center"/>
              <w:rPr>
                <w:color w:val="000000"/>
                <w:sz w:val="22"/>
                <w:szCs w:val="22"/>
              </w:rPr>
            </w:pPr>
            <w:r w:rsidRPr="00695D8E">
              <w:rPr>
                <w:color w:val="000000"/>
                <w:sz w:val="22"/>
                <w:szCs w:val="22"/>
              </w:rPr>
              <w:t>2028</w:t>
            </w:r>
          </w:p>
        </w:tc>
      </w:tr>
      <w:tr w:rsidR="00695D8E" w:rsidRPr="00695D8E" w14:paraId="4FE9BA7C" w14:textId="77777777" w:rsidTr="00695D8E">
        <w:trPr>
          <w:trHeight w:val="360"/>
        </w:trPr>
        <w:tc>
          <w:tcPr>
            <w:tcW w:w="216" w:type="pct"/>
            <w:vMerge/>
            <w:vAlign w:val="center"/>
            <w:hideMark/>
          </w:tcPr>
          <w:p w14:paraId="755B78F4" w14:textId="77777777" w:rsidR="00695D8E" w:rsidRPr="00695D8E" w:rsidRDefault="00695D8E" w:rsidP="00695D8E">
            <w:pPr>
              <w:jc w:val="left"/>
              <w:rPr>
                <w:sz w:val="22"/>
                <w:szCs w:val="22"/>
              </w:rPr>
            </w:pPr>
          </w:p>
        </w:tc>
        <w:tc>
          <w:tcPr>
            <w:tcW w:w="812" w:type="pct"/>
            <w:vMerge/>
            <w:vAlign w:val="center"/>
            <w:hideMark/>
          </w:tcPr>
          <w:p w14:paraId="513C0DCB" w14:textId="77777777" w:rsidR="00695D8E" w:rsidRPr="00695D8E" w:rsidRDefault="00695D8E" w:rsidP="00695D8E">
            <w:pPr>
              <w:jc w:val="left"/>
              <w:rPr>
                <w:sz w:val="22"/>
                <w:szCs w:val="22"/>
              </w:rPr>
            </w:pPr>
          </w:p>
        </w:tc>
        <w:tc>
          <w:tcPr>
            <w:tcW w:w="259" w:type="pct"/>
            <w:shd w:val="clear" w:color="auto" w:fill="auto"/>
            <w:vAlign w:val="center"/>
            <w:hideMark/>
          </w:tcPr>
          <w:p w14:paraId="07EA06FB" w14:textId="77777777" w:rsidR="00695D8E" w:rsidRPr="00695D8E" w:rsidRDefault="00695D8E" w:rsidP="00695D8E">
            <w:pPr>
              <w:jc w:val="center"/>
              <w:rPr>
                <w:sz w:val="22"/>
                <w:szCs w:val="22"/>
              </w:rPr>
            </w:pPr>
            <w:r w:rsidRPr="00695D8E">
              <w:rPr>
                <w:sz w:val="22"/>
                <w:szCs w:val="22"/>
              </w:rPr>
              <w:t>10</w:t>
            </w:r>
          </w:p>
        </w:tc>
        <w:tc>
          <w:tcPr>
            <w:tcW w:w="2277" w:type="pct"/>
            <w:shd w:val="clear" w:color="auto" w:fill="auto"/>
            <w:vAlign w:val="center"/>
            <w:hideMark/>
          </w:tcPr>
          <w:p w14:paraId="381A83AE" w14:textId="77777777" w:rsidR="00695D8E" w:rsidRPr="00695D8E" w:rsidRDefault="00695D8E" w:rsidP="00695D8E">
            <w:pPr>
              <w:jc w:val="left"/>
              <w:rPr>
                <w:color w:val="000000"/>
                <w:sz w:val="22"/>
                <w:szCs w:val="22"/>
              </w:rPr>
            </w:pPr>
            <w:r w:rsidRPr="00695D8E">
              <w:rPr>
                <w:color w:val="000000"/>
                <w:sz w:val="22"/>
                <w:szCs w:val="22"/>
              </w:rPr>
              <w:t>Замена запорной арматуры в котельной</w:t>
            </w:r>
          </w:p>
        </w:tc>
        <w:tc>
          <w:tcPr>
            <w:tcW w:w="787" w:type="pct"/>
            <w:shd w:val="clear" w:color="auto" w:fill="auto"/>
            <w:vAlign w:val="center"/>
            <w:hideMark/>
          </w:tcPr>
          <w:p w14:paraId="6C3A8266" w14:textId="77777777" w:rsidR="00695D8E" w:rsidRPr="00695D8E" w:rsidRDefault="00695D8E" w:rsidP="00695D8E">
            <w:pPr>
              <w:jc w:val="center"/>
              <w:rPr>
                <w:color w:val="000000"/>
                <w:sz w:val="22"/>
                <w:szCs w:val="22"/>
              </w:rPr>
            </w:pPr>
            <w:r w:rsidRPr="00695D8E">
              <w:rPr>
                <w:color w:val="000000"/>
                <w:sz w:val="22"/>
                <w:szCs w:val="22"/>
              </w:rPr>
              <w:t>343 188,41</w:t>
            </w:r>
          </w:p>
        </w:tc>
        <w:tc>
          <w:tcPr>
            <w:tcW w:w="650" w:type="pct"/>
            <w:shd w:val="clear" w:color="auto" w:fill="auto"/>
            <w:vAlign w:val="center"/>
            <w:hideMark/>
          </w:tcPr>
          <w:p w14:paraId="1BA97B3E" w14:textId="77777777" w:rsidR="00695D8E" w:rsidRPr="00695D8E" w:rsidRDefault="00695D8E" w:rsidP="00695D8E">
            <w:pPr>
              <w:jc w:val="center"/>
              <w:rPr>
                <w:color w:val="000000"/>
                <w:sz w:val="22"/>
                <w:szCs w:val="22"/>
              </w:rPr>
            </w:pPr>
            <w:r w:rsidRPr="00695D8E">
              <w:rPr>
                <w:color w:val="000000"/>
                <w:sz w:val="22"/>
                <w:szCs w:val="22"/>
              </w:rPr>
              <w:t>2029</w:t>
            </w:r>
          </w:p>
        </w:tc>
      </w:tr>
      <w:tr w:rsidR="00695D8E" w:rsidRPr="00695D8E" w14:paraId="4B83F4A4" w14:textId="77777777" w:rsidTr="00695D8E">
        <w:trPr>
          <w:trHeight w:val="360"/>
        </w:trPr>
        <w:tc>
          <w:tcPr>
            <w:tcW w:w="216" w:type="pct"/>
            <w:vMerge/>
            <w:vAlign w:val="center"/>
            <w:hideMark/>
          </w:tcPr>
          <w:p w14:paraId="54A41364" w14:textId="77777777" w:rsidR="00695D8E" w:rsidRPr="00695D8E" w:rsidRDefault="00695D8E" w:rsidP="00695D8E">
            <w:pPr>
              <w:jc w:val="left"/>
              <w:rPr>
                <w:sz w:val="22"/>
                <w:szCs w:val="22"/>
              </w:rPr>
            </w:pPr>
          </w:p>
        </w:tc>
        <w:tc>
          <w:tcPr>
            <w:tcW w:w="812" w:type="pct"/>
            <w:vMerge/>
            <w:vAlign w:val="center"/>
            <w:hideMark/>
          </w:tcPr>
          <w:p w14:paraId="3588D632" w14:textId="77777777" w:rsidR="00695D8E" w:rsidRPr="00695D8E" w:rsidRDefault="00695D8E" w:rsidP="00695D8E">
            <w:pPr>
              <w:jc w:val="left"/>
              <w:rPr>
                <w:sz w:val="22"/>
                <w:szCs w:val="22"/>
              </w:rPr>
            </w:pPr>
          </w:p>
        </w:tc>
        <w:tc>
          <w:tcPr>
            <w:tcW w:w="259" w:type="pct"/>
            <w:shd w:val="clear" w:color="auto" w:fill="auto"/>
            <w:vAlign w:val="center"/>
            <w:hideMark/>
          </w:tcPr>
          <w:p w14:paraId="5D8E0119" w14:textId="77777777" w:rsidR="00695D8E" w:rsidRPr="00695D8E" w:rsidRDefault="00695D8E" w:rsidP="00695D8E">
            <w:pPr>
              <w:jc w:val="center"/>
              <w:rPr>
                <w:sz w:val="22"/>
                <w:szCs w:val="22"/>
              </w:rPr>
            </w:pPr>
            <w:r w:rsidRPr="00695D8E">
              <w:rPr>
                <w:sz w:val="22"/>
                <w:szCs w:val="22"/>
              </w:rPr>
              <w:t>11</w:t>
            </w:r>
          </w:p>
        </w:tc>
        <w:tc>
          <w:tcPr>
            <w:tcW w:w="2277" w:type="pct"/>
            <w:shd w:val="clear" w:color="auto" w:fill="auto"/>
            <w:vAlign w:val="center"/>
            <w:hideMark/>
          </w:tcPr>
          <w:p w14:paraId="2BCCFA1E" w14:textId="77777777" w:rsidR="00695D8E" w:rsidRPr="00695D8E" w:rsidRDefault="00695D8E" w:rsidP="00695D8E">
            <w:pPr>
              <w:jc w:val="left"/>
              <w:rPr>
                <w:color w:val="000000"/>
                <w:sz w:val="22"/>
                <w:szCs w:val="22"/>
              </w:rPr>
            </w:pPr>
            <w:r w:rsidRPr="00695D8E">
              <w:rPr>
                <w:color w:val="000000"/>
                <w:sz w:val="22"/>
                <w:szCs w:val="22"/>
              </w:rPr>
              <w:t>Замена двух котлов КВр 1,16 МВт на котел КВм 1,25 МВт</w:t>
            </w:r>
          </w:p>
        </w:tc>
        <w:tc>
          <w:tcPr>
            <w:tcW w:w="787" w:type="pct"/>
            <w:shd w:val="clear" w:color="auto" w:fill="auto"/>
            <w:vAlign w:val="center"/>
            <w:hideMark/>
          </w:tcPr>
          <w:p w14:paraId="71A42929" w14:textId="77777777" w:rsidR="00695D8E" w:rsidRPr="00695D8E" w:rsidRDefault="00695D8E" w:rsidP="00695D8E">
            <w:pPr>
              <w:jc w:val="center"/>
              <w:rPr>
                <w:color w:val="000000"/>
                <w:sz w:val="22"/>
                <w:szCs w:val="22"/>
              </w:rPr>
            </w:pPr>
            <w:r w:rsidRPr="00695D8E">
              <w:rPr>
                <w:color w:val="000000"/>
                <w:sz w:val="22"/>
                <w:szCs w:val="22"/>
              </w:rPr>
              <w:t>4 693 986,54</w:t>
            </w:r>
          </w:p>
        </w:tc>
        <w:tc>
          <w:tcPr>
            <w:tcW w:w="650" w:type="pct"/>
            <w:shd w:val="clear" w:color="auto" w:fill="auto"/>
            <w:vAlign w:val="center"/>
            <w:hideMark/>
          </w:tcPr>
          <w:p w14:paraId="41CC090C" w14:textId="77777777" w:rsidR="00695D8E" w:rsidRPr="00695D8E" w:rsidRDefault="00695D8E" w:rsidP="00695D8E">
            <w:pPr>
              <w:jc w:val="center"/>
              <w:rPr>
                <w:color w:val="000000"/>
                <w:sz w:val="22"/>
                <w:szCs w:val="22"/>
              </w:rPr>
            </w:pPr>
            <w:r w:rsidRPr="00695D8E">
              <w:rPr>
                <w:color w:val="000000"/>
                <w:sz w:val="22"/>
                <w:szCs w:val="22"/>
              </w:rPr>
              <w:t>2026</w:t>
            </w:r>
          </w:p>
        </w:tc>
      </w:tr>
      <w:tr w:rsidR="00695D8E" w:rsidRPr="00695D8E" w14:paraId="778E51E6" w14:textId="77777777" w:rsidTr="00695D8E">
        <w:trPr>
          <w:trHeight w:val="360"/>
        </w:trPr>
        <w:tc>
          <w:tcPr>
            <w:tcW w:w="216" w:type="pct"/>
            <w:vMerge/>
            <w:vAlign w:val="center"/>
            <w:hideMark/>
          </w:tcPr>
          <w:p w14:paraId="204D04E8" w14:textId="77777777" w:rsidR="00695D8E" w:rsidRPr="00695D8E" w:rsidRDefault="00695D8E" w:rsidP="00695D8E">
            <w:pPr>
              <w:jc w:val="left"/>
              <w:rPr>
                <w:sz w:val="22"/>
                <w:szCs w:val="22"/>
              </w:rPr>
            </w:pPr>
          </w:p>
        </w:tc>
        <w:tc>
          <w:tcPr>
            <w:tcW w:w="812" w:type="pct"/>
            <w:vMerge/>
            <w:vAlign w:val="center"/>
            <w:hideMark/>
          </w:tcPr>
          <w:p w14:paraId="45C1FD24" w14:textId="77777777" w:rsidR="00695D8E" w:rsidRPr="00695D8E" w:rsidRDefault="00695D8E" w:rsidP="00695D8E">
            <w:pPr>
              <w:jc w:val="left"/>
              <w:rPr>
                <w:sz w:val="22"/>
                <w:szCs w:val="22"/>
              </w:rPr>
            </w:pPr>
          </w:p>
        </w:tc>
        <w:tc>
          <w:tcPr>
            <w:tcW w:w="259" w:type="pct"/>
            <w:shd w:val="clear" w:color="auto" w:fill="auto"/>
            <w:vAlign w:val="center"/>
            <w:hideMark/>
          </w:tcPr>
          <w:p w14:paraId="3E192525" w14:textId="77777777" w:rsidR="00695D8E" w:rsidRPr="00695D8E" w:rsidRDefault="00695D8E" w:rsidP="00695D8E">
            <w:pPr>
              <w:jc w:val="center"/>
              <w:rPr>
                <w:sz w:val="22"/>
                <w:szCs w:val="22"/>
              </w:rPr>
            </w:pPr>
            <w:r w:rsidRPr="00695D8E">
              <w:rPr>
                <w:sz w:val="22"/>
                <w:szCs w:val="22"/>
              </w:rPr>
              <w:t>12</w:t>
            </w:r>
          </w:p>
        </w:tc>
        <w:tc>
          <w:tcPr>
            <w:tcW w:w="2277" w:type="pct"/>
            <w:shd w:val="clear" w:color="auto" w:fill="auto"/>
            <w:vAlign w:val="center"/>
            <w:hideMark/>
          </w:tcPr>
          <w:p w14:paraId="65B2D8D3" w14:textId="77777777" w:rsidR="00695D8E" w:rsidRPr="00695D8E" w:rsidRDefault="00695D8E" w:rsidP="00695D8E">
            <w:pPr>
              <w:jc w:val="left"/>
              <w:rPr>
                <w:color w:val="000000"/>
                <w:sz w:val="22"/>
                <w:szCs w:val="22"/>
              </w:rPr>
            </w:pPr>
            <w:r w:rsidRPr="00695D8E">
              <w:rPr>
                <w:color w:val="000000"/>
                <w:sz w:val="22"/>
                <w:szCs w:val="22"/>
              </w:rPr>
              <w:t>Замена котла КВр 1,16 МВт на котел КВм 1,25 МВт</w:t>
            </w:r>
          </w:p>
        </w:tc>
        <w:tc>
          <w:tcPr>
            <w:tcW w:w="787" w:type="pct"/>
            <w:shd w:val="clear" w:color="auto" w:fill="auto"/>
            <w:vAlign w:val="center"/>
            <w:hideMark/>
          </w:tcPr>
          <w:p w14:paraId="1935156F" w14:textId="77777777" w:rsidR="00695D8E" w:rsidRPr="00695D8E" w:rsidRDefault="00695D8E" w:rsidP="00695D8E">
            <w:pPr>
              <w:jc w:val="center"/>
              <w:rPr>
                <w:color w:val="000000"/>
                <w:sz w:val="22"/>
                <w:szCs w:val="22"/>
              </w:rPr>
            </w:pPr>
            <w:r w:rsidRPr="00695D8E">
              <w:rPr>
                <w:color w:val="000000"/>
                <w:sz w:val="22"/>
                <w:szCs w:val="22"/>
              </w:rPr>
              <w:t>4 647 581,46</w:t>
            </w:r>
          </w:p>
        </w:tc>
        <w:tc>
          <w:tcPr>
            <w:tcW w:w="650" w:type="pct"/>
            <w:shd w:val="clear" w:color="auto" w:fill="auto"/>
            <w:vAlign w:val="center"/>
            <w:hideMark/>
          </w:tcPr>
          <w:p w14:paraId="248403B1" w14:textId="77777777" w:rsidR="00695D8E" w:rsidRPr="00695D8E" w:rsidRDefault="00695D8E" w:rsidP="00695D8E">
            <w:pPr>
              <w:jc w:val="center"/>
              <w:rPr>
                <w:color w:val="000000"/>
                <w:sz w:val="22"/>
                <w:szCs w:val="22"/>
              </w:rPr>
            </w:pPr>
            <w:r w:rsidRPr="00695D8E">
              <w:rPr>
                <w:color w:val="000000"/>
                <w:sz w:val="22"/>
                <w:szCs w:val="22"/>
              </w:rPr>
              <w:t>2027</w:t>
            </w:r>
          </w:p>
        </w:tc>
      </w:tr>
      <w:tr w:rsidR="00695D8E" w:rsidRPr="00695D8E" w14:paraId="72A4E53E" w14:textId="77777777" w:rsidTr="00695D8E">
        <w:trPr>
          <w:trHeight w:val="360"/>
        </w:trPr>
        <w:tc>
          <w:tcPr>
            <w:tcW w:w="216" w:type="pct"/>
            <w:vMerge/>
            <w:vAlign w:val="center"/>
            <w:hideMark/>
          </w:tcPr>
          <w:p w14:paraId="29E8D207" w14:textId="77777777" w:rsidR="00695D8E" w:rsidRPr="00695D8E" w:rsidRDefault="00695D8E" w:rsidP="00695D8E">
            <w:pPr>
              <w:jc w:val="left"/>
              <w:rPr>
                <w:sz w:val="22"/>
                <w:szCs w:val="22"/>
              </w:rPr>
            </w:pPr>
          </w:p>
        </w:tc>
        <w:tc>
          <w:tcPr>
            <w:tcW w:w="812" w:type="pct"/>
            <w:vMerge/>
            <w:vAlign w:val="center"/>
            <w:hideMark/>
          </w:tcPr>
          <w:p w14:paraId="63CE188E" w14:textId="77777777" w:rsidR="00695D8E" w:rsidRPr="00695D8E" w:rsidRDefault="00695D8E" w:rsidP="00695D8E">
            <w:pPr>
              <w:jc w:val="left"/>
              <w:rPr>
                <w:sz w:val="22"/>
                <w:szCs w:val="22"/>
              </w:rPr>
            </w:pPr>
          </w:p>
        </w:tc>
        <w:tc>
          <w:tcPr>
            <w:tcW w:w="259" w:type="pct"/>
            <w:shd w:val="clear" w:color="auto" w:fill="auto"/>
            <w:vAlign w:val="center"/>
            <w:hideMark/>
          </w:tcPr>
          <w:p w14:paraId="7490DA65" w14:textId="77777777" w:rsidR="00695D8E" w:rsidRPr="00695D8E" w:rsidRDefault="00695D8E" w:rsidP="00695D8E">
            <w:pPr>
              <w:jc w:val="center"/>
              <w:rPr>
                <w:sz w:val="22"/>
                <w:szCs w:val="22"/>
              </w:rPr>
            </w:pPr>
            <w:r w:rsidRPr="00695D8E">
              <w:rPr>
                <w:sz w:val="22"/>
                <w:szCs w:val="22"/>
              </w:rPr>
              <w:t>13</w:t>
            </w:r>
          </w:p>
        </w:tc>
        <w:tc>
          <w:tcPr>
            <w:tcW w:w="2277" w:type="pct"/>
            <w:shd w:val="clear" w:color="auto" w:fill="auto"/>
            <w:vAlign w:val="center"/>
            <w:hideMark/>
          </w:tcPr>
          <w:p w14:paraId="74175A96" w14:textId="77777777" w:rsidR="00695D8E" w:rsidRPr="00695D8E" w:rsidRDefault="00695D8E" w:rsidP="00695D8E">
            <w:pPr>
              <w:jc w:val="left"/>
              <w:rPr>
                <w:color w:val="000000"/>
                <w:sz w:val="22"/>
                <w:szCs w:val="22"/>
              </w:rPr>
            </w:pPr>
            <w:r w:rsidRPr="00695D8E">
              <w:rPr>
                <w:color w:val="000000"/>
                <w:sz w:val="22"/>
                <w:szCs w:val="22"/>
              </w:rPr>
              <w:t>Установка накопительной ёмкости V=1 м3</w:t>
            </w:r>
          </w:p>
        </w:tc>
        <w:tc>
          <w:tcPr>
            <w:tcW w:w="787" w:type="pct"/>
            <w:shd w:val="clear" w:color="auto" w:fill="auto"/>
            <w:vAlign w:val="center"/>
            <w:hideMark/>
          </w:tcPr>
          <w:p w14:paraId="3EFB1D1C" w14:textId="77777777" w:rsidR="00695D8E" w:rsidRPr="00695D8E" w:rsidRDefault="00695D8E" w:rsidP="00695D8E">
            <w:pPr>
              <w:jc w:val="center"/>
              <w:rPr>
                <w:color w:val="000000"/>
                <w:sz w:val="22"/>
                <w:szCs w:val="22"/>
              </w:rPr>
            </w:pPr>
            <w:r w:rsidRPr="00695D8E">
              <w:rPr>
                <w:color w:val="000000"/>
                <w:sz w:val="22"/>
                <w:szCs w:val="22"/>
              </w:rPr>
              <w:t>162 968,85</w:t>
            </w:r>
          </w:p>
        </w:tc>
        <w:tc>
          <w:tcPr>
            <w:tcW w:w="650" w:type="pct"/>
            <w:shd w:val="clear" w:color="auto" w:fill="auto"/>
            <w:vAlign w:val="center"/>
            <w:hideMark/>
          </w:tcPr>
          <w:p w14:paraId="42989550" w14:textId="77777777" w:rsidR="00695D8E" w:rsidRPr="00695D8E" w:rsidRDefault="00695D8E" w:rsidP="00695D8E">
            <w:pPr>
              <w:jc w:val="center"/>
              <w:rPr>
                <w:color w:val="000000"/>
                <w:sz w:val="22"/>
                <w:szCs w:val="22"/>
              </w:rPr>
            </w:pPr>
            <w:r w:rsidRPr="00695D8E">
              <w:rPr>
                <w:color w:val="000000"/>
                <w:sz w:val="22"/>
                <w:szCs w:val="22"/>
              </w:rPr>
              <w:t>2030</w:t>
            </w:r>
          </w:p>
        </w:tc>
      </w:tr>
      <w:tr w:rsidR="00695D8E" w:rsidRPr="00695D8E" w14:paraId="15CFDEB7" w14:textId="77777777" w:rsidTr="00695D8E">
        <w:trPr>
          <w:trHeight w:val="360"/>
        </w:trPr>
        <w:tc>
          <w:tcPr>
            <w:tcW w:w="216" w:type="pct"/>
            <w:vMerge/>
            <w:vAlign w:val="center"/>
            <w:hideMark/>
          </w:tcPr>
          <w:p w14:paraId="3AFB6ACB" w14:textId="77777777" w:rsidR="00695D8E" w:rsidRPr="00695D8E" w:rsidRDefault="00695D8E" w:rsidP="00695D8E">
            <w:pPr>
              <w:jc w:val="left"/>
              <w:rPr>
                <w:sz w:val="22"/>
                <w:szCs w:val="22"/>
              </w:rPr>
            </w:pPr>
          </w:p>
        </w:tc>
        <w:tc>
          <w:tcPr>
            <w:tcW w:w="812" w:type="pct"/>
            <w:vMerge/>
            <w:vAlign w:val="center"/>
            <w:hideMark/>
          </w:tcPr>
          <w:p w14:paraId="5A3CBD8B" w14:textId="77777777" w:rsidR="00695D8E" w:rsidRPr="00695D8E" w:rsidRDefault="00695D8E" w:rsidP="00695D8E">
            <w:pPr>
              <w:jc w:val="left"/>
              <w:rPr>
                <w:sz w:val="22"/>
                <w:szCs w:val="22"/>
              </w:rPr>
            </w:pPr>
          </w:p>
        </w:tc>
        <w:tc>
          <w:tcPr>
            <w:tcW w:w="2536" w:type="pct"/>
            <w:gridSpan w:val="2"/>
            <w:shd w:val="clear" w:color="auto" w:fill="auto"/>
            <w:vAlign w:val="center"/>
            <w:hideMark/>
          </w:tcPr>
          <w:p w14:paraId="6740687E" w14:textId="77777777" w:rsidR="00695D8E" w:rsidRPr="00695D8E" w:rsidRDefault="00695D8E" w:rsidP="00695D8E">
            <w:pPr>
              <w:jc w:val="left"/>
              <w:rPr>
                <w:b/>
                <w:bCs/>
                <w:color w:val="000000"/>
                <w:sz w:val="22"/>
                <w:szCs w:val="22"/>
              </w:rPr>
            </w:pPr>
            <w:r w:rsidRPr="00695D8E">
              <w:rPr>
                <w:b/>
                <w:bCs/>
                <w:color w:val="000000"/>
                <w:sz w:val="22"/>
                <w:szCs w:val="22"/>
              </w:rPr>
              <w:t>Итого по котельной</w:t>
            </w:r>
          </w:p>
        </w:tc>
        <w:tc>
          <w:tcPr>
            <w:tcW w:w="787" w:type="pct"/>
            <w:shd w:val="clear" w:color="auto" w:fill="auto"/>
            <w:vAlign w:val="center"/>
            <w:hideMark/>
          </w:tcPr>
          <w:p w14:paraId="2CF5924D" w14:textId="77777777" w:rsidR="00695D8E" w:rsidRPr="00695D8E" w:rsidRDefault="00695D8E" w:rsidP="00695D8E">
            <w:pPr>
              <w:jc w:val="center"/>
              <w:rPr>
                <w:b/>
                <w:bCs/>
                <w:color w:val="000000"/>
                <w:sz w:val="22"/>
                <w:szCs w:val="22"/>
              </w:rPr>
            </w:pPr>
            <w:r w:rsidRPr="00695D8E">
              <w:rPr>
                <w:b/>
                <w:bCs/>
                <w:color w:val="000000"/>
                <w:sz w:val="22"/>
                <w:szCs w:val="22"/>
              </w:rPr>
              <w:t>12 889 500,06</w:t>
            </w:r>
          </w:p>
        </w:tc>
        <w:tc>
          <w:tcPr>
            <w:tcW w:w="650" w:type="pct"/>
            <w:shd w:val="clear" w:color="auto" w:fill="auto"/>
            <w:vAlign w:val="center"/>
            <w:hideMark/>
          </w:tcPr>
          <w:p w14:paraId="63FA565B" w14:textId="77777777" w:rsidR="00695D8E" w:rsidRPr="00695D8E" w:rsidRDefault="00695D8E" w:rsidP="00695D8E">
            <w:pPr>
              <w:jc w:val="center"/>
              <w:rPr>
                <w:color w:val="000000"/>
                <w:sz w:val="22"/>
                <w:szCs w:val="22"/>
              </w:rPr>
            </w:pPr>
            <w:r w:rsidRPr="00695D8E">
              <w:rPr>
                <w:color w:val="000000"/>
                <w:sz w:val="22"/>
                <w:szCs w:val="22"/>
              </w:rPr>
              <w:t> </w:t>
            </w:r>
          </w:p>
        </w:tc>
      </w:tr>
      <w:tr w:rsidR="00695D8E" w:rsidRPr="00695D8E" w14:paraId="2EEC5D85" w14:textId="77777777" w:rsidTr="00695D8E">
        <w:trPr>
          <w:trHeight w:val="360"/>
        </w:trPr>
        <w:tc>
          <w:tcPr>
            <w:tcW w:w="216" w:type="pct"/>
            <w:vMerge w:val="restart"/>
            <w:shd w:val="clear" w:color="auto" w:fill="auto"/>
            <w:vAlign w:val="center"/>
            <w:hideMark/>
          </w:tcPr>
          <w:p w14:paraId="629FDD68" w14:textId="77777777" w:rsidR="00695D8E" w:rsidRPr="00695D8E" w:rsidRDefault="00695D8E" w:rsidP="00695D8E">
            <w:pPr>
              <w:jc w:val="center"/>
              <w:rPr>
                <w:sz w:val="22"/>
                <w:szCs w:val="22"/>
              </w:rPr>
            </w:pPr>
            <w:r w:rsidRPr="00695D8E">
              <w:rPr>
                <w:sz w:val="22"/>
                <w:szCs w:val="22"/>
              </w:rPr>
              <w:t>4</w:t>
            </w:r>
          </w:p>
        </w:tc>
        <w:tc>
          <w:tcPr>
            <w:tcW w:w="812" w:type="pct"/>
            <w:vMerge w:val="restart"/>
            <w:shd w:val="clear" w:color="auto" w:fill="auto"/>
            <w:vAlign w:val="center"/>
            <w:hideMark/>
          </w:tcPr>
          <w:p w14:paraId="29FDD133" w14:textId="77777777" w:rsidR="00695D8E" w:rsidRPr="00695D8E" w:rsidRDefault="00695D8E" w:rsidP="00695D8E">
            <w:pPr>
              <w:jc w:val="center"/>
              <w:rPr>
                <w:sz w:val="22"/>
                <w:szCs w:val="22"/>
              </w:rPr>
            </w:pPr>
            <w:r w:rsidRPr="00695D8E">
              <w:rPr>
                <w:sz w:val="22"/>
                <w:szCs w:val="22"/>
              </w:rPr>
              <w:t>Котельная «Школа»,</w:t>
            </w:r>
            <w:r w:rsidRPr="00695D8E">
              <w:rPr>
                <w:rFonts w:ascii="Calibri" w:hAnsi="Calibri" w:cs="Calibri"/>
                <w:color w:val="000000"/>
                <w:sz w:val="22"/>
                <w:szCs w:val="22"/>
              </w:rPr>
              <w:t xml:space="preserve"> </w:t>
            </w:r>
            <w:r w:rsidRPr="00695D8E">
              <w:rPr>
                <w:sz w:val="22"/>
                <w:szCs w:val="22"/>
              </w:rPr>
              <w:t>Забайкальский край, Сретенский район, с. Дунаево, ул. Школьная, 2А</w:t>
            </w:r>
          </w:p>
        </w:tc>
        <w:tc>
          <w:tcPr>
            <w:tcW w:w="259" w:type="pct"/>
            <w:shd w:val="clear" w:color="auto" w:fill="auto"/>
            <w:vAlign w:val="center"/>
            <w:hideMark/>
          </w:tcPr>
          <w:p w14:paraId="094F5305" w14:textId="77777777" w:rsidR="00695D8E" w:rsidRPr="00695D8E" w:rsidRDefault="00695D8E" w:rsidP="00695D8E">
            <w:pPr>
              <w:jc w:val="center"/>
              <w:rPr>
                <w:sz w:val="22"/>
                <w:szCs w:val="22"/>
              </w:rPr>
            </w:pPr>
            <w:r w:rsidRPr="00695D8E">
              <w:rPr>
                <w:sz w:val="22"/>
                <w:szCs w:val="22"/>
              </w:rPr>
              <w:t>1</w:t>
            </w:r>
          </w:p>
        </w:tc>
        <w:tc>
          <w:tcPr>
            <w:tcW w:w="2277" w:type="pct"/>
            <w:shd w:val="clear" w:color="auto" w:fill="auto"/>
            <w:vAlign w:val="center"/>
            <w:hideMark/>
          </w:tcPr>
          <w:p w14:paraId="433090DA" w14:textId="77777777" w:rsidR="00695D8E" w:rsidRPr="00695D8E" w:rsidRDefault="00695D8E" w:rsidP="00695D8E">
            <w:pPr>
              <w:jc w:val="left"/>
              <w:rPr>
                <w:color w:val="000000"/>
                <w:sz w:val="22"/>
                <w:szCs w:val="22"/>
              </w:rPr>
            </w:pPr>
            <w:r w:rsidRPr="00695D8E">
              <w:rPr>
                <w:color w:val="000000"/>
                <w:sz w:val="22"/>
                <w:szCs w:val="22"/>
              </w:rPr>
              <w:t xml:space="preserve">Замена сетевого насоса К-100-80-160 на Rz-L80-117/44-15/2 (или аналог с рабочей точкой 70 м³\ч; 40 м.в.с.) </w:t>
            </w:r>
          </w:p>
        </w:tc>
        <w:tc>
          <w:tcPr>
            <w:tcW w:w="787" w:type="pct"/>
            <w:shd w:val="clear" w:color="auto" w:fill="auto"/>
            <w:vAlign w:val="center"/>
            <w:hideMark/>
          </w:tcPr>
          <w:p w14:paraId="3931D137" w14:textId="77777777" w:rsidR="00695D8E" w:rsidRPr="00695D8E" w:rsidRDefault="00695D8E" w:rsidP="00695D8E">
            <w:pPr>
              <w:jc w:val="center"/>
              <w:rPr>
                <w:color w:val="000000"/>
                <w:sz w:val="22"/>
                <w:szCs w:val="22"/>
              </w:rPr>
            </w:pPr>
            <w:r w:rsidRPr="00695D8E">
              <w:rPr>
                <w:color w:val="000000"/>
                <w:sz w:val="22"/>
                <w:szCs w:val="22"/>
              </w:rPr>
              <w:t>622 934,10</w:t>
            </w:r>
          </w:p>
        </w:tc>
        <w:tc>
          <w:tcPr>
            <w:tcW w:w="650" w:type="pct"/>
            <w:shd w:val="clear" w:color="auto" w:fill="auto"/>
            <w:vAlign w:val="center"/>
            <w:hideMark/>
          </w:tcPr>
          <w:p w14:paraId="4733F289" w14:textId="77777777" w:rsidR="00695D8E" w:rsidRPr="00695D8E" w:rsidRDefault="00695D8E" w:rsidP="00695D8E">
            <w:pPr>
              <w:jc w:val="center"/>
              <w:rPr>
                <w:color w:val="000000"/>
                <w:sz w:val="22"/>
                <w:szCs w:val="22"/>
              </w:rPr>
            </w:pPr>
            <w:r w:rsidRPr="00695D8E">
              <w:rPr>
                <w:color w:val="000000"/>
                <w:sz w:val="22"/>
                <w:szCs w:val="22"/>
              </w:rPr>
              <w:t>2025</w:t>
            </w:r>
          </w:p>
        </w:tc>
      </w:tr>
      <w:tr w:rsidR="00695D8E" w:rsidRPr="00695D8E" w14:paraId="7C49F5D2" w14:textId="77777777" w:rsidTr="00695D8E">
        <w:trPr>
          <w:trHeight w:val="360"/>
        </w:trPr>
        <w:tc>
          <w:tcPr>
            <w:tcW w:w="216" w:type="pct"/>
            <w:vMerge/>
            <w:vAlign w:val="center"/>
            <w:hideMark/>
          </w:tcPr>
          <w:p w14:paraId="3CCC726F" w14:textId="77777777" w:rsidR="00695D8E" w:rsidRPr="00695D8E" w:rsidRDefault="00695D8E" w:rsidP="00695D8E">
            <w:pPr>
              <w:jc w:val="left"/>
              <w:rPr>
                <w:sz w:val="22"/>
                <w:szCs w:val="22"/>
              </w:rPr>
            </w:pPr>
          </w:p>
        </w:tc>
        <w:tc>
          <w:tcPr>
            <w:tcW w:w="812" w:type="pct"/>
            <w:vMerge/>
            <w:vAlign w:val="center"/>
            <w:hideMark/>
          </w:tcPr>
          <w:p w14:paraId="0A4EF23B" w14:textId="77777777" w:rsidR="00695D8E" w:rsidRPr="00695D8E" w:rsidRDefault="00695D8E" w:rsidP="00695D8E">
            <w:pPr>
              <w:jc w:val="left"/>
              <w:rPr>
                <w:sz w:val="22"/>
                <w:szCs w:val="22"/>
              </w:rPr>
            </w:pPr>
          </w:p>
        </w:tc>
        <w:tc>
          <w:tcPr>
            <w:tcW w:w="259" w:type="pct"/>
            <w:shd w:val="clear" w:color="auto" w:fill="auto"/>
            <w:vAlign w:val="center"/>
            <w:hideMark/>
          </w:tcPr>
          <w:p w14:paraId="11AF761D" w14:textId="77777777" w:rsidR="00695D8E" w:rsidRPr="00695D8E" w:rsidRDefault="00695D8E" w:rsidP="00695D8E">
            <w:pPr>
              <w:jc w:val="center"/>
              <w:rPr>
                <w:sz w:val="22"/>
                <w:szCs w:val="22"/>
              </w:rPr>
            </w:pPr>
            <w:r w:rsidRPr="00695D8E">
              <w:rPr>
                <w:sz w:val="22"/>
                <w:szCs w:val="22"/>
              </w:rPr>
              <w:t>2</w:t>
            </w:r>
          </w:p>
        </w:tc>
        <w:tc>
          <w:tcPr>
            <w:tcW w:w="2277" w:type="pct"/>
            <w:shd w:val="clear" w:color="auto" w:fill="auto"/>
            <w:vAlign w:val="center"/>
            <w:hideMark/>
          </w:tcPr>
          <w:p w14:paraId="1352DE40" w14:textId="77777777" w:rsidR="00695D8E" w:rsidRPr="00695D8E" w:rsidRDefault="00695D8E" w:rsidP="00695D8E">
            <w:pPr>
              <w:jc w:val="left"/>
              <w:rPr>
                <w:color w:val="000000"/>
                <w:sz w:val="22"/>
                <w:szCs w:val="22"/>
              </w:rPr>
            </w:pPr>
            <w:r w:rsidRPr="00695D8E">
              <w:rPr>
                <w:color w:val="000000"/>
                <w:sz w:val="22"/>
                <w:szCs w:val="22"/>
              </w:rPr>
              <w:t>Замена сетевого насоса К 80-50-200 на Rz-L80-117/44-15/2 (или аналог с рабочей точкой 70 м³\ч; 40 м.в.с.)</w:t>
            </w:r>
          </w:p>
        </w:tc>
        <w:tc>
          <w:tcPr>
            <w:tcW w:w="787" w:type="pct"/>
            <w:shd w:val="clear" w:color="auto" w:fill="auto"/>
            <w:vAlign w:val="center"/>
            <w:hideMark/>
          </w:tcPr>
          <w:p w14:paraId="6D24FB10" w14:textId="77777777" w:rsidR="00695D8E" w:rsidRPr="00695D8E" w:rsidRDefault="00695D8E" w:rsidP="00695D8E">
            <w:pPr>
              <w:jc w:val="center"/>
              <w:rPr>
                <w:color w:val="000000"/>
                <w:sz w:val="22"/>
                <w:szCs w:val="22"/>
              </w:rPr>
            </w:pPr>
            <w:r w:rsidRPr="00695D8E">
              <w:rPr>
                <w:color w:val="000000"/>
                <w:sz w:val="22"/>
                <w:szCs w:val="22"/>
              </w:rPr>
              <w:t>622 934,10</w:t>
            </w:r>
          </w:p>
        </w:tc>
        <w:tc>
          <w:tcPr>
            <w:tcW w:w="650" w:type="pct"/>
            <w:shd w:val="clear" w:color="auto" w:fill="auto"/>
            <w:vAlign w:val="center"/>
            <w:hideMark/>
          </w:tcPr>
          <w:p w14:paraId="3EC08F65" w14:textId="77777777" w:rsidR="00695D8E" w:rsidRPr="00695D8E" w:rsidRDefault="00695D8E" w:rsidP="00695D8E">
            <w:pPr>
              <w:jc w:val="center"/>
              <w:rPr>
                <w:color w:val="000000"/>
                <w:sz w:val="22"/>
                <w:szCs w:val="22"/>
              </w:rPr>
            </w:pPr>
            <w:r w:rsidRPr="00695D8E">
              <w:rPr>
                <w:color w:val="000000"/>
                <w:sz w:val="22"/>
                <w:szCs w:val="22"/>
              </w:rPr>
              <w:t>2025</w:t>
            </w:r>
          </w:p>
        </w:tc>
      </w:tr>
      <w:tr w:rsidR="00695D8E" w:rsidRPr="00695D8E" w14:paraId="1ADD0EEB" w14:textId="77777777" w:rsidTr="00695D8E">
        <w:trPr>
          <w:trHeight w:val="360"/>
        </w:trPr>
        <w:tc>
          <w:tcPr>
            <w:tcW w:w="216" w:type="pct"/>
            <w:vMerge/>
            <w:vAlign w:val="center"/>
            <w:hideMark/>
          </w:tcPr>
          <w:p w14:paraId="3C687B37" w14:textId="77777777" w:rsidR="00695D8E" w:rsidRPr="00695D8E" w:rsidRDefault="00695D8E" w:rsidP="00695D8E">
            <w:pPr>
              <w:jc w:val="left"/>
              <w:rPr>
                <w:sz w:val="22"/>
                <w:szCs w:val="22"/>
              </w:rPr>
            </w:pPr>
          </w:p>
        </w:tc>
        <w:tc>
          <w:tcPr>
            <w:tcW w:w="812" w:type="pct"/>
            <w:vMerge/>
            <w:vAlign w:val="center"/>
            <w:hideMark/>
          </w:tcPr>
          <w:p w14:paraId="0F4BC5A0" w14:textId="77777777" w:rsidR="00695D8E" w:rsidRPr="00695D8E" w:rsidRDefault="00695D8E" w:rsidP="00695D8E">
            <w:pPr>
              <w:jc w:val="left"/>
              <w:rPr>
                <w:sz w:val="22"/>
                <w:szCs w:val="22"/>
              </w:rPr>
            </w:pPr>
          </w:p>
        </w:tc>
        <w:tc>
          <w:tcPr>
            <w:tcW w:w="259" w:type="pct"/>
            <w:shd w:val="clear" w:color="auto" w:fill="auto"/>
            <w:vAlign w:val="center"/>
            <w:hideMark/>
          </w:tcPr>
          <w:p w14:paraId="68E93A07" w14:textId="77777777" w:rsidR="00695D8E" w:rsidRPr="00695D8E" w:rsidRDefault="00695D8E" w:rsidP="00695D8E">
            <w:pPr>
              <w:jc w:val="center"/>
              <w:rPr>
                <w:sz w:val="22"/>
                <w:szCs w:val="22"/>
              </w:rPr>
            </w:pPr>
            <w:r w:rsidRPr="00695D8E">
              <w:rPr>
                <w:sz w:val="22"/>
                <w:szCs w:val="22"/>
              </w:rPr>
              <w:t>3</w:t>
            </w:r>
          </w:p>
        </w:tc>
        <w:tc>
          <w:tcPr>
            <w:tcW w:w="2277" w:type="pct"/>
            <w:shd w:val="clear" w:color="auto" w:fill="auto"/>
            <w:vAlign w:val="center"/>
            <w:hideMark/>
          </w:tcPr>
          <w:p w14:paraId="56641381" w14:textId="77777777" w:rsidR="00695D8E" w:rsidRPr="00695D8E" w:rsidRDefault="00695D8E" w:rsidP="00695D8E">
            <w:pPr>
              <w:jc w:val="left"/>
              <w:rPr>
                <w:color w:val="000000"/>
                <w:sz w:val="22"/>
                <w:szCs w:val="22"/>
              </w:rPr>
            </w:pPr>
            <w:r w:rsidRPr="00695D8E">
              <w:rPr>
                <w:color w:val="000000"/>
                <w:sz w:val="22"/>
                <w:szCs w:val="22"/>
              </w:rPr>
              <w:t>Установка щита управления насосами</w:t>
            </w:r>
          </w:p>
        </w:tc>
        <w:tc>
          <w:tcPr>
            <w:tcW w:w="787" w:type="pct"/>
            <w:shd w:val="clear" w:color="auto" w:fill="auto"/>
            <w:vAlign w:val="center"/>
            <w:hideMark/>
          </w:tcPr>
          <w:p w14:paraId="584D2A75" w14:textId="77777777" w:rsidR="00695D8E" w:rsidRPr="00695D8E" w:rsidRDefault="00695D8E" w:rsidP="00695D8E">
            <w:pPr>
              <w:jc w:val="center"/>
              <w:rPr>
                <w:color w:val="000000"/>
                <w:sz w:val="22"/>
                <w:szCs w:val="22"/>
              </w:rPr>
            </w:pPr>
            <w:r w:rsidRPr="00695D8E">
              <w:rPr>
                <w:color w:val="000000"/>
                <w:sz w:val="22"/>
                <w:szCs w:val="22"/>
              </w:rPr>
              <w:t>149 560,87</w:t>
            </w:r>
          </w:p>
        </w:tc>
        <w:tc>
          <w:tcPr>
            <w:tcW w:w="650" w:type="pct"/>
            <w:shd w:val="clear" w:color="auto" w:fill="auto"/>
            <w:vAlign w:val="center"/>
            <w:hideMark/>
          </w:tcPr>
          <w:p w14:paraId="2362A83E" w14:textId="77777777" w:rsidR="00695D8E" w:rsidRPr="00695D8E" w:rsidRDefault="00695D8E" w:rsidP="00695D8E">
            <w:pPr>
              <w:jc w:val="center"/>
              <w:rPr>
                <w:color w:val="000000"/>
                <w:sz w:val="22"/>
                <w:szCs w:val="22"/>
              </w:rPr>
            </w:pPr>
            <w:r w:rsidRPr="00695D8E">
              <w:rPr>
                <w:color w:val="000000"/>
                <w:sz w:val="22"/>
                <w:szCs w:val="22"/>
              </w:rPr>
              <w:t>2025</w:t>
            </w:r>
          </w:p>
        </w:tc>
      </w:tr>
      <w:tr w:rsidR="00695D8E" w:rsidRPr="00695D8E" w14:paraId="27350D42" w14:textId="77777777" w:rsidTr="00695D8E">
        <w:trPr>
          <w:trHeight w:val="360"/>
        </w:trPr>
        <w:tc>
          <w:tcPr>
            <w:tcW w:w="216" w:type="pct"/>
            <w:vMerge/>
            <w:vAlign w:val="center"/>
            <w:hideMark/>
          </w:tcPr>
          <w:p w14:paraId="2D921049" w14:textId="77777777" w:rsidR="00695D8E" w:rsidRPr="00695D8E" w:rsidRDefault="00695D8E" w:rsidP="00695D8E">
            <w:pPr>
              <w:jc w:val="left"/>
              <w:rPr>
                <w:sz w:val="22"/>
                <w:szCs w:val="22"/>
              </w:rPr>
            </w:pPr>
          </w:p>
        </w:tc>
        <w:tc>
          <w:tcPr>
            <w:tcW w:w="812" w:type="pct"/>
            <w:vMerge/>
            <w:vAlign w:val="center"/>
            <w:hideMark/>
          </w:tcPr>
          <w:p w14:paraId="57877BDD" w14:textId="77777777" w:rsidR="00695D8E" w:rsidRPr="00695D8E" w:rsidRDefault="00695D8E" w:rsidP="00695D8E">
            <w:pPr>
              <w:jc w:val="left"/>
              <w:rPr>
                <w:sz w:val="22"/>
                <w:szCs w:val="22"/>
              </w:rPr>
            </w:pPr>
          </w:p>
        </w:tc>
        <w:tc>
          <w:tcPr>
            <w:tcW w:w="259" w:type="pct"/>
            <w:shd w:val="clear" w:color="auto" w:fill="auto"/>
            <w:vAlign w:val="center"/>
            <w:hideMark/>
          </w:tcPr>
          <w:p w14:paraId="03A7A1BC" w14:textId="77777777" w:rsidR="00695D8E" w:rsidRPr="00695D8E" w:rsidRDefault="00695D8E" w:rsidP="00695D8E">
            <w:pPr>
              <w:jc w:val="center"/>
              <w:rPr>
                <w:sz w:val="22"/>
                <w:szCs w:val="22"/>
              </w:rPr>
            </w:pPr>
            <w:r w:rsidRPr="00695D8E">
              <w:rPr>
                <w:sz w:val="22"/>
                <w:szCs w:val="22"/>
              </w:rPr>
              <w:t>4</w:t>
            </w:r>
          </w:p>
        </w:tc>
        <w:tc>
          <w:tcPr>
            <w:tcW w:w="2277" w:type="pct"/>
            <w:shd w:val="clear" w:color="auto" w:fill="auto"/>
            <w:vAlign w:val="center"/>
            <w:hideMark/>
          </w:tcPr>
          <w:p w14:paraId="50F4519C" w14:textId="77777777" w:rsidR="00695D8E" w:rsidRPr="00695D8E" w:rsidRDefault="00695D8E" w:rsidP="00695D8E">
            <w:pPr>
              <w:jc w:val="left"/>
              <w:rPr>
                <w:color w:val="000000"/>
                <w:sz w:val="22"/>
                <w:szCs w:val="22"/>
              </w:rPr>
            </w:pPr>
            <w:r w:rsidRPr="00695D8E">
              <w:rPr>
                <w:color w:val="000000"/>
                <w:sz w:val="22"/>
                <w:szCs w:val="22"/>
              </w:rPr>
              <w:t>Установка станции подпитки Джилекс Джамбо 70/50 Ч-24 (или аналог)</w:t>
            </w:r>
          </w:p>
        </w:tc>
        <w:tc>
          <w:tcPr>
            <w:tcW w:w="787" w:type="pct"/>
            <w:shd w:val="clear" w:color="auto" w:fill="auto"/>
            <w:vAlign w:val="center"/>
            <w:hideMark/>
          </w:tcPr>
          <w:p w14:paraId="47EB9CDF" w14:textId="77777777" w:rsidR="00695D8E" w:rsidRPr="00695D8E" w:rsidRDefault="00695D8E" w:rsidP="00695D8E">
            <w:pPr>
              <w:jc w:val="center"/>
              <w:rPr>
                <w:color w:val="000000"/>
                <w:sz w:val="22"/>
                <w:szCs w:val="22"/>
              </w:rPr>
            </w:pPr>
            <w:r w:rsidRPr="00695D8E">
              <w:rPr>
                <w:color w:val="000000"/>
                <w:sz w:val="22"/>
                <w:szCs w:val="22"/>
              </w:rPr>
              <w:t>55 241,44</w:t>
            </w:r>
          </w:p>
        </w:tc>
        <w:tc>
          <w:tcPr>
            <w:tcW w:w="650" w:type="pct"/>
            <w:shd w:val="clear" w:color="auto" w:fill="auto"/>
            <w:vAlign w:val="center"/>
            <w:hideMark/>
          </w:tcPr>
          <w:p w14:paraId="34EDF0A1" w14:textId="77777777" w:rsidR="00695D8E" w:rsidRPr="00695D8E" w:rsidRDefault="00695D8E" w:rsidP="00695D8E">
            <w:pPr>
              <w:jc w:val="center"/>
              <w:rPr>
                <w:color w:val="000000"/>
                <w:sz w:val="22"/>
                <w:szCs w:val="22"/>
              </w:rPr>
            </w:pPr>
            <w:r w:rsidRPr="00695D8E">
              <w:rPr>
                <w:color w:val="000000"/>
                <w:sz w:val="22"/>
                <w:szCs w:val="22"/>
              </w:rPr>
              <w:t>2026</w:t>
            </w:r>
          </w:p>
        </w:tc>
      </w:tr>
      <w:tr w:rsidR="00695D8E" w:rsidRPr="00695D8E" w14:paraId="41E0E606" w14:textId="77777777" w:rsidTr="00695D8E">
        <w:trPr>
          <w:trHeight w:val="360"/>
        </w:trPr>
        <w:tc>
          <w:tcPr>
            <w:tcW w:w="216" w:type="pct"/>
            <w:vMerge/>
            <w:vAlign w:val="center"/>
            <w:hideMark/>
          </w:tcPr>
          <w:p w14:paraId="394A5C5E" w14:textId="77777777" w:rsidR="00695D8E" w:rsidRPr="00695D8E" w:rsidRDefault="00695D8E" w:rsidP="00695D8E">
            <w:pPr>
              <w:jc w:val="left"/>
              <w:rPr>
                <w:sz w:val="22"/>
                <w:szCs w:val="22"/>
              </w:rPr>
            </w:pPr>
          </w:p>
        </w:tc>
        <w:tc>
          <w:tcPr>
            <w:tcW w:w="812" w:type="pct"/>
            <w:vMerge/>
            <w:vAlign w:val="center"/>
            <w:hideMark/>
          </w:tcPr>
          <w:p w14:paraId="74C64F3F" w14:textId="77777777" w:rsidR="00695D8E" w:rsidRPr="00695D8E" w:rsidRDefault="00695D8E" w:rsidP="00695D8E">
            <w:pPr>
              <w:jc w:val="left"/>
              <w:rPr>
                <w:sz w:val="22"/>
                <w:szCs w:val="22"/>
              </w:rPr>
            </w:pPr>
          </w:p>
        </w:tc>
        <w:tc>
          <w:tcPr>
            <w:tcW w:w="259" w:type="pct"/>
            <w:shd w:val="clear" w:color="auto" w:fill="auto"/>
            <w:vAlign w:val="center"/>
            <w:hideMark/>
          </w:tcPr>
          <w:p w14:paraId="76DB2090" w14:textId="77777777" w:rsidR="00695D8E" w:rsidRPr="00695D8E" w:rsidRDefault="00695D8E" w:rsidP="00695D8E">
            <w:pPr>
              <w:jc w:val="center"/>
              <w:rPr>
                <w:sz w:val="22"/>
                <w:szCs w:val="22"/>
              </w:rPr>
            </w:pPr>
            <w:r w:rsidRPr="00695D8E">
              <w:rPr>
                <w:sz w:val="22"/>
                <w:szCs w:val="22"/>
              </w:rPr>
              <w:t>5</w:t>
            </w:r>
          </w:p>
        </w:tc>
        <w:tc>
          <w:tcPr>
            <w:tcW w:w="2277" w:type="pct"/>
            <w:shd w:val="clear" w:color="auto" w:fill="auto"/>
            <w:vAlign w:val="center"/>
            <w:hideMark/>
          </w:tcPr>
          <w:p w14:paraId="4F7D3E1B" w14:textId="77777777" w:rsidR="00695D8E" w:rsidRPr="00695D8E" w:rsidRDefault="00695D8E" w:rsidP="00695D8E">
            <w:pPr>
              <w:jc w:val="left"/>
              <w:rPr>
                <w:color w:val="000000"/>
                <w:sz w:val="22"/>
                <w:szCs w:val="22"/>
              </w:rPr>
            </w:pPr>
            <w:r w:rsidRPr="00695D8E">
              <w:rPr>
                <w:color w:val="000000"/>
                <w:sz w:val="22"/>
                <w:szCs w:val="22"/>
              </w:rPr>
              <w:t>Установка накопительной ёмкости V=1 м3</w:t>
            </w:r>
          </w:p>
        </w:tc>
        <w:tc>
          <w:tcPr>
            <w:tcW w:w="787" w:type="pct"/>
            <w:shd w:val="clear" w:color="auto" w:fill="auto"/>
            <w:vAlign w:val="center"/>
            <w:hideMark/>
          </w:tcPr>
          <w:p w14:paraId="12C46D26" w14:textId="77777777" w:rsidR="00695D8E" w:rsidRPr="00695D8E" w:rsidRDefault="00695D8E" w:rsidP="00695D8E">
            <w:pPr>
              <w:jc w:val="center"/>
              <w:rPr>
                <w:color w:val="000000"/>
                <w:sz w:val="22"/>
                <w:szCs w:val="22"/>
              </w:rPr>
            </w:pPr>
            <w:r w:rsidRPr="00695D8E">
              <w:rPr>
                <w:color w:val="000000"/>
                <w:sz w:val="22"/>
                <w:szCs w:val="22"/>
              </w:rPr>
              <w:t>162 968,85</w:t>
            </w:r>
          </w:p>
        </w:tc>
        <w:tc>
          <w:tcPr>
            <w:tcW w:w="650" w:type="pct"/>
            <w:shd w:val="clear" w:color="auto" w:fill="auto"/>
            <w:vAlign w:val="center"/>
            <w:hideMark/>
          </w:tcPr>
          <w:p w14:paraId="149C0E65" w14:textId="77777777" w:rsidR="00695D8E" w:rsidRPr="00695D8E" w:rsidRDefault="00695D8E" w:rsidP="00695D8E">
            <w:pPr>
              <w:jc w:val="center"/>
              <w:rPr>
                <w:color w:val="000000"/>
                <w:sz w:val="22"/>
                <w:szCs w:val="22"/>
              </w:rPr>
            </w:pPr>
            <w:r w:rsidRPr="00695D8E">
              <w:rPr>
                <w:color w:val="000000"/>
                <w:sz w:val="22"/>
                <w:szCs w:val="22"/>
              </w:rPr>
              <w:t>2026</w:t>
            </w:r>
          </w:p>
        </w:tc>
      </w:tr>
      <w:tr w:rsidR="00695D8E" w:rsidRPr="00695D8E" w14:paraId="7AEFF942" w14:textId="77777777" w:rsidTr="00695D8E">
        <w:trPr>
          <w:trHeight w:val="360"/>
        </w:trPr>
        <w:tc>
          <w:tcPr>
            <w:tcW w:w="216" w:type="pct"/>
            <w:vMerge/>
            <w:vAlign w:val="center"/>
            <w:hideMark/>
          </w:tcPr>
          <w:p w14:paraId="6BE549E5" w14:textId="77777777" w:rsidR="00695D8E" w:rsidRPr="00695D8E" w:rsidRDefault="00695D8E" w:rsidP="00695D8E">
            <w:pPr>
              <w:jc w:val="left"/>
              <w:rPr>
                <w:sz w:val="22"/>
                <w:szCs w:val="22"/>
              </w:rPr>
            </w:pPr>
          </w:p>
        </w:tc>
        <w:tc>
          <w:tcPr>
            <w:tcW w:w="812" w:type="pct"/>
            <w:vMerge/>
            <w:vAlign w:val="center"/>
            <w:hideMark/>
          </w:tcPr>
          <w:p w14:paraId="5650CE9A" w14:textId="77777777" w:rsidR="00695D8E" w:rsidRPr="00695D8E" w:rsidRDefault="00695D8E" w:rsidP="00695D8E">
            <w:pPr>
              <w:jc w:val="left"/>
              <w:rPr>
                <w:sz w:val="22"/>
                <w:szCs w:val="22"/>
              </w:rPr>
            </w:pPr>
          </w:p>
        </w:tc>
        <w:tc>
          <w:tcPr>
            <w:tcW w:w="259" w:type="pct"/>
            <w:shd w:val="clear" w:color="auto" w:fill="auto"/>
            <w:vAlign w:val="center"/>
            <w:hideMark/>
          </w:tcPr>
          <w:p w14:paraId="7512BFE3" w14:textId="77777777" w:rsidR="00695D8E" w:rsidRPr="00695D8E" w:rsidRDefault="00695D8E" w:rsidP="00695D8E">
            <w:pPr>
              <w:jc w:val="center"/>
              <w:rPr>
                <w:sz w:val="22"/>
                <w:szCs w:val="22"/>
              </w:rPr>
            </w:pPr>
            <w:r w:rsidRPr="00695D8E">
              <w:rPr>
                <w:sz w:val="22"/>
                <w:szCs w:val="22"/>
              </w:rPr>
              <w:t>6</w:t>
            </w:r>
          </w:p>
        </w:tc>
        <w:tc>
          <w:tcPr>
            <w:tcW w:w="2277" w:type="pct"/>
            <w:shd w:val="clear" w:color="auto" w:fill="auto"/>
            <w:vAlign w:val="center"/>
            <w:hideMark/>
          </w:tcPr>
          <w:p w14:paraId="6B584E6A" w14:textId="77777777" w:rsidR="00695D8E" w:rsidRPr="00695D8E" w:rsidRDefault="00695D8E" w:rsidP="00695D8E">
            <w:pPr>
              <w:jc w:val="left"/>
              <w:rPr>
                <w:color w:val="000000"/>
                <w:sz w:val="22"/>
                <w:szCs w:val="22"/>
              </w:rPr>
            </w:pPr>
            <w:r w:rsidRPr="00695D8E">
              <w:rPr>
                <w:color w:val="000000"/>
                <w:sz w:val="22"/>
                <w:szCs w:val="22"/>
              </w:rPr>
              <w:t>Ограждение территории котельной забором из профлиста 35*25 м. (с обустройством склада золы, шлака и угля)</w:t>
            </w:r>
          </w:p>
        </w:tc>
        <w:tc>
          <w:tcPr>
            <w:tcW w:w="787" w:type="pct"/>
            <w:shd w:val="clear" w:color="auto" w:fill="auto"/>
            <w:vAlign w:val="center"/>
            <w:hideMark/>
          </w:tcPr>
          <w:p w14:paraId="35C52887" w14:textId="77777777" w:rsidR="00695D8E" w:rsidRPr="00695D8E" w:rsidRDefault="00695D8E" w:rsidP="00695D8E">
            <w:pPr>
              <w:jc w:val="center"/>
              <w:rPr>
                <w:color w:val="000000"/>
                <w:sz w:val="22"/>
                <w:szCs w:val="22"/>
              </w:rPr>
            </w:pPr>
            <w:r w:rsidRPr="00695D8E">
              <w:rPr>
                <w:color w:val="000000"/>
                <w:sz w:val="22"/>
                <w:szCs w:val="22"/>
              </w:rPr>
              <w:t>1 560 180,49</w:t>
            </w:r>
          </w:p>
        </w:tc>
        <w:tc>
          <w:tcPr>
            <w:tcW w:w="650" w:type="pct"/>
            <w:shd w:val="clear" w:color="auto" w:fill="auto"/>
            <w:vAlign w:val="center"/>
            <w:hideMark/>
          </w:tcPr>
          <w:p w14:paraId="67B08BCC" w14:textId="77777777" w:rsidR="00695D8E" w:rsidRPr="00695D8E" w:rsidRDefault="00695D8E" w:rsidP="00695D8E">
            <w:pPr>
              <w:jc w:val="center"/>
              <w:rPr>
                <w:color w:val="000000"/>
                <w:sz w:val="22"/>
                <w:szCs w:val="22"/>
              </w:rPr>
            </w:pPr>
            <w:r w:rsidRPr="00695D8E">
              <w:rPr>
                <w:color w:val="000000"/>
                <w:sz w:val="22"/>
                <w:szCs w:val="22"/>
              </w:rPr>
              <w:t>2028</w:t>
            </w:r>
          </w:p>
        </w:tc>
      </w:tr>
      <w:tr w:rsidR="00695D8E" w:rsidRPr="00695D8E" w14:paraId="26B7B78F" w14:textId="77777777" w:rsidTr="00695D8E">
        <w:trPr>
          <w:trHeight w:val="360"/>
        </w:trPr>
        <w:tc>
          <w:tcPr>
            <w:tcW w:w="216" w:type="pct"/>
            <w:vMerge/>
            <w:vAlign w:val="center"/>
            <w:hideMark/>
          </w:tcPr>
          <w:p w14:paraId="633A453F" w14:textId="77777777" w:rsidR="00695D8E" w:rsidRPr="00695D8E" w:rsidRDefault="00695D8E" w:rsidP="00695D8E">
            <w:pPr>
              <w:jc w:val="left"/>
              <w:rPr>
                <w:sz w:val="22"/>
                <w:szCs w:val="22"/>
              </w:rPr>
            </w:pPr>
          </w:p>
        </w:tc>
        <w:tc>
          <w:tcPr>
            <w:tcW w:w="812" w:type="pct"/>
            <w:vMerge/>
            <w:vAlign w:val="center"/>
            <w:hideMark/>
          </w:tcPr>
          <w:p w14:paraId="4D7F6DDC" w14:textId="77777777" w:rsidR="00695D8E" w:rsidRPr="00695D8E" w:rsidRDefault="00695D8E" w:rsidP="00695D8E">
            <w:pPr>
              <w:jc w:val="left"/>
              <w:rPr>
                <w:sz w:val="22"/>
                <w:szCs w:val="22"/>
              </w:rPr>
            </w:pPr>
          </w:p>
        </w:tc>
        <w:tc>
          <w:tcPr>
            <w:tcW w:w="259" w:type="pct"/>
            <w:shd w:val="clear" w:color="auto" w:fill="auto"/>
            <w:vAlign w:val="center"/>
            <w:hideMark/>
          </w:tcPr>
          <w:p w14:paraId="2CA660F2" w14:textId="77777777" w:rsidR="00695D8E" w:rsidRPr="00695D8E" w:rsidRDefault="00695D8E" w:rsidP="00695D8E">
            <w:pPr>
              <w:jc w:val="center"/>
              <w:rPr>
                <w:sz w:val="22"/>
                <w:szCs w:val="22"/>
              </w:rPr>
            </w:pPr>
            <w:r w:rsidRPr="00695D8E">
              <w:rPr>
                <w:sz w:val="22"/>
                <w:szCs w:val="22"/>
              </w:rPr>
              <w:t>7</w:t>
            </w:r>
          </w:p>
        </w:tc>
        <w:tc>
          <w:tcPr>
            <w:tcW w:w="2277" w:type="pct"/>
            <w:shd w:val="clear" w:color="auto" w:fill="auto"/>
            <w:vAlign w:val="center"/>
            <w:hideMark/>
          </w:tcPr>
          <w:p w14:paraId="05E1FD75" w14:textId="77777777" w:rsidR="00695D8E" w:rsidRPr="00695D8E" w:rsidRDefault="00695D8E" w:rsidP="00695D8E">
            <w:pPr>
              <w:jc w:val="left"/>
              <w:rPr>
                <w:color w:val="000000"/>
                <w:sz w:val="22"/>
                <w:szCs w:val="22"/>
              </w:rPr>
            </w:pPr>
            <w:r w:rsidRPr="00695D8E">
              <w:rPr>
                <w:color w:val="000000"/>
                <w:sz w:val="22"/>
                <w:szCs w:val="22"/>
              </w:rPr>
              <w:t>Замена дымоходов котельной (боровов) 40*40 толщина 6 мм 15 м</w:t>
            </w:r>
          </w:p>
        </w:tc>
        <w:tc>
          <w:tcPr>
            <w:tcW w:w="787" w:type="pct"/>
            <w:shd w:val="clear" w:color="auto" w:fill="auto"/>
            <w:vAlign w:val="center"/>
            <w:hideMark/>
          </w:tcPr>
          <w:p w14:paraId="49C5274D" w14:textId="77777777" w:rsidR="00695D8E" w:rsidRPr="00695D8E" w:rsidRDefault="00695D8E" w:rsidP="00695D8E">
            <w:pPr>
              <w:jc w:val="center"/>
              <w:rPr>
                <w:color w:val="000000"/>
                <w:sz w:val="22"/>
                <w:szCs w:val="22"/>
              </w:rPr>
            </w:pPr>
            <w:r w:rsidRPr="00695D8E">
              <w:rPr>
                <w:color w:val="000000"/>
                <w:sz w:val="22"/>
                <w:szCs w:val="22"/>
              </w:rPr>
              <w:t>553 422,43</w:t>
            </w:r>
          </w:p>
        </w:tc>
        <w:tc>
          <w:tcPr>
            <w:tcW w:w="650" w:type="pct"/>
            <w:shd w:val="clear" w:color="auto" w:fill="auto"/>
            <w:vAlign w:val="center"/>
            <w:hideMark/>
          </w:tcPr>
          <w:p w14:paraId="2B819ED9" w14:textId="77777777" w:rsidR="00695D8E" w:rsidRPr="00695D8E" w:rsidRDefault="00695D8E" w:rsidP="00695D8E">
            <w:pPr>
              <w:jc w:val="center"/>
              <w:rPr>
                <w:color w:val="000000"/>
                <w:sz w:val="22"/>
                <w:szCs w:val="22"/>
              </w:rPr>
            </w:pPr>
            <w:r w:rsidRPr="00695D8E">
              <w:rPr>
                <w:color w:val="000000"/>
                <w:sz w:val="22"/>
                <w:szCs w:val="22"/>
              </w:rPr>
              <w:t>2027</w:t>
            </w:r>
          </w:p>
        </w:tc>
      </w:tr>
      <w:tr w:rsidR="00695D8E" w:rsidRPr="00695D8E" w14:paraId="5C3EDCB5" w14:textId="77777777" w:rsidTr="00695D8E">
        <w:trPr>
          <w:trHeight w:val="360"/>
        </w:trPr>
        <w:tc>
          <w:tcPr>
            <w:tcW w:w="216" w:type="pct"/>
            <w:vMerge/>
            <w:vAlign w:val="center"/>
            <w:hideMark/>
          </w:tcPr>
          <w:p w14:paraId="7109C2C9" w14:textId="77777777" w:rsidR="00695D8E" w:rsidRPr="00695D8E" w:rsidRDefault="00695D8E" w:rsidP="00695D8E">
            <w:pPr>
              <w:jc w:val="left"/>
              <w:rPr>
                <w:sz w:val="22"/>
                <w:szCs w:val="22"/>
              </w:rPr>
            </w:pPr>
          </w:p>
        </w:tc>
        <w:tc>
          <w:tcPr>
            <w:tcW w:w="812" w:type="pct"/>
            <w:vMerge/>
            <w:vAlign w:val="center"/>
            <w:hideMark/>
          </w:tcPr>
          <w:p w14:paraId="1E82910F" w14:textId="77777777" w:rsidR="00695D8E" w:rsidRPr="00695D8E" w:rsidRDefault="00695D8E" w:rsidP="00695D8E">
            <w:pPr>
              <w:jc w:val="left"/>
              <w:rPr>
                <w:sz w:val="22"/>
                <w:szCs w:val="22"/>
              </w:rPr>
            </w:pPr>
          </w:p>
        </w:tc>
        <w:tc>
          <w:tcPr>
            <w:tcW w:w="259" w:type="pct"/>
            <w:shd w:val="clear" w:color="auto" w:fill="auto"/>
            <w:vAlign w:val="center"/>
            <w:hideMark/>
          </w:tcPr>
          <w:p w14:paraId="12039FA1" w14:textId="77777777" w:rsidR="00695D8E" w:rsidRPr="00695D8E" w:rsidRDefault="00695D8E" w:rsidP="00695D8E">
            <w:pPr>
              <w:jc w:val="center"/>
              <w:rPr>
                <w:sz w:val="22"/>
                <w:szCs w:val="22"/>
              </w:rPr>
            </w:pPr>
            <w:r w:rsidRPr="00695D8E">
              <w:rPr>
                <w:sz w:val="22"/>
                <w:szCs w:val="22"/>
              </w:rPr>
              <w:t>8</w:t>
            </w:r>
          </w:p>
        </w:tc>
        <w:tc>
          <w:tcPr>
            <w:tcW w:w="2277" w:type="pct"/>
            <w:shd w:val="clear" w:color="auto" w:fill="auto"/>
            <w:vAlign w:val="center"/>
            <w:hideMark/>
          </w:tcPr>
          <w:p w14:paraId="300F994A" w14:textId="77777777" w:rsidR="00695D8E" w:rsidRPr="00695D8E" w:rsidRDefault="00695D8E" w:rsidP="00695D8E">
            <w:pPr>
              <w:jc w:val="left"/>
              <w:rPr>
                <w:color w:val="000000"/>
                <w:sz w:val="22"/>
                <w:szCs w:val="22"/>
              </w:rPr>
            </w:pPr>
            <w:r w:rsidRPr="00695D8E">
              <w:rPr>
                <w:color w:val="000000"/>
                <w:sz w:val="22"/>
                <w:szCs w:val="22"/>
              </w:rPr>
              <w:t>Замена дымососа ДН-6,3</w:t>
            </w:r>
          </w:p>
        </w:tc>
        <w:tc>
          <w:tcPr>
            <w:tcW w:w="787" w:type="pct"/>
            <w:shd w:val="clear" w:color="auto" w:fill="auto"/>
            <w:vAlign w:val="center"/>
            <w:hideMark/>
          </w:tcPr>
          <w:p w14:paraId="61786F64" w14:textId="77777777" w:rsidR="00695D8E" w:rsidRPr="00695D8E" w:rsidRDefault="00695D8E" w:rsidP="00695D8E">
            <w:pPr>
              <w:jc w:val="center"/>
              <w:rPr>
                <w:color w:val="000000"/>
                <w:sz w:val="22"/>
                <w:szCs w:val="22"/>
              </w:rPr>
            </w:pPr>
            <w:r w:rsidRPr="00695D8E">
              <w:rPr>
                <w:color w:val="000000"/>
                <w:sz w:val="22"/>
                <w:szCs w:val="22"/>
              </w:rPr>
              <w:t>279 371,25</w:t>
            </w:r>
          </w:p>
        </w:tc>
        <w:tc>
          <w:tcPr>
            <w:tcW w:w="650" w:type="pct"/>
            <w:shd w:val="clear" w:color="auto" w:fill="auto"/>
            <w:vAlign w:val="center"/>
            <w:hideMark/>
          </w:tcPr>
          <w:p w14:paraId="6456426B" w14:textId="77777777" w:rsidR="00695D8E" w:rsidRPr="00695D8E" w:rsidRDefault="00695D8E" w:rsidP="00695D8E">
            <w:pPr>
              <w:jc w:val="center"/>
              <w:rPr>
                <w:color w:val="000000"/>
                <w:sz w:val="22"/>
                <w:szCs w:val="22"/>
              </w:rPr>
            </w:pPr>
            <w:r w:rsidRPr="00695D8E">
              <w:rPr>
                <w:color w:val="000000"/>
                <w:sz w:val="22"/>
                <w:szCs w:val="22"/>
              </w:rPr>
              <w:t>2027</w:t>
            </w:r>
          </w:p>
        </w:tc>
      </w:tr>
      <w:tr w:rsidR="00695D8E" w:rsidRPr="00695D8E" w14:paraId="58D549B4" w14:textId="77777777" w:rsidTr="00695D8E">
        <w:trPr>
          <w:trHeight w:val="360"/>
        </w:trPr>
        <w:tc>
          <w:tcPr>
            <w:tcW w:w="216" w:type="pct"/>
            <w:vMerge/>
            <w:vAlign w:val="center"/>
            <w:hideMark/>
          </w:tcPr>
          <w:p w14:paraId="72A603C9" w14:textId="77777777" w:rsidR="00695D8E" w:rsidRPr="00695D8E" w:rsidRDefault="00695D8E" w:rsidP="00695D8E">
            <w:pPr>
              <w:jc w:val="left"/>
              <w:rPr>
                <w:sz w:val="22"/>
                <w:szCs w:val="22"/>
              </w:rPr>
            </w:pPr>
          </w:p>
        </w:tc>
        <w:tc>
          <w:tcPr>
            <w:tcW w:w="812" w:type="pct"/>
            <w:vMerge/>
            <w:vAlign w:val="center"/>
            <w:hideMark/>
          </w:tcPr>
          <w:p w14:paraId="65EC35C5" w14:textId="77777777" w:rsidR="00695D8E" w:rsidRPr="00695D8E" w:rsidRDefault="00695D8E" w:rsidP="00695D8E">
            <w:pPr>
              <w:jc w:val="left"/>
              <w:rPr>
                <w:sz w:val="22"/>
                <w:szCs w:val="22"/>
              </w:rPr>
            </w:pPr>
          </w:p>
        </w:tc>
        <w:tc>
          <w:tcPr>
            <w:tcW w:w="259" w:type="pct"/>
            <w:shd w:val="clear" w:color="auto" w:fill="auto"/>
            <w:vAlign w:val="center"/>
            <w:hideMark/>
          </w:tcPr>
          <w:p w14:paraId="31D7BB3B" w14:textId="77777777" w:rsidR="00695D8E" w:rsidRPr="00695D8E" w:rsidRDefault="00695D8E" w:rsidP="00695D8E">
            <w:pPr>
              <w:jc w:val="center"/>
              <w:rPr>
                <w:sz w:val="22"/>
                <w:szCs w:val="22"/>
              </w:rPr>
            </w:pPr>
            <w:r w:rsidRPr="00695D8E">
              <w:rPr>
                <w:sz w:val="22"/>
                <w:szCs w:val="22"/>
              </w:rPr>
              <w:t>9</w:t>
            </w:r>
          </w:p>
        </w:tc>
        <w:tc>
          <w:tcPr>
            <w:tcW w:w="2277" w:type="pct"/>
            <w:shd w:val="clear" w:color="auto" w:fill="auto"/>
            <w:vAlign w:val="center"/>
            <w:hideMark/>
          </w:tcPr>
          <w:p w14:paraId="3C369928" w14:textId="522B41F7" w:rsidR="00695D8E" w:rsidRPr="00695D8E" w:rsidRDefault="00695D8E" w:rsidP="00695D8E">
            <w:pPr>
              <w:jc w:val="left"/>
              <w:rPr>
                <w:color w:val="000000"/>
                <w:sz w:val="22"/>
                <w:szCs w:val="22"/>
              </w:rPr>
            </w:pPr>
            <w:r w:rsidRPr="00695D8E">
              <w:rPr>
                <w:color w:val="000000"/>
                <w:sz w:val="22"/>
                <w:szCs w:val="22"/>
              </w:rPr>
              <w:t>Установка частотного преобразователя для дымососа MCI-G5.5/P7.5-4B(или аналог совместимый с мощностью двигателя дымососа)</w:t>
            </w:r>
          </w:p>
        </w:tc>
        <w:tc>
          <w:tcPr>
            <w:tcW w:w="787" w:type="pct"/>
            <w:shd w:val="clear" w:color="auto" w:fill="auto"/>
            <w:vAlign w:val="center"/>
            <w:hideMark/>
          </w:tcPr>
          <w:p w14:paraId="159E5B64" w14:textId="77777777" w:rsidR="00695D8E" w:rsidRPr="00695D8E" w:rsidRDefault="00695D8E" w:rsidP="00695D8E">
            <w:pPr>
              <w:jc w:val="center"/>
              <w:rPr>
                <w:color w:val="000000"/>
                <w:sz w:val="22"/>
                <w:szCs w:val="22"/>
              </w:rPr>
            </w:pPr>
            <w:r w:rsidRPr="00695D8E">
              <w:rPr>
                <w:color w:val="000000"/>
                <w:sz w:val="22"/>
                <w:szCs w:val="22"/>
              </w:rPr>
              <w:t>68 227,57</w:t>
            </w:r>
          </w:p>
        </w:tc>
        <w:tc>
          <w:tcPr>
            <w:tcW w:w="650" w:type="pct"/>
            <w:shd w:val="clear" w:color="auto" w:fill="auto"/>
            <w:vAlign w:val="center"/>
            <w:hideMark/>
          </w:tcPr>
          <w:p w14:paraId="7724C638" w14:textId="77777777" w:rsidR="00695D8E" w:rsidRPr="00695D8E" w:rsidRDefault="00695D8E" w:rsidP="00695D8E">
            <w:pPr>
              <w:jc w:val="center"/>
              <w:rPr>
                <w:color w:val="000000"/>
                <w:sz w:val="22"/>
                <w:szCs w:val="22"/>
              </w:rPr>
            </w:pPr>
            <w:r w:rsidRPr="00695D8E">
              <w:rPr>
                <w:color w:val="000000"/>
                <w:sz w:val="22"/>
                <w:szCs w:val="22"/>
              </w:rPr>
              <w:t>2027</w:t>
            </w:r>
          </w:p>
        </w:tc>
      </w:tr>
      <w:tr w:rsidR="00695D8E" w:rsidRPr="00695D8E" w14:paraId="647AA585" w14:textId="77777777" w:rsidTr="00695D8E">
        <w:trPr>
          <w:trHeight w:val="360"/>
        </w:trPr>
        <w:tc>
          <w:tcPr>
            <w:tcW w:w="216" w:type="pct"/>
            <w:vMerge/>
            <w:vAlign w:val="center"/>
            <w:hideMark/>
          </w:tcPr>
          <w:p w14:paraId="00C38F41" w14:textId="77777777" w:rsidR="00695D8E" w:rsidRPr="00695D8E" w:rsidRDefault="00695D8E" w:rsidP="00695D8E">
            <w:pPr>
              <w:jc w:val="left"/>
              <w:rPr>
                <w:sz w:val="22"/>
                <w:szCs w:val="22"/>
              </w:rPr>
            </w:pPr>
          </w:p>
        </w:tc>
        <w:tc>
          <w:tcPr>
            <w:tcW w:w="812" w:type="pct"/>
            <w:vMerge/>
            <w:vAlign w:val="center"/>
            <w:hideMark/>
          </w:tcPr>
          <w:p w14:paraId="695B68BB" w14:textId="77777777" w:rsidR="00695D8E" w:rsidRPr="00695D8E" w:rsidRDefault="00695D8E" w:rsidP="00695D8E">
            <w:pPr>
              <w:jc w:val="left"/>
              <w:rPr>
                <w:sz w:val="22"/>
                <w:szCs w:val="22"/>
              </w:rPr>
            </w:pPr>
          </w:p>
        </w:tc>
        <w:tc>
          <w:tcPr>
            <w:tcW w:w="259" w:type="pct"/>
            <w:shd w:val="clear" w:color="auto" w:fill="auto"/>
            <w:vAlign w:val="center"/>
            <w:hideMark/>
          </w:tcPr>
          <w:p w14:paraId="72CDD002" w14:textId="77777777" w:rsidR="00695D8E" w:rsidRPr="00695D8E" w:rsidRDefault="00695D8E" w:rsidP="00695D8E">
            <w:pPr>
              <w:jc w:val="center"/>
              <w:rPr>
                <w:sz w:val="22"/>
                <w:szCs w:val="22"/>
              </w:rPr>
            </w:pPr>
            <w:r w:rsidRPr="00695D8E">
              <w:rPr>
                <w:sz w:val="22"/>
                <w:szCs w:val="22"/>
              </w:rPr>
              <w:t>10</w:t>
            </w:r>
          </w:p>
        </w:tc>
        <w:tc>
          <w:tcPr>
            <w:tcW w:w="2277" w:type="pct"/>
            <w:shd w:val="clear" w:color="auto" w:fill="auto"/>
            <w:vAlign w:val="center"/>
            <w:hideMark/>
          </w:tcPr>
          <w:p w14:paraId="5CB1CE9E" w14:textId="77777777" w:rsidR="00695D8E" w:rsidRPr="00695D8E" w:rsidRDefault="00695D8E" w:rsidP="00695D8E">
            <w:pPr>
              <w:jc w:val="left"/>
              <w:rPr>
                <w:color w:val="000000"/>
                <w:sz w:val="22"/>
                <w:szCs w:val="22"/>
              </w:rPr>
            </w:pPr>
            <w:r w:rsidRPr="00695D8E">
              <w:rPr>
                <w:color w:val="000000"/>
                <w:sz w:val="22"/>
                <w:szCs w:val="22"/>
              </w:rPr>
              <w:t>Установка резервного дымососа ДН-6,3</w:t>
            </w:r>
          </w:p>
        </w:tc>
        <w:tc>
          <w:tcPr>
            <w:tcW w:w="787" w:type="pct"/>
            <w:shd w:val="clear" w:color="auto" w:fill="auto"/>
            <w:vAlign w:val="center"/>
            <w:hideMark/>
          </w:tcPr>
          <w:p w14:paraId="2C5060D6" w14:textId="77777777" w:rsidR="00695D8E" w:rsidRPr="00695D8E" w:rsidRDefault="00695D8E" w:rsidP="00695D8E">
            <w:pPr>
              <w:jc w:val="center"/>
              <w:rPr>
                <w:color w:val="000000"/>
                <w:sz w:val="22"/>
                <w:szCs w:val="22"/>
              </w:rPr>
            </w:pPr>
            <w:r w:rsidRPr="00695D8E">
              <w:rPr>
                <w:color w:val="000000"/>
                <w:sz w:val="22"/>
                <w:szCs w:val="22"/>
              </w:rPr>
              <w:t>267 317,80</w:t>
            </w:r>
          </w:p>
        </w:tc>
        <w:tc>
          <w:tcPr>
            <w:tcW w:w="650" w:type="pct"/>
            <w:shd w:val="clear" w:color="auto" w:fill="auto"/>
            <w:vAlign w:val="center"/>
            <w:hideMark/>
          </w:tcPr>
          <w:p w14:paraId="229FB8A0" w14:textId="77777777" w:rsidR="00695D8E" w:rsidRPr="00695D8E" w:rsidRDefault="00695D8E" w:rsidP="00695D8E">
            <w:pPr>
              <w:jc w:val="center"/>
              <w:rPr>
                <w:color w:val="000000"/>
                <w:sz w:val="22"/>
                <w:szCs w:val="22"/>
              </w:rPr>
            </w:pPr>
            <w:r w:rsidRPr="00695D8E">
              <w:rPr>
                <w:color w:val="000000"/>
                <w:sz w:val="22"/>
                <w:szCs w:val="22"/>
              </w:rPr>
              <w:t>2029</w:t>
            </w:r>
          </w:p>
        </w:tc>
      </w:tr>
      <w:tr w:rsidR="00695D8E" w:rsidRPr="00695D8E" w14:paraId="464D6A48" w14:textId="77777777" w:rsidTr="00695D8E">
        <w:trPr>
          <w:trHeight w:val="360"/>
        </w:trPr>
        <w:tc>
          <w:tcPr>
            <w:tcW w:w="216" w:type="pct"/>
            <w:vMerge/>
            <w:vAlign w:val="center"/>
            <w:hideMark/>
          </w:tcPr>
          <w:p w14:paraId="502CBF86" w14:textId="77777777" w:rsidR="00695D8E" w:rsidRPr="00695D8E" w:rsidRDefault="00695D8E" w:rsidP="00695D8E">
            <w:pPr>
              <w:jc w:val="left"/>
              <w:rPr>
                <w:sz w:val="22"/>
                <w:szCs w:val="22"/>
              </w:rPr>
            </w:pPr>
          </w:p>
        </w:tc>
        <w:tc>
          <w:tcPr>
            <w:tcW w:w="812" w:type="pct"/>
            <w:vMerge/>
            <w:vAlign w:val="center"/>
            <w:hideMark/>
          </w:tcPr>
          <w:p w14:paraId="5FBC5A35" w14:textId="77777777" w:rsidR="00695D8E" w:rsidRPr="00695D8E" w:rsidRDefault="00695D8E" w:rsidP="00695D8E">
            <w:pPr>
              <w:jc w:val="left"/>
              <w:rPr>
                <w:sz w:val="22"/>
                <w:szCs w:val="22"/>
              </w:rPr>
            </w:pPr>
          </w:p>
        </w:tc>
        <w:tc>
          <w:tcPr>
            <w:tcW w:w="259" w:type="pct"/>
            <w:shd w:val="clear" w:color="auto" w:fill="auto"/>
            <w:vAlign w:val="center"/>
            <w:hideMark/>
          </w:tcPr>
          <w:p w14:paraId="57DD9DFC" w14:textId="77777777" w:rsidR="00695D8E" w:rsidRPr="00695D8E" w:rsidRDefault="00695D8E" w:rsidP="00695D8E">
            <w:pPr>
              <w:jc w:val="center"/>
              <w:rPr>
                <w:sz w:val="22"/>
                <w:szCs w:val="22"/>
              </w:rPr>
            </w:pPr>
            <w:r w:rsidRPr="00695D8E">
              <w:rPr>
                <w:sz w:val="22"/>
                <w:szCs w:val="22"/>
              </w:rPr>
              <w:t>11</w:t>
            </w:r>
          </w:p>
        </w:tc>
        <w:tc>
          <w:tcPr>
            <w:tcW w:w="2277" w:type="pct"/>
            <w:shd w:val="clear" w:color="auto" w:fill="auto"/>
            <w:vAlign w:val="center"/>
            <w:hideMark/>
          </w:tcPr>
          <w:p w14:paraId="6C02BA9D" w14:textId="71B57885" w:rsidR="00695D8E" w:rsidRPr="00695D8E" w:rsidRDefault="00695D8E" w:rsidP="00695D8E">
            <w:pPr>
              <w:jc w:val="left"/>
              <w:rPr>
                <w:color w:val="000000"/>
                <w:sz w:val="22"/>
                <w:szCs w:val="22"/>
              </w:rPr>
            </w:pPr>
            <w:r w:rsidRPr="00695D8E">
              <w:rPr>
                <w:color w:val="000000"/>
                <w:sz w:val="22"/>
                <w:szCs w:val="22"/>
              </w:rPr>
              <w:t>Установка частотного преобразователя для дымососа MCI-G5.5/P7.5-4B(или аналог совместимый с мощностью двигателя дымососа)</w:t>
            </w:r>
          </w:p>
        </w:tc>
        <w:tc>
          <w:tcPr>
            <w:tcW w:w="787" w:type="pct"/>
            <w:shd w:val="clear" w:color="auto" w:fill="auto"/>
            <w:vAlign w:val="center"/>
            <w:hideMark/>
          </w:tcPr>
          <w:p w14:paraId="3FBE12B8" w14:textId="77777777" w:rsidR="00695D8E" w:rsidRPr="00695D8E" w:rsidRDefault="00695D8E" w:rsidP="00695D8E">
            <w:pPr>
              <w:jc w:val="center"/>
              <w:rPr>
                <w:color w:val="000000"/>
                <w:sz w:val="22"/>
                <w:szCs w:val="22"/>
              </w:rPr>
            </w:pPr>
            <w:r w:rsidRPr="00695D8E">
              <w:rPr>
                <w:color w:val="000000"/>
                <w:sz w:val="22"/>
                <w:szCs w:val="22"/>
              </w:rPr>
              <w:t>68 227,57</w:t>
            </w:r>
          </w:p>
        </w:tc>
        <w:tc>
          <w:tcPr>
            <w:tcW w:w="650" w:type="pct"/>
            <w:shd w:val="clear" w:color="auto" w:fill="auto"/>
            <w:vAlign w:val="center"/>
            <w:hideMark/>
          </w:tcPr>
          <w:p w14:paraId="79E0F615" w14:textId="77777777" w:rsidR="00695D8E" w:rsidRPr="00695D8E" w:rsidRDefault="00695D8E" w:rsidP="00695D8E">
            <w:pPr>
              <w:jc w:val="center"/>
              <w:rPr>
                <w:color w:val="000000"/>
                <w:sz w:val="22"/>
                <w:szCs w:val="22"/>
              </w:rPr>
            </w:pPr>
            <w:r w:rsidRPr="00695D8E">
              <w:rPr>
                <w:color w:val="000000"/>
                <w:sz w:val="22"/>
                <w:szCs w:val="22"/>
              </w:rPr>
              <w:t>2029</w:t>
            </w:r>
          </w:p>
        </w:tc>
      </w:tr>
      <w:tr w:rsidR="00695D8E" w:rsidRPr="00695D8E" w14:paraId="6D1B4406" w14:textId="77777777" w:rsidTr="00695D8E">
        <w:trPr>
          <w:trHeight w:val="360"/>
        </w:trPr>
        <w:tc>
          <w:tcPr>
            <w:tcW w:w="216" w:type="pct"/>
            <w:vMerge/>
            <w:vAlign w:val="center"/>
            <w:hideMark/>
          </w:tcPr>
          <w:p w14:paraId="4E74A62B" w14:textId="77777777" w:rsidR="00695D8E" w:rsidRPr="00695D8E" w:rsidRDefault="00695D8E" w:rsidP="00695D8E">
            <w:pPr>
              <w:jc w:val="left"/>
              <w:rPr>
                <w:sz w:val="22"/>
                <w:szCs w:val="22"/>
              </w:rPr>
            </w:pPr>
          </w:p>
        </w:tc>
        <w:tc>
          <w:tcPr>
            <w:tcW w:w="812" w:type="pct"/>
            <w:vMerge/>
            <w:vAlign w:val="center"/>
            <w:hideMark/>
          </w:tcPr>
          <w:p w14:paraId="6C179928" w14:textId="77777777" w:rsidR="00695D8E" w:rsidRPr="00695D8E" w:rsidRDefault="00695D8E" w:rsidP="00695D8E">
            <w:pPr>
              <w:jc w:val="left"/>
              <w:rPr>
                <w:sz w:val="22"/>
                <w:szCs w:val="22"/>
              </w:rPr>
            </w:pPr>
          </w:p>
        </w:tc>
        <w:tc>
          <w:tcPr>
            <w:tcW w:w="259" w:type="pct"/>
            <w:shd w:val="clear" w:color="auto" w:fill="auto"/>
            <w:vAlign w:val="center"/>
            <w:hideMark/>
          </w:tcPr>
          <w:p w14:paraId="605B960E" w14:textId="77777777" w:rsidR="00695D8E" w:rsidRPr="00695D8E" w:rsidRDefault="00695D8E" w:rsidP="00695D8E">
            <w:pPr>
              <w:jc w:val="center"/>
              <w:rPr>
                <w:sz w:val="22"/>
                <w:szCs w:val="22"/>
              </w:rPr>
            </w:pPr>
            <w:r w:rsidRPr="00695D8E">
              <w:rPr>
                <w:sz w:val="22"/>
                <w:szCs w:val="22"/>
              </w:rPr>
              <w:t>12</w:t>
            </w:r>
          </w:p>
        </w:tc>
        <w:tc>
          <w:tcPr>
            <w:tcW w:w="2277" w:type="pct"/>
            <w:shd w:val="clear" w:color="auto" w:fill="auto"/>
            <w:vAlign w:val="center"/>
            <w:hideMark/>
          </w:tcPr>
          <w:p w14:paraId="3498811C" w14:textId="77777777" w:rsidR="00695D8E" w:rsidRPr="00695D8E" w:rsidRDefault="00695D8E" w:rsidP="00695D8E">
            <w:pPr>
              <w:jc w:val="left"/>
              <w:rPr>
                <w:color w:val="000000"/>
                <w:sz w:val="22"/>
                <w:szCs w:val="22"/>
              </w:rPr>
            </w:pPr>
            <w:r w:rsidRPr="00695D8E">
              <w:rPr>
                <w:color w:val="000000"/>
                <w:sz w:val="22"/>
                <w:szCs w:val="22"/>
              </w:rPr>
              <w:t>Замена запорной арматуры в котельной</w:t>
            </w:r>
          </w:p>
        </w:tc>
        <w:tc>
          <w:tcPr>
            <w:tcW w:w="787" w:type="pct"/>
            <w:shd w:val="clear" w:color="auto" w:fill="auto"/>
            <w:vAlign w:val="center"/>
            <w:hideMark/>
          </w:tcPr>
          <w:p w14:paraId="599DE9D5" w14:textId="77777777" w:rsidR="00695D8E" w:rsidRPr="00695D8E" w:rsidRDefault="00695D8E" w:rsidP="00695D8E">
            <w:pPr>
              <w:jc w:val="center"/>
              <w:rPr>
                <w:color w:val="000000"/>
                <w:sz w:val="22"/>
                <w:szCs w:val="22"/>
              </w:rPr>
            </w:pPr>
            <w:r w:rsidRPr="00695D8E">
              <w:rPr>
                <w:color w:val="000000"/>
                <w:sz w:val="22"/>
                <w:szCs w:val="22"/>
              </w:rPr>
              <w:t>93 573,46</w:t>
            </w:r>
          </w:p>
        </w:tc>
        <w:tc>
          <w:tcPr>
            <w:tcW w:w="650" w:type="pct"/>
            <w:shd w:val="clear" w:color="auto" w:fill="auto"/>
            <w:vAlign w:val="center"/>
            <w:hideMark/>
          </w:tcPr>
          <w:p w14:paraId="1A208857" w14:textId="77777777" w:rsidR="00695D8E" w:rsidRPr="00695D8E" w:rsidRDefault="00695D8E" w:rsidP="00695D8E">
            <w:pPr>
              <w:jc w:val="center"/>
              <w:rPr>
                <w:color w:val="000000"/>
                <w:sz w:val="22"/>
                <w:szCs w:val="22"/>
              </w:rPr>
            </w:pPr>
            <w:r w:rsidRPr="00695D8E">
              <w:rPr>
                <w:color w:val="000000"/>
                <w:sz w:val="22"/>
                <w:szCs w:val="22"/>
              </w:rPr>
              <w:t>2030</w:t>
            </w:r>
          </w:p>
        </w:tc>
      </w:tr>
      <w:tr w:rsidR="00695D8E" w:rsidRPr="00695D8E" w14:paraId="75CBEF46" w14:textId="77777777" w:rsidTr="00695D8E">
        <w:trPr>
          <w:trHeight w:val="360"/>
        </w:trPr>
        <w:tc>
          <w:tcPr>
            <w:tcW w:w="216" w:type="pct"/>
            <w:vMerge/>
            <w:vAlign w:val="center"/>
            <w:hideMark/>
          </w:tcPr>
          <w:p w14:paraId="4A0D92E4" w14:textId="77777777" w:rsidR="00695D8E" w:rsidRPr="00695D8E" w:rsidRDefault="00695D8E" w:rsidP="00695D8E">
            <w:pPr>
              <w:jc w:val="left"/>
              <w:rPr>
                <w:sz w:val="22"/>
                <w:szCs w:val="22"/>
              </w:rPr>
            </w:pPr>
          </w:p>
        </w:tc>
        <w:tc>
          <w:tcPr>
            <w:tcW w:w="812" w:type="pct"/>
            <w:vMerge/>
            <w:vAlign w:val="center"/>
            <w:hideMark/>
          </w:tcPr>
          <w:p w14:paraId="05C90049" w14:textId="77777777" w:rsidR="00695D8E" w:rsidRPr="00695D8E" w:rsidRDefault="00695D8E" w:rsidP="00695D8E">
            <w:pPr>
              <w:jc w:val="left"/>
              <w:rPr>
                <w:sz w:val="22"/>
                <w:szCs w:val="22"/>
              </w:rPr>
            </w:pPr>
          </w:p>
        </w:tc>
        <w:tc>
          <w:tcPr>
            <w:tcW w:w="259" w:type="pct"/>
            <w:shd w:val="clear" w:color="auto" w:fill="auto"/>
            <w:vAlign w:val="center"/>
            <w:hideMark/>
          </w:tcPr>
          <w:p w14:paraId="0B1CA0A1" w14:textId="77777777" w:rsidR="00695D8E" w:rsidRPr="00695D8E" w:rsidRDefault="00695D8E" w:rsidP="00695D8E">
            <w:pPr>
              <w:jc w:val="center"/>
              <w:rPr>
                <w:sz w:val="22"/>
                <w:szCs w:val="22"/>
              </w:rPr>
            </w:pPr>
            <w:r w:rsidRPr="00695D8E">
              <w:rPr>
                <w:sz w:val="22"/>
                <w:szCs w:val="22"/>
              </w:rPr>
              <w:t>13</w:t>
            </w:r>
          </w:p>
        </w:tc>
        <w:tc>
          <w:tcPr>
            <w:tcW w:w="2277" w:type="pct"/>
            <w:shd w:val="clear" w:color="auto" w:fill="auto"/>
            <w:vAlign w:val="center"/>
            <w:hideMark/>
          </w:tcPr>
          <w:p w14:paraId="644AE520" w14:textId="77777777" w:rsidR="00695D8E" w:rsidRPr="00695D8E" w:rsidRDefault="00695D8E" w:rsidP="00695D8E">
            <w:pPr>
              <w:jc w:val="left"/>
              <w:rPr>
                <w:color w:val="000000"/>
                <w:sz w:val="22"/>
                <w:szCs w:val="22"/>
              </w:rPr>
            </w:pPr>
            <w:r w:rsidRPr="00695D8E">
              <w:rPr>
                <w:color w:val="000000"/>
                <w:sz w:val="22"/>
                <w:szCs w:val="22"/>
              </w:rPr>
              <w:t>Замена котла КВр 0,93 МВт на два котла длительного горения 500 кВт</w:t>
            </w:r>
          </w:p>
        </w:tc>
        <w:tc>
          <w:tcPr>
            <w:tcW w:w="787" w:type="pct"/>
            <w:shd w:val="clear" w:color="auto" w:fill="auto"/>
            <w:vAlign w:val="center"/>
            <w:hideMark/>
          </w:tcPr>
          <w:p w14:paraId="2844F603" w14:textId="77777777" w:rsidR="00695D8E" w:rsidRPr="00695D8E" w:rsidRDefault="00695D8E" w:rsidP="00695D8E">
            <w:pPr>
              <w:jc w:val="center"/>
              <w:rPr>
                <w:color w:val="000000"/>
                <w:sz w:val="22"/>
                <w:szCs w:val="22"/>
              </w:rPr>
            </w:pPr>
            <w:r w:rsidRPr="00695D8E">
              <w:rPr>
                <w:color w:val="000000"/>
                <w:sz w:val="22"/>
                <w:szCs w:val="22"/>
              </w:rPr>
              <w:t>4 594 288,49</w:t>
            </w:r>
          </w:p>
        </w:tc>
        <w:tc>
          <w:tcPr>
            <w:tcW w:w="650" w:type="pct"/>
            <w:shd w:val="clear" w:color="auto" w:fill="auto"/>
            <w:vAlign w:val="center"/>
            <w:hideMark/>
          </w:tcPr>
          <w:p w14:paraId="789E8E74" w14:textId="77777777" w:rsidR="00695D8E" w:rsidRPr="00695D8E" w:rsidRDefault="00695D8E" w:rsidP="00695D8E">
            <w:pPr>
              <w:jc w:val="center"/>
              <w:rPr>
                <w:color w:val="000000"/>
                <w:sz w:val="22"/>
                <w:szCs w:val="22"/>
              </w:rPr>
            </w:pPr>
            <w:r w:rsidRPr="00695D8E">
              <w:rPr>
                <w:color w:val="000000"/>
                <w:sz w:val="22"/>
                <w:szCs w:val="22"/>
              </w:rPr>
              <w:t>2025</w:t>
            </w:r>
          </w:p>
        </w:tc>
      </w:tr>
      <w:tr w:rsidR="00695D8E" w:rsidRPr="00695D8E" w14:paraId="7D75BC24" w14:textId="77777777" w:rsidTr="00695D8E">
        <w:trPr>
          <w:trHeight w:val="360"/>
        </w:trPr>
        <w:tc>
          <w:tcPr>
            <w:tcW w:w="216" w:type="pct"/>
            <w:vMerge/>
            <w:vAlign w:val="center"/>
            <w:hideMark/>
          </w:tcPr>
          <w:p w14:paraId="2BA74971" w14:textId="77777777" w:rsidR="00695D8E" w:rsidRPr="00695D8E" w:rsidRDefault="00695D8E" w:rsidP="00695D8E">
            <w:pPr>
              <w:jc w:val="left"/>
              <w:rPr>
                <w:sz w:val="22"/>
                <w:szCs w:val="22"/>
              </w:rPr>
            </w:pPr>
          </w:p>
        </w:tc>
        <w:tc>
          <w:tcPr>
            <w:tcW w:w="812" w:type="pct"/>
            <w:vMerge/>
            <w:vAlign w:val="center"/>
            <w:hideMark/>
          </w:tcPr>
          <w:p w14:paraId="4BB93503" w14:textId="77777777" w:rsidR="00695D8E" w:rsidRPr="00695D8E" w:rsidRDefault="00695D8E" w:rsidP="00695D8E">
            <w:pPr>
              <w:jc w:val="left"/>
              <w:rPr>
                <w:sz w:val="22"/>
                <w:szCs w:val="22"/>
              </w:rPr>
            </w:pPr>
          </w:p>
        </w:tc>
        <w:tc>
          <w:tcPr>
            <w:tcW w:w="259" w:type="pct"/>
            <w:shd w:val="clear" w:color="auto" w:fill="auto"/>
            <w:vAlign w:val="center"/>
            <w:hideMark/>
          </w:tcPr>
          <w:p w14:paraId="1B33A070" w14:textId="77777777" w:rsidR="00695D8E" w:rsidRPr="00695D8E" w:rsidRDefault="00695D8E" w:rsidP="00695D8E">
            <w:pPr>
              <w:jc w:val="center"/>
              <w:rPr>
                <w:sz w:val="22"/>
                <w:szCs w:val="22"/>
              </w:rPr>
            </w:pPr>
            <w:r w:rsidRPr="00695D8E">
              <w:rPr>
                <w:sz w:val="22"/>
                <w:szCs w:val="22"/>
              </w:rPr>
              <w:t>14</w:t>
            </w:r>
          </w:p>
        </w:tc>
        <w:tc>
          <w:tcPr>
            <w:tcW w:w="2277" w:type="pct"/>
            <w:shd w:val="clear" w:color="auto" w:fill="auto"/>
            <w:vAlign w:val="center"/>
            <w:hideMark/>
          </w:tcPr>
          <w:p w14:paraId="269EB531" w14:textId="77777777" w:rsidR="00695D8E" w:rsidRPr="00695D8E" w:rsidRDefault="00695D8E" w:rsidP="00695D8E">
            <w:pPr>
              <w:jc w:val="left"/>
              <w:rPr>
                <w:color w:val="000000"/>
                <w:sz w:val="22"/>
                <w:szCs w:val="22"/>
              </w:rPr>
            </w:pPr>
            <w:r w:rsidRPr="00695D8E">
              <w:rPr>
                <w:color w:val="000000"/>
                <w:sz w:val="22"/>
                <w:szCs w:val="22"/>
              </w:rPr>
              <w:t>Замена котла КВр-0,5 на котел длительного горения 500 кВт</w:t>
            </w:r>
          </w:p>
        </w:tc>
        <w:tc>
          <w:tcPr>
            <w:tcW w:w="787" w:type="pct"/>
            <w:shd w:val="clear" w:color="auto" w:fill="auto"/>
            <w:vAlign w:val="center"/>
            <w:hideMark/>
          </w:tcPr>
          <w:p w14:paraId="3199DDBC" w14:textId="77777777" w:rsidR="00695D8E" w:rsidRPr="00695D8E" w:rsidRDefault="00695D8E" w:rsidP="00695D8E">
            <w:pPr>
              <w:jc w:val="center"/>
              <w:rPr>
                <w:color w:val="000000"/>
                <w:sz w:val="22"/>
                <w:szCs w:val="22"/>
              </w:rPr>
            </w:pPr>
            <w:r w:rsidRPr="00695D8E">
              <w:rPr>
                <w:color w:val="000000"/>
                <w:sz w:val="22"/>
                <w:szCs w:val="22"/>
              </w:rPr>
              <w:t>2 310 693,75</w:t>
            </w:r>
          </w:p>
        </w:tc>
        <w:tc>
          <w:tcPr>
            <w:tcW w:w="650" w:type="pct"/>
            <w:shd w:val="clear" w:color="auto" w:fill="auto"/>
            <w:vAlign w:val="center"/>
            <w:hideMark/>
          </w:tcPr>
          <w:p w14:paraId="76DC5354" w14:textId="77777777" w:rsidR="00695D8E" w:rsidRPr="00695D8E" w:rsidRDefault="00695D8E" w:rsidP="00695D8E">
            <w:pPr>
              <w:jc w:val="center"/>
              <w:rPr>
                <w:color w:val="000000"/>
                <w:sz w:val="22"/>
                <w:szCs w:val="22"/>
              </w:rPr>
            </w:pPr>
            <w:r w:rsidRPr="00695D8E">
              <w:rPr>
                <w:color w:val="000000"/>
                <w:sz w:val="22"/>
                <w:szCs w:val="22"/>
              </w:rPr>
              <w:t>2026</w:t>
            </w:r>
          </w:p>
        </w:tc>
      </w:tr>
      <w:tr w:rsidR="00695D8E" w:rsidRPr="00695D8E" w14:paraId="646B1954" w14:textId="77777777" w:rsidTr="00695D8E">
        <w:trPr>
          <w:trHeight w:val="360"/>
        </w:trPr>
        <w:tc>
          <w:tcPr>
            <w:tcW w:w="216" w:type="pct"/>
            <w:vMerge/>
            <w:vAlign w:val="center"/>
            <w:hideMark/>
          </w:tcPr>
          <w:p w14:paraId="28BFB062" w14:textId="77777777" w:rsidR="00695D8E" w:rsidRPr="00695D8E" w:rsidRDefault="00695D8E" w:rsidP="00695D8E">
            <w:pPr>
              <w:jc w:val="left"/>
              <w:rPr>
                <w:sz w:val="22"/>
                <w:szCs w:val="22"/>
              </w:rPr>
            </w:pPr>
          </w:p>
        </w:tc>
        <w:tc>
          <w:tcPr>
            <w:tcW w:w="812" w:type="pct"/>
            <w:vMerge/>
            <w:vAlign w:val="center"/>
            <w:hideMark/>
          </w:tcPr>
          <w:p w14:paraId="5CDE6A74" w14:textId="77777777" w:rsidR="00695D8E" w:rsidRPr="00695D8E" w:rsidRDefault="00695D8E" w:rsidP="00695D8E">
            <w:pPr>
              <w:jc w:val="left"/>
              <w:rPr>
                <w:sz w:val="22"/>
                <w:szCs w:val="22"/>
              </w:rPr>
            </w:pPr>
          </w:p>
        </w:tc>
        <w:tc>
          <w:tcPr>
            <w:tcW w:w="259" w:type="pct"/>
            <w:shd w:val="clear" w:color="auto" w:fill="auto"/>
            <w:vAlign w:val="center"/>
            <w:hideMark/>
          </w:tcPr>
          <w:p w14:paraId="5BA6CF96" w14:textId="77777777" w:rsidR="00695D8E" w:rsidRPr="00695D8E" w:rsidRDefault="00695D8E" w:rsidP="00695D8E">
            <w:pPr>
              <w:jc w:val="center"/>
              <w:rPr>
                <w:sz w:val="22"/>
                <w:szCs w:val="22"/>
              </w:rPr>
            </w:pPr>
            <w:r w:rsidRPr="00695D8E">
              <w:rPr>
                <w:sz w:val="22"/>
                <w:szCs w:val="22"/>
              </w:rPr>
              <w:t>15</w:t>
            </w:r>
          </w:p>
        </w:tc>
        <w:tc>
          <w:tcPr>
            <w:tcW w:w="2277" w:type="pct"/>
            <w:shd w:val="clear" w:color="auto" w:fill="auto"/>
            <w:vAlign w:val="center"/>
            <w:hideMark/>
          </w:tcPr>
          <w:p w14:paraId="29769977" w14:textId="77777777" w:rsidR="00695D8E" w:rsidRPr="00695D8E" w:rsidRDefault="00695D8E" w:rsidP="00695D8E">
            <w:pPr>
              <w:jc w:val="left"/>
              <w:rPr>
                <w:color w:val="000000"/>
                <w:sz w:val="22"/>
                <w:szCs w:val="22"/>
              </w:rPr>
            </w:pPr>
            <w:r w:rsidRPr="00695D8E">
              <w:rPr>
                <w:color w:val="000000"/>
                <w:sz w:val="22"/>
                <w:szCs w:val="22"/>
              </w:rPr>
              <w:t>Замена трубопроводов тепловой сети: Ду100 L=88 м, Ду70 L=144 м, Ду50 L=220 м</w:t>
            </w:r>
          </w:p>
        </w:tc>
        <w:tc>
          <w:tcPr>
            <w:tcW w:w="787" w:type="pct"/>
            <w:shd w:val="clear" w:color="auto" w:fill="auto"/>
            <w:vAlign w:val="center"/>
            <w:hideMark/>
          </w:tcPr>
          <w:p w14:paraId="45EA3A41" w14:textId="77777777" w:rsidR="00695D8E" w:rsidRPr="00695D8E" w:rsidRDefault="00695D8E" w:rsidP="00695D8E">
            <w:pPr>
              <w:jc w:val="center"/>
              <w:rPr>
                <w:color w:val="000000"/>
                <w:sz w:val="22"/>
                <w:szCs w:val="22"/>
              </w:rPr>
            </w:pPr>
            <w:r w:rsidRPr="00695D8E">
              <w:rPr>
                <w:color w:val="000000"/>
                <w:sz w:val="22"/>
                <w:szCs w:val="22"/>
              </w:rPr>
              <w:t>1 498 992,98</w:t>
            </w:r>
          </w:p>
        </w:tc>
        <w:tc>
          <w:tcPr>
            <w:tcW w:w="650" w:type="pct"/>
            <w:shd w:val="clear" w:color="auto" w:fill="auto"/>
            <w:vAlign w:val="center"/>
            <w:hideMark/>
          </w:tcPr>
          <w:p w14:paraId="45C9A927" w14:textId="77777777" w:rsidR="00695D8E" w:rsidRPr="00695D8E" w:rsidRDefault="00695D8E" w:rsidP="00695D8E">
            <w:pPr>
              <w:jc w:val="center"/>
              <w:rPr>
                <w:color w:val="000000"/>
                <w:sz w:val="22"/>
                <w:szCs w:val="22"/>
              </w:rPr>
            </w:pPr>
            <w:r w:rsidRPr="00695D8E">
              <w:rPr>
                <w:color w:val="000000"/>
                <w:sz w:val="22"/>
                <w:szCs w:val="22"/>
              </w:rPr>
              <w:t>2030</w:t>
            </w:r>
          </w:p>
        </w:tc>
      </w:tr>
      <w:tr w:rsidR="00695D8E" w:rsidRPr="00695D8E" w14:paraId="694572F7" w14:textId="77777777" w:rsidTr="00695D8E">
        <w:trPr>
          <w:trHeight w:val="360"/>
        </w:trPr>
        <w:tc>
          <w:tcPr>
            <w:tcW w:w="216" w:type="pct"/>
            <w:vMerge/>
            <w:vAlign w:val="center"/>
            <w:hideMark/>
          </w:tcPr>
          <w:p w14:paraId="7BB79563" w14:textId="77777777" w:rsidR="00695D8E" w:rsidRPr="00695D8E" w:rsidRDefault="00695D8E" w:rsidP="00695D8E">
            <w:pPr>
              <w:jc w:val="left"/>
              <w:rPr>
                <w:sz w:val="22"/>
                <w:szCs w:val="22"/>
              </w:rPr>
            </w:pPr>
          </w:p>
        </w:tc>
        <w:tc>
          <w:tcPr>
            <w:tcW w:w="812" w:type="pct"/>
            <w:vMerge/>
            <w:vAlign w:val="center"/>
            <w:hideMark/>
          </w:tcPr>
          <w:p w14:paraId="4CEAEA0E" w14:textId="77777777" w:rsidR="00695D8E" w:rsidRPr="00695D8E" w:rsidRDefault="00695D8E" w:rsidP="00695D8E">
            <w:pPr>
              <w:jc w:val="left"/>
              <w:rPr>
                <w:sz w:val="22"/>
                <w:szCs w:val="22"/>
              </w:rPr>
            </w:pPr>
          </w:p>
        </w:tc>
        <w:tc>
          <w:tcPr>
            <w:tcW w:w="259" w:type="pct"/>
            <w:shd w:val="clear" w:color="auto" w:fill="auto"/>
            <w:vAlign w:val="center"/>
            <w:hideMark/>
          </w:tcPr>
          <w:p w14:paraId="6B21F4EC" w14:textId="77777777" w:rsidR="00695D8E" w:rsidRPr="00695D8E" w:rsidRDefault="00695D8E" w:rsidP="00695D8E">
            <w:pPr>
              <w:jc w:val="center"/>
              <w:rPr>
                <w:sz w:val="22"/>
                <w:szCs w:val="22"/>
              </w:rPr>
            </w:pPr>
            <w:r w:rsidRPr="00695D8E">
              <w:rPr>
                <w:sz w:val="22"/>
                <w:szCs w:val="22"/>
              </w:rPr>
              <w:t>16</w:t>
            </w:r>
          </w:p>
        </w:tc>
        <w:tc>
          <w:tcPr>
            <w:tcW w:w="2277" w:type="pct"/>
            <w:shd w:val="clear" w:color="auto" w:fill="auto"/>
            <w:vAlign w:val="center"/>
            <w:hideMark/>
          </w:tcPr>
          <w:p w14:paraId="10BDF9C6" w14:textId="77777777" w:rsidR="00695D8E" w:rsidRPr="00695D8E" w:rsidRDefault="00695D8E" w:rsidP="00695D8E">
            <w:pPr>
              <w:jc w:val="left"/>
              <w:rPr>
                <w:color w:val="000000"/>
                <w:sz w:val="22"/>
                <w:szCs w:val="22"/>
              </w:rPr>
            </w:pPr>
            <w:r w:rsidRPr="00695D8E">
              <w:rPr>
                <w:color w:val="000000"/>
                <w:sz w:val="22"/>
                <w:szCs w:val="22"/>
              </w:rPr>
              <w:t xml:space="preserve">Установка пластинчатого теплообменника мощностью 0,6 МВт </w:t>
            </w:r>
          </w:p>
        </w:tc>
        <w:tc>
          <w:tcPr>
            <w:tcW w:w="787" w:type="pct"/>
            <w:shd w:val="clear" w:color="auto" w:fill="auto"/>
            <w:vAlign w:val="center"/>
            <w:hideMark/>
          </w:tcPr>
          <w:p w14:paraId="6323D41B" w14:textId="77777777" w:rsidR="00695D8E" w:rsidRPr="00695D8E" w:rsidRDefault="00695D8E" w:rsidP="00695D8E">
            <w:pPr>
              <w:jc w:val="center"/>
              <w:rPr>
                <w:color w:val="000000"/>
                <w:sz w:val="22"/>
                <w:szCs w:val="22"/>
              </w:rPr>
            </w:pPr>
            <w:r w:rsidRPr="00695D8E">
              <w:rPr>
                <w:color w:val="000000"/>
                <w:sz w:val="22"/>
                <w:szCs w:val="22"/>
              </w:rPr>
              <w:t>632 364,85</w:t>
            </w:r>
          </w:p>
        </w:tc>
        <w:tc>
          <w:tcPr>
            <w:tcW w:w="650" w:type="pct"/>
            <w:shd w:val="clear" w:color="auto" w:fill="auto"/>
            <w:vAlign w:val="center"/>
            <w:hideMark/>
          </w:tcPr>
          <w:p w14:paraId="708CEBF8" w14:textId="77777777" w:rsidR="00695D8E" w:rsidRPr="00695D8E" w:rsidRDefault="00695D8E" w:rsidP="00695D8E">
            <w:pPr>
              <w:jc w:val="center"/>
              <w:rPr>
                <w:color w:val="000000"/>
                <w:sz w:val="22"/>
                <w:szCs w:val="22"/>
              </w:rPr>
            </w:pPr>
            <w:r w:rsidRPr="00695D8E">
              <w:rPr>
                <w:color w:val="000000"/>
                <w:sz w:val="22"/>
                <w:szCs w:val="22"/>
              </w:rPr>
              <w:t>2025</w:t>
            </w:r>
          </w:p>
        </w:tc>
      </w:tr>
      <w:tr w:rsidR="00695D8E" w:rsidRPr="00695D8E" w14:paraId="5ED859B5" w14:textId="77777777" w:rsidTr="00695D8E">
        <w:trPr>
          <w:trHeight w:val="360"/>
        </w:trPr>
        <w:tc>
          <w:tcPr>
            <w:tcW w:w="216" w:type="pct"/>
            <w:vMerge/>
            <w:vAlign w:val="center"/>
            <w:hideMark/>
          </w:tcPr>
          <w:p w14:paraId="285860E6" w14:textId="77777777" w:rsidR="00695D8E" w:rsidRPr="00695D8E" w:rsidRDefault="00695D8E" w:rsidP="00695D8E">
            <w:pPr>
              <w:jc w:val="left"/>
              <w:rPr>
                <w:sz w:val="22"/>
                <w:szCs w:val="22"/>
              </w:rPr>
            </w:pPr>
          </w:p>
        </w:tc>
        <w:tc>
          <w:tcPr>
            <w:tcW w:w="812" w:type="pct"/>
            <w:vMerge/>
            <w:vAlign w:val="center"/>
            <w:hideMark/>
          </w:tcPr>
          <w:p w14:paraId="618A11FF" w14:textId="77777777" w:rsidR="00695D8E" w:rsidRPr="00695D8E" w:rsidRDefault="00695D8E" w:rsidP="00695D8E">
            <w:pPr>
              <w:jc w:val="left"/>
              <w:rPr>
                <w:sz w:val="22"/>
                <w:szCs w:val="22"/>
              </w:rPr>
            </w:pPr>
          </w:p>
        </w:tc>
        <w:tc>
          <w:tcPr>
            <w:tcW w:w="259" w:type="pct"/>
            <w:shd w:val="clear" w:color="auto" w:fill="auto"/>
            <w:vAlign w:val="center"/>
            <w:hideMark/>
          </w:tcPr>
          <w:p w14:paraId="08E1578E" w14:textId="77777777" w:rsidR="00695D8E" w:rsidRPr="00695D8E" w:rsidRDefault="00695D8E" w:rsidP="00695D8E">
            <w:pPr>
              <w:jc w:val="center"/>
              <w:rPr>
                <w:sz w:val="22"/>
                <w:szCs w:val="22"/>
              </w:rPr>
            </w:pPr>
            <w:r w:rsidRPr="00695D8E">
              <w:rPr>
                <w:sz w:val="22"/>
                <w:szCs w:val="22"/>
              </w:rPr>
              <w:t>17</w:t>
            </w:r>
          </w:p>
        </w:tc>
        <w:tc>
          <w:tcPr>
            <w:tcW w:w="2277" w:type="pct"/>
            <w:shd w:val="clear" w:color="auto" w:fill="auto"/>
            <w:vAlign w:val="center"/>
            <w:hideMark/>
          </w:tcPr>
          <w:p w14:paraId="47E895FD" w14:textId="77777777" w:rsidR="00695D8E" w:rsidRPr="00695D8E" w:rsidRDefault="00695D8E" w:rsidP="00695D8E">
            <w:pPr>
              <w:jc w:val="left"/>
              <w:rPr>
                <w:color w:val="000000"/>
                <w:sz w:val="22"/>
                <w:szCs w:val="22"/>
              </w:rPr>
            </w:pPr>
            <w:r w:rsidRPr="00695D8E">
              <w:rPr>
                <w:color w:val="000000"/>
                <w:sz w:val="22"/>
                <w:szCs w:val="22"/>
              </w:rPr>
              <w:t xml:space="preserve">Установка резервного пластинчатого теплообменника мощностью 0,6 МВт </w:t>
            </w:r>
          </w:p>
        </w:tc>
        <w:tc>
          <w:tcPr>
            <w:tcW w:w="787" w:type="pct"/>
            <w:shd w:val="clear" w:color="auto" w:fill="auto"/>
            <w:vAlign w:val="center"/>
            <w:hideMark/>
          </w:tcPr>
          <w:p w14:paraId="40CED59D" w14:textId="77777777" w:rsidR="00695D8E" w:rsidRPr="00695D8E" w:rsidRDefault="00695D8E" w:rsidP="00695D8E">
            <w:pPr>
              <w:jc w:val="center"/>
              <w:rPr>
                <w:color w:val="000000"/>
                <w:sz w:val="22"/>
                <w:szCs w:val="22"/>
              </w:rPr>
            </w:pPr>
            <w:r w:rsidRPr="00695D8E">
              <w:rPr>
                <w:color w:val="000000"/>
                <w:sz w:val="22"/>
                <w:szCs w:val="22"/>
              </w:rPr>
              <w:t>632 364,85</w:t>
            </w:r>
          </w:p>
        </w:tc>
        <w:tc>
          <w:tcPr>
            <w:tcW w:w="650" w:type="pct"/>
            <w:shd w:val="clear" w:color="auto" w:fill="auto"/>
            <w:vAlign w:val="center"/>
            <w:hideMark/>
          </w:tcPr>
          <w:p w14:paraId="59E5C58B" w14:textId="77777777" w:rsidR="00695D8E" w:rsidRPr="00695D8E" w:rsidRDefault="00695D8E" w:rsidP="00695D8E">
            <w:pPr>
              <w:jc w:val="center"/>
              <w:rPr>
                <w:color w:val="000000"/>
                <w:sz w:val="22"/>
                <w:szCs w:val="22"/>
              </w:rPr>
            </w:pPr>
            <w:r w:rsidRPr="00695D8E">
              <w:rPr>
                <w:color w:val="000000"/>
                <w:sz w:val="22"/>
                <w:szCs w:val="22"/>
              </w:rPr>
              <w:t>2029</w:t>
            </w:r>
          </w:p>
        </w:tc>
      </w:tr>
      <w:tr w:rsidR="00695D8E" w:rsidRPr="00695D8E" w14:paraId="4E9D4E03" w14:textId="77777777" w:rsidTr="00695D8E">
        <w:trPr>
          <w:trHeight w:val="360"/>
        </w:trPr>
        <w:tc>
          <w:tcPr>
            <w:tcW w:w="216" w:type="pct"/>
            <w:vMerge/>
            <w:vAlign w:val="center"/>
            <w:hideMark/>
          </w:tcPr>
          <w:p w14:paraId="2CF66A65" w14:textId="77777777" w:rsidR="00695D8E" w:rsidRPr="00695D8E" w:rsidRDefault="00695D8E" w:rsidP="00695D8E">
            <w:pPr>
              <w:jc w:val="left"/>
              <w:rPr>
                <w:sz w:val="22"/>
                <w:szCs w:val="22"/>
              </w:rPr>
            </w:pPr>
          </w:p>
        </w:tc>
        <w:tc>
          <w:tcPr>
            <w:tcW w:w="812" w:type="pct"/>
            <w:vMerge/>
            <w:vAlign w:val="center"/>
            <w:hideMark/>
          </w:tcPr>
          <w:p w14:paraId="045C5EEA" w14:textId="77777777" w:rsidR="00695D8E" w:rsidRPr="00695D8E" w:rsidRDefault="00695D8E" w:rsidP="00695D8E">
            <w:pPr>
              <w:jc w:val="left"/>
              <w:rPr>
                <w:sz w:val="22"/>
                <w:szCs w:val="22"/>
              </w:rPr>
            </w:pPr>
          </w:p>
        </w:tc>
        <w:tc>
          <w:tcPr>
            <w:tcW w:w="2536" w:type="pct"/>
            <w:gridSpan w:val="2"/>
            <w:shd w:val="clear" w:color="auto" w:fill="auto"/>
            <w:vAlign w:val="center"/>
            <w:hideMark/>
          </w:tcPr>
          <w:p w14:paraId="66B1EFA7" w14:textId="77777777" w:rsidR="00695D8E" w:rsidRPr="00695D8E" w:rsidRDefault="00695D8E" w:rsidP="00695D8E">
            <w:pPr>
              <w:jc w:val="left"/>
              <w:rPr>
                <w:b/>
                <w:bCs/>
                <w:color w:val="000000"/>
                <w:sz w:val="22"/>
                <w:szCs w:val="22"/>
              </w:rPr>
            </w:pPr>
            <w:r w:rsidRPr="00695D8E">
              <w:rPr>
                <w:b/>
                <w:bCs/>
                <w:color w:val="000000"/>
                <w:sz w:val="22"/>
                <w:szCs w:val="22"/>
              </w:rPr>
              <w:t>Итого по котельной</w:t>
            </w:r>
          </w:p>
        </w:tc>
        <w:tc>
          <w:tcPr>
            <w:tcW w:w="787" w:type="pct"/>
            <w:shd w:val="clear" w:color="auto" w:fill="auto"/>
            <w:vAlign w:val="center"/>
            <w:hideMark/>
          </w:tcPr>
          <w:p w14:paraId="5343BFCB" w14:textId="77777777" w:rsidR="00695D8E" w:rsidRPr="00695D8E" w:rsidRDefault="00695D8E" w:rsidP="00695D8E">
            <w:pPr>
              <w:jc w:val="center"/>
              <w:rPr>
                <w:b/>
                <w:bCs/>
                <w:color w:val="000000"/>
                <w:sz w:val="22"/>
                <w:szCs w:val="22"/>
              </w:rPr>
            </w:pPr>
            <w:r w:rsidRPr="00695D8E">
              <w:rPr>
                <w:b/>
                <w:bCs/>
                <w:color w:val="000000"/>
                <w:sz w:val="22"/>
                <w:szCs w:val="22"/>
              </w:rPr>
              <w:t>14 172 664,85</w:t>
            </w:r>
          </w:p>
        </w:tc>
        <w:tc>
          <w:tcPr>
            <w:tcW w:w="650" w:type="pct"/>
            <w:shd w:val="clear" w:color="auto" w:fill="auto"/>
            <w:vAlign w:val="center"/>
            <w:hideMark/>
          </w:tcPr>
          <w:p w14:paraId="6921BEB0" w14:textId="77777777" w:rsidR="00695D8E" w:rsidRPr="00695D8E" w:rsidRDefault="00695D8E" w:rsidP="00695D8E">
            <w:pPr>
              <w:jc w:val="center"/>
              <w:rPr>
                <w:color w:val="000000"/>
                <w:sz w:val="22"/>
                <w:szCs w:val="22"/>
              </w:rPr>
            </w:pPr>
            <w:r w:rsidRPr="00695D8E">
              <w:rPr>
                <w:color w:val="000000"/>
                <w:sz w:val="22"/>
                <w:szCs w:val="22"/>
              </w:rPr>
              <w:t> </w:t>
            </w:r>
          </w:p>
        </w:tc>
      </w:tr>
    </w:tbl>
    <w:p w14:paraId="1EFC5354" w14:textId="77777777" w:rsidR="00695D8E" w:rsidRPr="009E4337" w:rsidRDefault="00695D8E" w:rsidP="00695D8E">
      <w:pPr>
        <w:tabs>
          <w:tab w:val="left" w:pos="0"/>
        </w:tabs>
        <w:rPr>
          <w:sz w:val="22"/>
        </w:rPr>
      </w:pPr>
      <w:r w:rsidRPr="009E4337">
        <w:rPr>
          <w:sz w:val="22"/>
        </w:rPr>
        <w:t>*- Объемы инвестиций в реконструкцию тепловых сетей определены по укрупненным показателям на основании объектов-аналогов и должны быть уточнены на последующих стадиях проектирования.</w:t>
      </w:r>
    </w:p>
    <w:p w14:paraId="488F952C" w14:textId="77777777" w:rsidR="00695D8E" w:rsidRDefault="00695D8E" w:rsidP="00695D8E">
      <w:pPr>
        <w:pStyle w:val="Affa"/>
      </w:pPr>
    </w:p>
    <w:p w14:paraId="5E1A15B7" w14:textId="4A0F3092" w:rsidR="00695D8E" w:rsidRPr="00574E71" w:rsidRDefault="00695D8E" w:rsidP="00695D8E">
      <w:pPr>
        <w:pStyle w:val="Affa"/>
      </w:pPr>
      <w:r>
        <w:t>Изменение зон действия источников тепла не планируется.</w:t>
      </w:r>
    </w:p>
    <w:p w14:paraId="1E424F44" w14:textId="77777777" w:rsidR="00034DF7" w:rsidRPr="009E4337" w:rsidRDefault="00835349" w:rsidP="0006129B">
      <w:pPr>
        <w:pStyle w:val="21"/>
        <w:spacing w:line="240" w:lineRule="auto"/>
        <w:rPr>
          <w:rStyle w:val="ed"/>
        </w:rPr>
      </w:pPr>
      <w:bookmarkStart w:id="384" w:name="_Toc183331843"/>
      <w:r w:rsidRPr="009E4337">
        <w:rPr>
          <w:rStyle w:val="ed"/>
        </w:rPr>
        <w:t>7.8</w:t>
      </w:r>
      <w:r w:rsidR="00711897" w:rsidRPr="009E4337">
        <w:rPr>
          <w:rStyle w:val="ed"/>
        </w:rPr>
        <w:t xml:space="preserve"> </w:t>
      </w:r>
      <w:r w:rsidRPr="009E4337">
        <w:rPr>
          <w:rStyle w:val="ed"/>
        </w:rPr>
        <w:t>О</w:t>
      </w:r>
      <w:r w:rsidR="008B4EE3" w:rsidRPr="009E4337">
        <w:rPr>
          <w:rStyle w:val="ed"/>
        </w:rPr>
        <w:t>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bookmarkEnd w:id="383"/>
      <w:bookmarkEnd w:id="384"/>
    </w:p>
    <w:p w14:paraId="70E7A556" w14:textId="0AC787B9" w:rsidR="00D31737" w:rsidRPr="009E4337" w:rsidRDefault="00EE4850" w:rsidP="0006129B">
      <w:pPr>
        <w:ind w:firstLine="567"/>
      </w:pPr>
      <w:r w:rsidRPr="009E4337">
        <w:t xml:space="preserve">На </w:t>
      </w:r>
      <w:r w:rsidR="00C76F40" w:rsidRPr="009E4337">
        <w:t>территории поселения</w:t>
      </w:r>
      <w:r w:rsidR="007536BC" w:rsidRPr="009E4337">
        <w:t xml:space="preserve"> </w:t>
      </w:r>
      <w:r w:rsidR="00D31737" w:rsidRPr="009E4337">
        <w:t>источники тепловой энергии, функционирующие в режиме комбинированной выработки электрической и тепловой энергии, отсутствуют.</w:t>
      </w:r>
    </w:p>
    <w:p w14:paraId="01BED8F2" w14:textId="77777777" w:rsidR="00034DF7" w:rsidRPr="009E4337" w:rsidRDefault="00835349" w:rsidP="0006129B">
      <w:pPr>
        <w:pStyle w:val="21"/>
        <w:spacing w:line="240" w:lineRule="auto"/>
        <w:rPr>
          <w:rStyle w:val="ed"/>
        </w:rPr>
      </w:pPr>
      <w:bookmarkStart w:id="385" w:name="_Toc158278735"/>
      <w:bookmarkStart w:id="386" w:name="_Toc183331844"/>
      <w:r w:rsidRPr="009E4337">
        <w:rPr>
          <w:rStyle w:val="ed"/>
        </w:rPr>
        <w:lastRenderedPageBreak/>
        <w:t>7.9</w:t>
      </w:r>
      <w:r w:rsidR="00711897" w:rsidRPr="009E4337">
        <w:rPr>
          <w:rStyle w:val="ed"/>
        </w:rPr>
        <w:t xml:space="preserve"> </w:t>
      </w:r>
      <w:r w:rsidRPr="009E4337">
        <w:rPr>
          <w:rStyle w:val="ed"/>
        </w:rPr>
        <w:t>О</w:t>
      </w:r>
      <w:r w:rsidR="008B4EE3" w:rsidRPr="009E4337">
        <w:rPr>
          <w:rStyle w:val="ed"/>
        </w:rPr>
        <w:t>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bookmarkEnd w:id="385"/>
      <w:bookmarkEnd w:id="386"/>
    </w:p>
    <w:p w14:paraId="11956368" w14:textId="7799C196" w:rsidR="00C760B0" w:rsidRPr="009E4337" w:rsidRDefault="00EE4850" w:rsidP="0006129B">
      <w:pPr>
        <w:ind w:firstLine="567"/>
      </w:pPr>
      <w:r w:rsidRPr="009E4337">
        <w:t xml:space="preserve">На </w:t>
      </w:r>
      <w:r w:rsidR="00C76F40" w:rsidRPr="009E4337">
        <w:t>территории поселения</w:t>
      </w:r>
      <w:r w:rsidR="007536BC" w:rsidRPr="009E4337">
        <w:t xml:space="preserve"> </w:t>
      </w:r>
      <w:r w:rsidR="00C760B0" w:rsidRPr="009E4337">
        <w:t>источники тепловой энергии, функционирующие в режиме комбинированной выработки электрической и тепловой энергии, отсутствуют.</w:t>
      </w:r>
    </w:p>
    <w:p w14:paraId="2B1335B2" w14:textId="77777777" w:rsidR="00034DF7" w:rsidRPr="009E4337" w:rsidRDefault="00835349" w:rsidP="0006129B">
      <w:pPr>
        <w:pStyle w:val="21"/>
        <w:spacing w:line="240" w:lineRule="auto"/>
        <w:rPr>
          <w:rStyle w:val="ed"/>
        </w:rPr>
      </w:pPr>
      <w:bookmarkStart w:id="387" w:name="_Toc158278736"/>
      <w:bookmarkStart w:id="388" w:name="_Toc183331845"/>
      <w:r w:rsidRPr="009E4337">
        <w:rPr>
          <w:rStyle w:val="ed"/>
        </w:rPr>
        <w:t>7.10 О</w:t>
      </w:r>
      <w:r w:rsidR="008B4EE3" w:rsidRPr="009E4337">
        <w:rPr>
          <w:rStyle w:val="ed"/>
        </w:rPr>
        <w:t>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bookmarkEnd w:id="387"/>
      <w:bookmarkEnd w:id="388"/>
    </w:p>
    <w:p w14:paraId="43E400F9" w14:textId="77777777" w:rsidR="00695D8E" w:rsidRDefault="00695D8E" w:rsidP="00695D8E">
      <w:pPr>
        <w:pStyle w:val="Affa"/>
      </w:pPr>
      <w:bookmarkStart w:id="389" w:name="_Toc158278737"/>
      <w:r w:rsidRPr="00574E71">
        <w:t>Основным направлением развития системы теплоснабжения выбрано сохранение существующей системы с проведением работ по модернизации оборудования источников теплоснабжения (замена изношенного оборудования, проведение текущих и плановых ремонтов и т.д.). Для обеспечения качественного и надежного теплоснабжения потребителей, данный вариант развития предусматривает также поэтапную замену изношенных тепловых сетей.</w:t>
      </w:r>
    </w:p>
    <w:p w14:paraId="5BF00F5F" w14:textId="4217A9DB" w:rsidR="00695D8E" w:rsidRPr="00574E71" w:rsidRDefault="00695D8E" w:rsidP="00695D8E">
      <w:pPr>
        <w:pStyle w:val="Affa"/>
      </w:pPr>
      <w:r>
        <w:t>Вывод котельных их эксплуатации не планируется.</w:t>
      </w:r>
    </w:p>
    <w:p w14:paraId="604AE068" w14:textId="77777777" w:rsidR="00034DF7" w:rsidRPr="009E4337" w:rsidRDefault="00835349" w:rsidP="0006129B">
      <w:pPr>
        <w:pStyle w:val="21"/>
        <w:spacing w:line="240" w:lineRule="auto"/>
        <w:rPr>
          <w:rStyle w:val="ed"/>
        </w:rPr>
      </w:pPr>
      <w:bookmarkStart w:id="390" w:name="_Toc183331846"/>
      <w:r w:rsidRPr="009E4337">
        <w:rPr>
          <w:rStyle w:val="ed"/>
        </w:rPr>
        <w:t>7.11</w:t>
      </w:r>
      <w:r w:rsidR="0039390E" w:rsidRPr="009E4337">
        <w:rPr>
          <w:rStyle w:val="ed"/>
        </w:rPr>
        <w:t xml:space="preserve"> </w:t>
      </w:r>
      <w:r w:rsidRPr="009E4337">
        <w:rPr>
          <w:rStyle w:val="ed"/>
        </w:rPr>
        <w:t>О</w:t>
      </w:r>
      <w:r w:rsidR="008B4EE3" w:rsidRPr="009E4337">
        <w:rPr>
          <w:rStyle w:val="ed"/>
        </w:rPr>
        <w:t xml:space="preserve">боснование организации индивидуального теплоснабжения в зонах застройки </w:t>
      </w:r>
      <w:r w:rsidR="003F7AC4" w:rsidRPr="009E4337">
        <w:rPr>
          <w:rStyle w:val="ed"/>
        </w:rPr>
        <w:t>поселения</w:t>
      </w:r>
      <w:r w:rsidR="008B4EE3" w:rsidRPr="009E4337">
        <w:rPr>
          <w:rStyle w:val="ed"/>
        </w:rPr>
        <w:t xml:space="preserve"> малоэтажными жилыми зданиями</w:t>
      </w:r>
      <w:bookmarkEnd w:id="389"/>
      <w:bookmarkEnd w:id="390"/>
    </w:p>
    <w:p w14:paraId="0EA9697F" w14:textId="77777777" w:rsidR="00695D8E" w:rsidRPr="00574E71" w:rsidRDefault="00695D8E" w:rsidP="00695D8E">
      <w:pPr>
        <w:pStyle w:val="Affa"/>
      </w:pPr>
      <w:bookmarkStart w:id="391" w:name="_Toc158278738"/>
      <w:r w:rsidRPr="00574E71">
        <w:t>Наиболее экономически выгодным вариантом отопления частных жилых домов является – индивидуальное отопление котлами. Поквартирное отопление значительно удешевляет жилищное строительство: отпадает необходимость в дорогостоящих теплосетях, тепловых пунктах, приборах учета тепловой энергии; становится возможным вести жилищное строительство в районах, не обеспеченных развитой инфраструктурой тепловых сетей, при условии надежного газоснабжения; снимается проблема окупаемости системы отопления, т.к. погашение стоимости происходит в момент покупки жилья.</w:t>
      </w:r>
    </w:p>
    <w:p w14:paraId="1440EC14" w14:textId="77777777" w:rsidR="00695D8E" w:rsidRPr="00574E71" w:rsidRDefault="00695D8E" w:rsidP="00695D8E">
      <w:pPr>
        <w:pStyle w:val="Affa"/>
      </w:pPr>
      <w:r w:rsidRPr="00574E71">
        <w:t>Потребитель получает возможность достичь максимального теплового комфорта, и сам определяет уровень собственного обеспечения теплом и горячей водой; снимается проблема перебоев в тепле и горячей воде по техническим, организационным и сезонным причинам.</w:t>
      </w:r>
    </w:p>
    <w:p w14:paraId="19AD84EC" w14:textId="77777777" w:rsidR="00695D8E" w:rsidRPr="00574E71" w:rsidRDefault="00695D8E" w:rsidP="00695D8E">
      <w:pPr>
        <w:pStyle w:val="Affa"/>
      </w:pPr>
      <w:r w:rsidRPr="00574E71">
        <w:t>Децентрализованные системы любого вида позволяют исключить потери энергии при ее транспортировке (значит, снизить стоимость тепла для конечного потребителя), повысить надежность отопления и горячего водоснабжения, вести жилищное строительство там, где нет развитых тепловых сетей.</w:t>
      </w:r>
    </w:p>
    <w:p w14:paraId="30D11A6B" w14:textId="77777777" w:rsidR="00695D8E" w:rsidRPr="00574E71" w:rsidRDefault="00695D8E" w:rsidP="00695D8E">
      <w:pPr>
        <w:pStyle w:val="Affa"/>
      </w:pPr>
      <w:r w:rsidRPr="00574E71">
        <w:t>При подключении индивидуальной жилой застройки к сетям централизованного теплоснабжения низкая плотность тепловой нагрузки и высокая протяженность тепловых сетей малого диаметра влечет за собой увеличение тепловых потерь через изоляцию трубопроводов и с утечками теплоносителя и высокие финансовые затраты на строительство таких сетей.</w:t>
      </w:r>
    </w:p>
    <w:p w14:paraId="60EF35B0" w14:textId="77777777" w:rsidR="00695D8E" w:rsidRPr="00574E71" w:rsidRDefault="00695D8E" w:rsidP="00695D8E">
      <w:pPr>
        <w:pStyle w:val="Affa"/>
      </w:pPr>
      <w:r w:rsidRPr="00574E71">
        <w:t>Для теплоснабжения вновь строящихся зданий (группы зданий) с небольшим теплопотреблением и промышленных объектов рекомендуется использовать автономные источники тепла: отдельностоящие и пристроенные блочно-модульные котельные малой мощности.</w:t>
      </w:r>
    </w:p>
    <w:p w14:paraId="53EB9154" w14:textId="77777777" w:rsidR="00695D8E" w:rsidRPr="00574E71" w:rsidRDefault="00695D8E" w:rsidP="00695D8E">
      <w:pPr>
        <w:pStyle w:val="Affa"/>
      </w:pPr>
      <w:r w:rsidRPr="00574E71">
        <w:t>На расчетный срок теплоснабжение индивидуальной жилой застройки предусматривается обеспечить от индивидуальных источников тепла на твердом топливе, а также посредствам печного отопления. Подключение объектов индивидуальной жилой застройки к централизованным системам теплоснабжения не планируется. Однако, в случае обращения абонента, находящегося в зоне действия источника тепловой энергии, в теплоснабжающую организацию с заявкой о подключении к централизованным тепловым сетям рекомендуется осуществить подключение данного абонента.</w:t>
      </w:r>
    </w:p>
    <w:p w14:paraId="10C038B9" w14:textId="77777777" w:rsidR="00034DF7" w:rsidRPr="009E4337" w:rsidRDefault="00835349" w:rsidP="0006129B">
      <w:pPr>
        <w:pStyle w:val="21"/>
        <w:spacing w:line="240" w:lineRule="auto"/>
        <w:rPr>
          <w:rStyle w:val="ed"/>
        </w:rPr>
      </w:pPr>
      <w:bookmarkStart w:id="392" w:name="_Toc183331847"/>
      <w:r w:rsidRPr="009E4337">
        <w:rPr>
          <w:rStyle w:val="ed"/>
        </w:rPr>
        <w:t>7.12</w:t>
      </w:r>
      <w:r w:rsidR="0039390E" w:rsidRPr="009E4337">
        <w:rPr>
          <w:rStyle w:val="ed"/>
        </w:rPr>
        <w:t xml:space="preserve"> </w:t>
      </w:r>
      <w:r w:rsidRPr="009E4337">
        <w:rPr>
          <w:rStyle w:val="ed"/>
        </w:rPr>
        <w:t>О</w:t>
      </w:r>
      <w:r w:rsidR="008B4EE3" w:rsidRPr="009E4337">
        <w:rPr>
          <w:rStyle w:val="ed"/>
        </w:rPr>
        <w:t xml:space="preserve">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w:t>
      </w:r>
      <w:r w:rsidR="003F7AC4" w:rsidRPr="009E4337">
        <w:rPr>
          <w:rStyle w:val="ed"/>
        </w:rPr>
        <w:t>поселения</w:t>
      </w:r>
      <w:bookmarkEnd w:id="391"/>
      <w:bookmarkEnd w:id="392"/>
    </w:p>
    <w:p w14:paraId="394CC8A8" w14:textId="77777777" w:rsidR="00034DF7" w:rsidRPr="009E4337" w:rsidRDefault="00034DF7" w:rsidP="0006129B">
      <w:pPr>
        <w:suppressAutoHyphens/>
        <w:ind w:firstLine="567"/>
        <w:rPr>
          <w:rStyle w:val="ed"/>
          <w:b/>
        </w:rPr>
      </w:pPr>
      <w:r w:rsidRPr="009E4337">
        <w:t xml:space="preserve">Перспективные балансы тепловой мощности </w:t>
      </w:r>
      <w:r w:rsidR="00452768" w:rsidRPr="009E4337">
        <w:t>источника</w:t>
      </w:r>
      <w:r w:rsidRPr="009E4337">
        <w:t xml:space="preserve"> тепловой энергии и теплоносителя и присоединенной тепловой нагрузки в системе теплоснабжения рассчитывались на основании предоставленной информации о приростах площадей строительных фондов в зон</w:t>
      </w:r>
      <w:r w:rsidR="00452768" w:rsidRPr="009E4337">
        <w:t>е</w:t>
      </w:r>
      <w:r w:rsidRPr="009E4337">
        <w:t xml:space="preserve"> действия источник</w:t>
      </w:r>
      <w:r w:rsidR="00452768" w:rsidRPr="009E4337">
        <w:t>а</w:t>
      </w:r>
      <w:r w:rsidRPr="009E4337">
        <w:t xml:space="preserve"> тепловой энергии, с учетом величины подключаемых тепловых нагрузок.</w:t>
      </w:r>
      <w:r w:rsidR="006E3E4A" w:rsidRPr="009E4337">
        <w:t xml:space="preserve"> </w:t>
      </w:r>
      <w:r w:rsidR="006E3E4A" w:rsidRPr="009E4337">
        <w:lastRenderedPageBreak/>
        <w:t xml:space="preserve">Перспективные балансы производительности </w:t>
      </w:r>
      <w:r w:rsidR="006E3E4A" w:rsidRPr="009E4337">
        <w:rPr>
          <w:rStyle w:val="ed"/>
        </w:rPr>
        <w:t>и потребления тепловой мощности источников тепловой энергии и теплоносителя приведены в Главах 4 и 6 настоящего документа.</w:t>
      </w:r>
    </w:p>
    <w:p w14:paraId="51BA9864" w14:textId="77777777" w:rsidR="00034DF7" w:rsidRPr="009E4337" w:rsidRDefault="00835349" w:rsidP="0006129B">
      <w:pPr>
        <w:pStyle w:val="21"/>
        <w:spacing w:line="240" w:lineRule="auto"/>
        <w:rPr>
          <w:rStyle w:val="mark"/>
        </w:rPr>
      </w:pPr>
      <w:bookmarkStart w:id="393" w:name="_Toc158278739"/>
      <w:bookmarkStart w:id="394" w:name="_Toc183331848"/>
      <w:r w:rsidRPr="009E4337">
        <w:rPr>
          <w:rStyle w:val="ed"/>
        </w:rPr>
        <w:t>7.13</w:t>
      </w:r>
      <w:r w:rsidR="00034DF7" w:rsidRPr="009E4337">
        <w:rPr>
          <w:rStyle w:val="ed"/>
        </w:rPr>
        <w:t> </w:t>
      </w:r>
      <w:r w:rsidRPr="009E4337">
        <w:rPr>
          <w:rStyle w:val="ed"/>
        </w:rPr>
        <w:t>А</w:t>
      </w:r>
      <w:r w:rsidR="008B4EE3" w:rsidRPr="009E4337">
        <w:rPr>
          <w:rStyle w:val="ed"/>
        </w:rPr>
        <w:t>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bookmarkEnd w:id="393"/>
      <w:bookmarkEnd w:id="394"/>
    </w:p>
    <w:p w14:paraId="7E75197A" w14:textId="77777777" w:rsidR="007675F3" w:rsidRPr="009E4337" w:rsidRDefault="004E4FD0" w:rsidP="0006129B">
      <w:pPr>
        <w:ind w:firstLine="567"/>
        <w:rPr>
          <w:szCs w:val="28"/>
        </w:rPr>
      </w:pPr>
      <w:r w:rsidRPr="009E4337">
        <w:rPr>
          <w:szCs w:val="28"/>
        </w:rPr>
        <w:t>Мероприятия по использованию возобновляемых источников энергии и местных видов топлив на источниках тепловой энергии не предусмотрены.</w:t>
      </w:r>
    </w:p>
    <w:p w14:paraId="6AC236E9" w14:textId="77777777" w:rsidR="00695D8E" w:rsidRDefault="00695D8E" w:rsidP="00695D8E">
      <w:pPr>
        <w:pStyle w:val="Affa"/>
      </w:pPr>
      <w:bookmarkStart w:id="395" w:name="_Toc158278740"/>
      <w:r w:rsidRPr="00574E71">
        <w:t>Основным направлением развития системы теплоснабжения выбрано сохранение существующей системы с проведением работ по модернизации оборудования источников теплоснабжения (замена изношенного оборудования, проведение текущих и плановых ремонтов и т.д.). Для обеспечения качественного и надежного теплоснабжения потребителей, данный вариант развития предусматривает также поэтапную замену изношенных тепловых сетей.</w:t>
      </w:r>
    </w:p>
    <w:p w14:paraId="7FCFE132" w14:textId="77777777" w:rsidR="00380E00" w:rsidRPr="009E4337" w:rsidRDefault="00835349" w:rsidP="0006129B">
      <w:pPr>
        <w:pStyle w:val="21"/>
        <w:spacing w:line="240" w:lineRule="auto"/>
      </w:pPr>
      <w:bookmarkStart w:id="396" w:name="_Toc183331849"/>
      <w:r w:rsidRPr="009E4337">
        <w:t>7.14</w:t>
      </w:r>
      <w:r w:rsidR="00380E00" w:rsidRPr="009E4337">
        <w:t xml:space="preserve"> </w:t>
      </w:r>
      <w:r w:rsidRPr="009E4337">
        <w:t>О</w:t>
      </w:r>
      <w:r w:rsidR="008B4EE3" w:rsidRPr="009E4337">
        <w:t xml:space="preserve">боснование организации теплоснабжения в производственных зонах на территории </w:t>
      </w:r>
      <w:r w:rsidR="003F7AC4" w:rsidRPr="009E4337">
        <w:t>поселения</w:t>
      </w:r>
      <w:bookmarkEnd w:id="395"/>
      <w:bookmarkEnd w:id="396"/>
    </w:p>
    <w:p w14:paraId="64FF4900" w14:textId="77777777" w:rsidR="004E4FD0" w:rsidRPr="009E4337" w:rsidRDefault="004E4FD0" w:rsidP="0006129B">
      <w:pPr>
        <w:ind w:firstLine="567"/>
      </w:pPr>
      <w:r w:rsidRPr="009E4337">
        <w:t xml:space="preserve">Источники тепловой энергии на территории производственных зон используются исключительно для технологических и иных </w:t>
      </w:r>
      <w:r w:rsidR="00DA64B6" w:rsidRPr="009E4337">
        <w:t xml:space="preserve">нужд </w:t>
      </w:r>
      <w:r w:rsidRPr="009E4337">
        <w:t xml:space="preserve">самой производственной зоны. </w:t>
      </w:r>
    </w:p>
    <w:p w14:paraId="30A07F5C" w14:textId="07330545" w:rsidR="00380E00" w:rsidRPr="009E4337" w:rsidRDefault="004E4FD0" w:rsidP="0006129B">
      <w:pPr>
        <w:ind w:firstLine="567"/>
      </w:pPr>
      <w:r w:rsidRPr="009E4337">
        <w:t xml:space="preserve">На расчетный срок строительство производственных предприятий с использованием тепловой энергии от централизованных источников теплоснабжения не планируется. </w:t>
      </w:r>
    </w:p>
    <w:p w14:paraId="1842B7A7" w14:textId="77777777" w:rsidR="007675F3" w:rsidRPr="009E4337" w:rsidRDefault="007675F3" w:rsidP="0006129B">
      <w:pPr>
        <w:ind w:firstLine="709"/>
        <w:rPr>
          <w:b/>
        </w:rPr>
      </w:pPr>
    </w:p>
    <w:p w14:paraId="528C433B" w14:textId="77777777" w:rsidR="00B63F75" w:rsidRPr="009E4337" w:rsidRDefault="00B63F75" w:rsidP="0006129B">
      <w:pPr>
        <w:ind w:firstLine="709"/>
        <w:rPr>
          <w:rStyle w:val="ed"/>
          <w:b/>
        </w:rPr>
        <w:sectPr w:rsidR="00B63F75" w:rsidRPr="009E4337" w:rsidSect="004C5CD6">
          <w:pgSz w:w="11906" w:h="16838"/>
          <w:pgMar w:top="1134" w:right="851" w:bottom="1134" w:left="1134" w:header="708" w:footer="708" w:gutter="0"/>
          <w:cols w:space="708"/>
          <w:docGrid w:linePitch="360"/>
        </w:sectPr>
      </w:pPr>
    </w:p>
    <w:p w14:paraId="69FC05CC" w14:textId="77777777" w:rsidR="004E60D3" w:rsidRPr="009E4337" w:rsidRDefault="00835349" w:rsidP="0006129B">
      <w:pPr>
        <w:pStyle w:val="21"/>
        <w:spacing w:line="240" w:lineRule="auto"/>
      </w:pPr>
      <w:bookmarkStart w:id="397" w:name="_Toc158278741"/>
      <w:bookmarkStart w:id="398" w:name="_Toc183331850"/>
      <w:r w:rsidRPr="009E4337">
        <w:rPr>
          <w:rStyle w:val="ed"/>
        </w:rPr>
        <w:lastRenderedPageBreak/>
        <w:t>7.15</w:t>
      </w:r>
      <w:r w:rsidR="0039390E" w:rsidRPr="009E4337">
        <w:rPr>
          <w:rStyle w:val="ed"/>
        </w:rPr>
        <w:t xml:space="preserve"> </w:t>
      </w:r>
      <w:r w:rsidRPr="009E4337">
        <w:rPr>
          <w:rStyle w:val="ed"/>
        </w:rPr>
        <w:t>Р</w:t>
      </w:r>
      <w:r w:rsidR="008B4EE3" w:rsidRPr="009E4337">
        <w:rPr>
          <w:rStyle w:val="ed"/>
        </w:rPr>
        <w:t>езультаты расчетов радиуса эффективного теплоснабжения</w:t>
      </w:r>
      <w:bookmarkEnd w:id="397"/>
      <w:bookmarkEnd w:id="398"/>
    </w:p>
    <w:p w14:paraId="04775B60" w14:textId="77777777" w:rsidR="004E60D3" w:rsidRPr="009E4337" w:rsidRDefault="004E60D3" w:rsidP="0006129B">
      <w:pPr>
        <w:suppressAutoHyphens/>
        <w:ind w:firstLine="567"/>
        <w:contextualSpacing/>
        <w:rPr>
          <w:position w:val="-12"/>
          <w:lang w:eastAsia="ar-SA"/>
        </w:rPr>
      </w:pPr>
      <w:r w:rsidRPr="009E4337">
        <w:rPr>
          <w:position w:val="-12"/>
          <w:lang w:eastAsia="ar-SA"/>
        </w:rPr>
        <w:t>Расчет оптимального радиуса теплоснабжения, применяемого в качестве характерного параметра, позволит определить границы действия централизованного теплоснабжения по целевой функции минимума себестоимости полезно отпущенного тепла. При этом возможен также вариант убыточности дальнего транспорта тепла, принимая во внимание важность и сложность проблемы.</w:t>
      </w:r>
    </w:p>
    <w:p w14:paraId="71F91371" w14:textId="3D00F350" w:rsidR="004E60D3" w:rsidRPr="009E4337" w:rsidRDefault="004E60D3" w:rsidP="0006129B">
      <w:pPr>
        <w:suppressAutoHyphens/>
        <w:ind w:firstLine="567"/>
        <w:contextualSpacing/>
      </w:pPr>
      <w:r w:rsidRPr="009E4337">
        <w:t xml:space="preserve">Расчет радиуса эффективного теплоснабжения проводился в соответствии с методикой расчета </w:t>
      </w:r>
      <w:r w:rsidR="00941D3A" w:rsidRPr="009E4337">
        <w:t>приведённой</w:t>
      </w:r>
      <w:r w:rsidRPr="009E4337">
        <w:t xml:space="preserve"> в приложении 40 Методических указаний по разработке схем теплоснабжения, </w:t>
      </w:r>
      <w:r w:rsidR="00D548D2" w:rsidRPr="009E4337">
        <w:t xml:space="preserve">утвержденных Приказом Минэнерго России от 05.03.2019 № 212 </w:t>
      </w:r>
      <w:r w:rsidR="0098168B" w:rsidRPr="009E4337">
        <w:t>«</w:t>
      </w:r>
      <w:r w:rsidR="00D548D2" w:rsidRPr="009E4337">
        <w:t>Об утверждении Методических указаний по разработке схем теплоснабжения</w:t>
      </w:r>
      <w:r w:rsidR="0098168B" w:rsidRPr="009E4337">
        <w:t>»</w:t>
      </w:r>
      <w:r w:rsidRPr="009E4337">
        <w:t>.</w:t>
      </w:r>
      <w:bookmarkStart w:id="399" w:name="_Toc391983076"/>
      <w:bookmarkStart w:id="400" w:name="_Toc391993917"/>
      <w:bookmarkStart w:id="401" w:name="_Toc393288494"/>
      <w:r w:rsidRPr="009E4337">
        <w:t xml:space="preserve"> В соответствии с данной методикой радиус эффективного теплоснабжения определяется как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Другими словами</w:t>
      </w:r>
      <w:r w:rsidR="00604483" w:rsidRPr="009E4337">
        <w:t>,</w:t>
      </w:r>
      <w:r w:rsidRPr="009E4337">
        <w:t xml:space="preserve"> радиус эффективного теплоснабжение </w:t>
      </w:r>
      <w:r w:rsidR="00D31737" w:rsidRPr="009E4337">
        <w:t>рассчитывается</w:t>
      </w:r>
      <w:r w:rsidRPr="009E4337">
        <w:t xml:space="preserve"> как максимальное расстояние от нового объекта теплопотребления с заданной тепловой нагрузкой до точки возможного подключения к существующим тепловым сетям.</w:t>
      </w:r>
    </w:p>
    <w:p w14:paraId="7B6BBE46" w14:textId="221D4852" w:rsidR="004E60D3" w:rsidRPr="009E4337" w:rsidRDefault="004E60D3" w:rsidP="0006129B">
      <w:pPr>
        <w:suppressAutoHyphens/>
        <w:ind w:firstLine="567"/>
        <w:contextualSpacing/>
        <w:rPr>
          <w:position w:val="-12"/>
        </w:rPr>
      </w:pPr>
      <w:r w:rsidRPr="009E4337">
        <w:rPr>
          <w:position w:val="-12"/>
        </w:rPr>
        <w:t xml:space="preserve">Результаты расчетов представлены в таблице </w:t>
      </w:r>
      <w:r w:rsidR="009E4337">
        <w:rPr>
          <w:position w:val="-12"/>
        </w:rPr>
        <w:t>4</w:t>
      </w:r>
      <w:r w:rsidR="00421AC7">
        <w:rPr>
          <w:position w:val="-12"/>
        </w:rPr>
        <w:t>4</w:t>
      </w:r>
      <w:r w:rsidRPr="009E4337">
        <w:rPr>
          <w:position w:val="-12"/>
        </w:rPr>
        <w:t>.</w:t>
      </w:r>
      <w:bookmarkEnd w:id="399"/>
      <w:bookmarkEnd w:id="400"/>
      <w:bookmarkEnd w:id="401"/>
    </w:p>
    <w:p w14:paraId="6F6F76BE" w14:textId="77777777" w:rsidR="004E60D3" w:rsidRPr="009E4337" w:rsidRDefault="004E60D3" w:rsidP="0006129B">
      <w:pPr>
        <w:ind w:firstLine="709"/>
        <w:rPr>
          <w:b/>
        </w:rPr>
      </w:pPr>
    </w:p>
    <w:p w14:paraId="222B45D8" w14:textId="52A35D7A" w:rsidR="00892EAC" w:rsidRPr="009E4337" w:rsidRDefault="00061444" w:rsidP="0006129B">
      <w:pPr>
        <w:pStyle w:val="aff8"/>
        <w:spacing w:line="240" w:lineRule="auto"/>
        <w:rPr>
          <w:b/>
          <w:bCs w:val="0"/>
          <w:position w:val="-12"/>
        </w:rPr>
      </w:pPr>
      <w:r w:rsidRPr="009E4337">
        <w:t xml:space="preserve">Таблица </w:t>
      </w:r>
      <w:r w:rsidR="008A3CE6" w:rsidRPr="009E4337">
        <w:fldChar w:fldCharType="begin"/>
      </w:r>
      <w:r w:rsidR="006972A4" w:rsidRPr="009E4337">
        <w:instrText xml:space="preserve"> SEQ Таблица \* ARABIC </w:instrText>
      </w:r>
      <w:r w:rsidR="008A3CE6" w:rsidRPr="009E4337">
        <w:fldChar w:fldCharType="separate"/>
      </w:r>
      <w:r w:rsidR="00421AC7">
        <w:rPr>
          <w:noProof/>
        </w:rPr>
        <w:t>44</w:t>
      </w:r>
      <w:r w:rsidR="008A3CE6" w:rsidRPr="009E4337">
        <w:rPr>
          <w:noProof/>
        </w:rPr>
        <w:fldChar w:fldCharType="end"/>
      </w:r>
      <w:r w:rsidRPr="009E4337">
        <w:t xml:space="preserve"> </w:t>
      </w:r>
      <w:r w:rsidR="00892EAC" w:rsidRPr="009E4337">
        <w:rPr>
          <w:bCs w:val="0"/>
        </w:rPr>
        <w:t>– Расчет радиуса эффективного теплоснабжения</w:t>
      </w:r>
      <w:r w:rsidR="00DE3AFE" w:rsidRPr="009E4337">
        <w:rPr>
          <w:bCs w:val="0"/>
        </w:rPr>
        <w:t>, м</w:t>
      </w:r>
    </w:p>
    <w:tbl>
      <w:tblPr>
        <w:tblW w:w="499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8"/>
        <w:gridCol w:w="3173"/>
        <w:gridCol w:w="1115"/>
        <w:gridCol w:w="1115"/>
        <w:gridCol w:w="1115"/>
        <w:gridCol w:w="1115"/>
        <w:gridCol w:w="1115"/>
        <w:gridCol w:w="1115"/>
        <w:gridCol w:w="1115"/>
        <w:gridCol w:w="1115"/>
        <w:gridCol w:w="1115"/>
        <w:gridCol w:w="1130"/>
      </w:tblGrid>
      <w:tr w:rsidR="009E4337" w:rsidRPr="009E4337" w14:paraId="6B9DBD76" w14:textId="77777777" w:rsidTr="00CA212A">
        <w:trPr>
          <w:cantSplit/>
          <w:tblHeader/>
          <w:jc w:val="center"/>
        </w:trPr>
        <w:tc>
          <w:tcPr>
            <w:tcW w:w="242" w:type="pct"/>
            <w:vMerge w:val="restart"/>
            <w:vAlign w:val="center"/>
          </w:tcPr>
          <w:p w14:paraId="71233BD1" w14:textId="77777777" w:rsidR="00E87BC5" w:rsidRPr="009E4337" w:rsidRDefault="00E87BC5" w:rsidP="0006129B">
            <w:pPr>
              <w:jc w:val="center"/>
              <w:rPr>
                <w:sz w:val="22"/>
              </w:rPr>
            </w:pPr>
            <w:bookmarkStart w:id="402" w:name="_Hlk158357764"/>
            <w:r w:rsidRPr="009E4337">
              <w:rPr>
                <w:sz w:val="22"/>
              </w:rPr>
              <w:t>№ п/п</w:t>
            </w:r>
          </w:p>
        </w:tc>
        <w:tc>
          <w:tcPr>
            <w:tcW w:w="1053" w:type="pct"/>
            <w:vMerge w:val="restart"/>
            <w:vAlign w:val="center"/>
          </w:tcPr>
          <w:p w14:paraId="6FBAC4A6" w14:textId="77777777" w:rsidR="00E87BC5" w:rsidRPr="009E4337" w:rsidRDefault="00E87BC5" w:rsidP="0006129B">
            <w:pPr>
              <w:jc w:val="center"/>
              <w:rPr>
                <w:sz w:val="22"/>
              </w:rPr>
            </w:pPr>
            <w:r w:rsidRPr="009E4337">
              <w:rPr>
                <w:sz w:val="22"/>
              </w:rPr>
              <w:t>Наименование источника</w:t>
            </w:r>
          </w:p>
        </w:tc>
        <w:tc>
          <w:tcPr>
            <w:tcW w:w="3705" w:type="pct"/>
            <w:gridSpan w:val="10"/>
            <w:shd w:val="clear" w:color="auto" w:fill="auto"/>
            <w:vAlign w:val="bottom"/>
          </w:tcPr>
          <w:p w14:paraId="6B16FABB" w14:textId="77777777" w:rsidR="00E87BC5" w:rsidRPr="009E4337" w:rsidRDefault="00E87BC5" w:rsidP="0006129B">
            <w:pPr>
              <w:jc w:val="center"/>
              <w:rPr>
                <w:sz w:val="22"/>
              </w:rPr>
            </w:pPr>
            <w:r w:rsidRPr="009E4337">
              <w:rPr>
                <w:sz w:val="22"/>
              </w:rPr>
              <w:t>Присоединяемая тепловая нагрузка, Гкал/час</w:t>
            </w:r>
          </w:p>
        </w:tc>
      </w:tr>
      <w:tr w:rsidR="009E4337" w:rsidRPr="009E4337" w14:paraId="7CA5AA81" w14:textId="77777777" w:rsidTr="00B32EA5">
        <w:trPr>
          <w:cantSplit/>
          <w:tblHeader/>
          <w:jc w:val="center"/>
        </w:trPr>
        <w:tc>
          <w:tcPr>
            <w:tcW w:w="242" w:type="pct"/>
            <w:vMerge/>
            <w:tcBorders>
              <w:bottom w:val="single" w:sz="4" w:space="0" w:color="auto"/>
            </w:tcBorders>
            <w:vAlign w:val="center"/>
          </w:tcPr>
          <w:p w14:paraId="1D7A3681" w14:textId="77777777" w:rsidR="00E87BC5" w:rsidRPr="009E4337" w:rsidRDefault="00E87BC5" w:rsidP="0006129B">
            <w:pPr>
              <w:jc w:val="center"/>
              <w:rPr>
                <w:sz w:val="22"/>
              </w:rPr>
            </w:pPr>
          </w:p>
        </w:tc>
        <w:tc>
          <w:tcPr>
            <w:tcW w:w="1053" w:type="pct"/>
            <w:vMerge/>
            <w:tcBorders>
              <w:bottom w:val="single" w:sz="4" w:space="0" w:color="auto"/>
            </w:tcBorders>
            <w:vAlign w:val="center"/>
          </w:tcPr>
          <w:p w14:paraId="7489B639" w14:textId="77777777" w:rsidR="00E87BC5" w:rsidRPr="009E4337" w:rsidRDefault="00E87BC5" w:rsidP="0006129B">
            <w:pPr>
              <w:jc w:val="center"/>
              <w:rPr>
                <w:sz w:val="22"/>
              </w:rPr>
            </w:pPr>
          </w:p>
        </w:tc>
        <w:tc>
          <w:tcPr>
            <w:tcW w:w="370" w:type="pct"/>
            <w:tcBorders>
              <w:bottom w:val="single" w:sz="4" w:space="0" w:color="auto"/>
            </w:tcBorders>
            <w:shd w:val="clear" w:color="auto" w:fill="auto"/>
            <w:vAlign w:val="bottom"/>
          </w:tcPr>
          <w:p w14:paraId="62208DDC" w14:textId="77777777" w:rsidR="00E87BC5" w:rsidRPr="009E4337" w:rsidRDefault="00E87BC5" w:rsidP="00C050E6">
            <w:pPr>
              <w:jc w:val="center"/>
              <w:rPr>
                <w:sz w:val="22"/>
              </w:rPr>
            </w:pPr>
            <w:r w:rsidRPr="009E4337">
              <w:rPr>
                <w:sz w:val="22"/>
              </w:rPr>
              <w:t>0,1</w:t>
            </w:r>
          </w:p>
        </w:tc>
        <w:tc>
          <w:tcPr>
            <w:tcW w:w="370" w:type="pct"/>
            <w:tcBorders>
              <w:bottom w:val="single" w:sz="4" w:space="0" w:color="auto"/>
            </w:tcBorders>
            <w:shd w:val="clear" w:color="auto" w:fill="auto"/>
            <w:vAlign w:val="bottom"/>
          </w:tcPr>
          <w:p w14:paraId="15EF1328" w14:textId="77777777" w:rsidR="00E87BC5" w:rsidRPr="009E4337" w:rsidRDefault="00E87BC5" w:rsidP="00C050E6">
            <w:pPr>
              <w:jc w:val="center"/>
              <w:rPr>
                <w:sz w:val="22"/>
              </w:rPr>
            </w:pPr>
            <w:r w:rsidRPr="009E4337">
              <w:rPr>
                <w:sz w:val="22"/>
              </w:rPr>
              <w:t>0,15</w:t>
            </w:r>
          </w:p>
        </w:tc>
        <w:tc>
          <w:tcPr>
            <w:tcW w:w="370" w:type="pct"/>
            <w:tcBorders>
              <w:bottom w:val="single" w:sz="4" w:space="0" w:color="auto"/>
            </w:tcBorders>
            <w:shd w:val="clear" w:color="auto" w:fill="auto"/>
            <w:vAlign w:val="bottom"/>
          </w:tcPr>
          <w:p w14:paraId="0FBE9E08" w14:textId="77777777" w:rsidR="00E87BC5" w:rsidRPr="009E4337" w:rsidRDefault="00E87BC5" w:rsidP="00C050E6">
            <w:pPr>
              <w:jc w:val="center"/>
              <w:rPr>
                <w:sz w:val="22"/>
              </w:rPr>
            </w:pPr>
            <w:r w:rsidRPr="009E4337">
              <w:rPr>
                <w:sz w:val="22"/>
              </w:rPr>
              <w:t>0,2</w:t>
            </w:r>
          </w:p>
        </w:tc>
        <w:tc>
          <w:tcPr>
            <w:tcW w:w="370" w:type="pct"/>
            <w:tcBorders>
              <w:bottom w:val="single" w:sz="4" w:space="0" w:color="auto"/>
            </w:tcBorders>
            <w:shd w:val="clear" w:color="auto" w:fill="auto"/>
            <w:vAlign w:val="bottom"/>
          </w:tcPr>
          <w:p w14:paraId="1EC14ABC" w14:textId="77777777" w:rsidR="00E87BC5" w:rsidRPr="009E4337" w:rsidRDefault="00E87BC5" w:rsidP="00C050E6">
            <w:pPr>
              <w:jc w:val="center"/>
              <w:rPr>
                <w:sz w:val="22"/>
              </w:rPr>
            </w:pPr>
            <w:r w:rsidRPr="009E4337">
              <w:rPr>
                <w:sz w:val="22"/>
              </w:rPr>
              <w:t>0,25</w:t>
            </w:r>
          </w:p>
        </w:tc>
        <w:tc>
          <w:tcPr>
            <w:tcW w:w="370" w:type="pct"/>
            <w:tcBorders>
              <w:bottom w:val="single" w:sz="4" w:space="0" w:color="auto"/>
            </w:tcBorders>
            <w:shd w:val="clear" w:color="auto" w:fill="auto"/>
            <w:vAlign w:val="bottom"/>
          </w:tcPr>
          <w:p w14:paraId="785CE01E" w14:textId="77777777" w:rsidR="00E87BC5" w:rsidRPr="009E4337" w:rsidRDefault="00E87BC5" w:rsidP="00C050E6">
            <w:pPr>
              <w:jc w:val="center"/>
              <w:rPr>
                <w:sz w:val="22"/>
              </w:rPr>
            </w:pPr>
            <w:r w:rsidRPr="009E4337">
              <w:rPr>
                <w:sz w:val="22"/>
              </w:rPr>
              <w:t>0,3</w:t>
            </w:r>
          </w:p>
        </w:tc>
        <w:tc>
          <w:tcPr>
            <w:tcW w:w="370" w:type="pct"/>
            <w:tcBorders>
              <w:bottom w:val="single" w:sz="4" w:space="0" w:color="auto"/>
            </w:tcBorders>
            <w:shd w:val="clear" w:color="auto" w:fill="auto"/>
            <w:vAlign w:val="bottom"/>
          </w:tcPr>
          <w:p w14:paraId="1E0EC63A" w14:textId="77777777" w:rsidR="00E87BC5" w:rsidRPr="009E4337" w:rsidRDefault="00E87BC5" w:rsidP="00C050E6">
            <w:pPr>
              <w:jc w:val="center"/>
              <w:rPr>
                <w:sz w:val="22"/>
              </w:rPr>
            </w:pPr>
            <w:r w:rsidRPr="009E4337">
              <w:rPr>
                <w:sz w:val="22"/>
              </w:rPr>
              <w:t>0,35</w:t>
            </w:r>
          </w:p>
        </w:tc>
        <w:tc>
          <w:tcPr>
            <w:tcW w:w="370" w:type="pct"/>
            <w:tcBorders>
              <w:bottom w:val="single" w:sz="4" w:space="0" w:color="auto"/>
            </w:tcBorders>
            <w:vAlign w:val="bottom"/>
          </w:tcPr>
          <w:p w14:paraId="37D76521" w14:textId="77777777" w:rsidR="00E87BC5" w:rsidRPr="009E4337" w:rsidRDefault="00E87BC5" w:rsidP="00C050E6">
            <w:pPr>
              <w:jc w:val="center"/>
              <w:rPr>
                <w:sz w:val="22"/>
              </w:rPr>
            </w:pPr>
            <w:r w:rsidRPr="009E4337">
              <w:rPr>
                <w:sz w:val="22"/>
              </w:rPr>
              <w:t>0,4</w:t>
            </w:r>
          </w:p>
        </w:tc>
        <w:tc>
          <w:tcPr>
            <w:tcW w:w="370" w:type="pct"/>
            <w:tcBorders>
              <w:bottom w:val="single" w:sz="4" w:space="0" w:color="auto"/>
            </w:tcBorders>
            <w:vAlign w:val="bottom"/>
          </w:tcPr>
          <w:p w14:paraId="5D4F7675" w14:textId="77777777" w:rsidR="00E87BC5" w:rsidRPr="009E4337" w:rsidRDefault="00E87BC5" w:rsidP="00C050E6">
            <w:pPr>
              <w:jc w:val="center"/>
              <w:rPr>
                <w:sz w:val="22"/>
              </w:rPr>
            </w:pPr>
            <w:r w:rsidRPr="009E4337">
              <w:rPr>
                <w:sz w:val="22"/>
              </w:rPr>
              <w:t>0,45</w:t>
            </w:r>
          </w:p>
        </w:tc>
        <w:tc>
          <w:tcPr>
            <w:tcW w:w="370" w:type="pct"/>
            <w:tcBorders>
              <w:bottom w:val="single" w:sz="4" w:space="0" w:color="auto"/>
            </w:tcBorders>
            <w:vAlign w:val="bottom"/>
          </w:tcPr>
          <w:p w14:paraId="4C804DAE" w14:textId="77777777" w:rsidR="00E87BC5" w:rsidRPr="009E4337" w:rsidRDefault="00E87BC5" w:rsidP="00C050E6">
            <w:pPr>
              <w:jc w:val="center"/>
              <w:rPr>
                <w:sz w:val="22"/>
              </w:rPr>
            </w:pPr>
            <w:r w:rsidRPr="009E4337">
              <w:rPr>
                <w:sz w:val="22"/>
              </w:rPr>
              <w:t>0,5</w:t>
            </w:r>
          </w:p>
        </w:tc>
        <w:tc>
          <w:tcPr>
            <w:tcW w:w="375" w:type="pct"/>
            <w:tcBorders>
              <w:bottom w:val="single" w:sz="4" w:space="0" w:color="auto"/>
            </w:tcBorders>
            <w:vAlign w:val="bottom"/>
          </w:tcPr>
          <w:p w14:paraId="7130EA9E" w14:textId="77777777" w:rsidR="00E87BC5" w:rsidRPr="009E4337" w:rsidRDefault="00E87BC5" w:rsidP="00C050E6">
            <w:pPr>
              <w:jc w:val="center"/>
              <w:rPr>
                <w:sz w:val="22"/>
              </w:rPr>
            </w:pPr>
            <w:r w:rsidRPr="009E4337">
              <w:rPr>
                <w:sz w:val="22"/>
              </w:rPr>
              <w:t>0,8</w:t>
            </w:r>
          </w:p>
        </w:tc>
      </w:tr>
      <w:tr w:rsidR="00695D8E" w:rsidRPr="009E4337" w14:paraId="7A977B80" w14:textId="77777777" w:rsidTr="00695D8E">
        <w:trPr>
          <w:cantSplit/>
          <w:jc w:val="center"/>
        </w:trPr>
        <w:tc>
          <w:tcPr>
            <w:tcW w:w="242" w:type="pct"/>
            <w:tcBorders>
              <w:top w:val="single" w:sz="4" w:space="0" w:color="auto"/>
              <w:left w:val="single" w:sz="4" w:space="0" w:color="auto"/>
              <w:bottom w:val="single" w:sz="4" w:space="0" w:color="auto"/>
              <w:right w:val="single" w:sz="4" w:space="0" w:color="auto"/>
            </w:tcBorders>
            <w:vAlign w:val="center"/>
          </w:tcPr>
          <w:p w14:paraId="7A8B017C" w14:textId="77777777" w:rsidR="00695D8E" w:rsidRPr="00695D8E" w:rsidRDefault="00695D8E" w:rsidP="00695D8E">
            <w:pPr>
              <w:jc w:val="center"/>
              <w:rPr>
                <w:sz w:val="22"/>
                <w:szCs w:val="22"/>
              </w:rPr>
            </w:pPr>
            <w:r w:rsidRPr="00695D8E">
              <w:rPr>
                <w:sz w:val="22"/>
                <w:szCs w:val="22"/>
              </w:rPr>
              <w:t>1</w:t>
            </w:r>
          </w:p>
        </w:tc>
        <w:tc>
          <w:tcPr>
            <w:tcW w:w="1053" w:type="pct"/>
            <w:tcBorders>
              <w:top w:val="single" w:sz="4" w:space="0" w:color="auto"/>
              <w:left w:val="single" w:sz="4" w:space="0" w:color="auto"/>
              <w:bottom w:val="single" w:sz="4" w:space="0" w:color="auto"/>
              <w:right w:val="single" w:sz="4" w:space="0" w:color="auto"/>
            </w:tcBorders>
            <w:shd w:val="clear" w:color="auto" w:fill="auto"/>
            <w:vAlign w:val="center"/>
          </w:tcPr>
          <w:p w14:paraId="41C4DE2B" w14:textId="1CD01236" w:rsidR="00695D8E" w:rsidRPr="00695D8E" w:rsidRDefault="00695D8E" w:rsidP="00695D8E">
            <w:pPr>
              <w:rPr>
                <w:sz w:val="22"/>
                <w:szCs w:val="22"/>
              </w:rPr>
            </w:pPr>
            <w:r w:rsidRPr="00695D8E">
              <w:rPr>
                <w:sz w:val="22"/>
                <w:szCs w:val="22"/>
              </w:rPr>
              <w:t>Котельные с. Дунаево, обслуживающая организация - ООО «МЕТАЛЛСТРОЙМОНТАЖ»</w:t>
            </w:r>
          </w:p>
        </w:tc>
        <w:tc>
          <w:tcPr>
            <w:tcW w:w="370" w:type="pct"/>
            <w:tcBorders>
              <w:top w:val="single" w:sz="4" w:space="0" w:color="auto"/>
              <w:left w:val="nil"/>
              <w:bottom w:val="single" w:sz="4" w:space="0" w:color="auto"/>
              <w:right w:val="single" w:sz="4" w:space="0" w:color="auto"/>
            </w:tcBorders>
            <w:shd w:val="clear" w:color="auto" w:fill="auto"/>
            <w:vAlign w:val="center"/>
          </w:tcPr>
          <w:p w14:paraId="388BF5A8" w14:textId="03D8A54C" w:rsidR="00695D8E" w:rsidRPr="00695D8E" w:rsidRDefault="00695D8E" w:rsidP="00695D8E">
            <w:pPr>
              <w:jc w:val="center"/>
              <w:rPr>
                <w:sz w:val="22"/>
                <w:szCs w:val="22"/>
              </w:rPr>
            </w:pPr>
            <w:r w:rsidRPr="00695D8E">
              <w:rPr>
                <w:sz w:val="22"/>
                <w:szCs w:val="22"/>
              </w:rPr>
              <w:t>53,84</w:t>
            </w:r>
          </w:p>
        </w:tc>
        <w:tc>
          <w:tcPr>
            <w:tcW w:w="370" w:type="pct"/>
            <w:tcBorders>
              <w:top w:val="single" w:sz="4" w:space="0" w:color="auto"/>
              <w:left w:val="single" w:sz="4" w:space="0" w:color="auto"/>
              <w:bottom w:val="single" w:sz="4" w:space="0" w:color="auto"/>
              <w:right w:val="single" w:sz="4" w:space="0" w:color="auto"/>
            </w:tcBorders>
            <w:shd w:val="clear" w:color="auto" w:fill="auto"/>
            <w:vAlign w:val="center"/>
          </w:tcPr>
          <w:p w14:paraId="6C5C064B" w14:textId="183924C3" w:rsidR="00695D8E" w:rsidRPr="00695D8E" w:rsidRDefault="00695D8E" w:rsidP="00695D8E">
            <w:pPr>
              <w:jc w:val="center"/>
              <w:rPr>
                <w:sz w:val="22"/>
                <w:szCs w:val="22"/>
              </w:rPr>
            </w:pPr>
            <w:r w:rsidRPr="00695D8E">
              <w:rPr>
                <w:sz w:val="22"/>
                <w:szCs w:val="22"/>
              </w:rPr>
              <w:t>48,65</w:t>
            </w:r>
          </w:p>
        </w:tc>
        <w:tc>
          <w:tcPr>
            <w:tcW w:w="370" w:type="pct"/>
            <w:tcBorders>
              <w:top w:val="single" w:sz="4" w:space="0" w:color="auto"/>
              <w:left w:val="single" w:sz="4" w:space="0" w:color="auto"/>
              <w:bottom w:val="single" w:sz="4" w:space="0" w:color="auto"/>
              <w:right w:val="single" w:sz="4" w:space="0" w:color="auto"/>
            </w:tcBorders>
            <w:shd w:val="clear" w:color="auto" w:fill="auto"/>
            <w:vAlign w:val="center"/>
          </w:tcPr>
          <w:p w14:paraId="216A6A67" w14:textId="4428C573" w:rsidR="00695D8E" w:rsidRPr="00695D8E" w:rsidRDefault="00695D8E" w:rsidP="00695D8E">
            <w:pPr>
              <w:jc w:val="center"/>
              <w:rPr>
                <w:sz w:val="22"/>
                <w:szCs w:val="22"/>
              </w:rPr>
            </w:pPr>
            <w:r w:rsidRPr="00695D8E">
              <w:rPr>
                <w:sz w:val="22"/>
                <w:szCs w:val="22"/>
              </w:rPr>
              <w:t>48,27</w:t>
            </w:r>
          </w:p>
        </w:tc>
        <w:tc>
          <w:tcPr>
            <w:tcW w:w="370" w:type="pct"/>
            <w:tcBorders>
              <w:top w:val="single" w:sz="4" w:space="0" w:color="auto"/>
              <w:left w:val="single" w:sz="4" w:space="0" w:color="auto"/>
              <w:bottom w:val="single" w:sz="4" w:space="0" w:color="auto"/>
              <w:right w:val="single" w:sz="4" w:space="0" w:color="auto"/>
            </w:tcBorders>
            <w:shd w:val="clear" w:color="auto" w:fill="auto"/>
            <w:vAlign w:val="center"/>
          </w:tcPr>
          <w:p w14:paraId="0A80AE57" w14:textId="04956DB9" w:rsidR="00695D8E" w:rsidRPr="00695D8E" w:rsidRDefault="00695D8E" w:rsidP="00695D8E">
            <w:pPr>
              <w:jc w:val="center"/>
              <w:rPr>
                <w:sz w:val="22"/>
                <w:szCs w:val="22"/>
              </w:rPr>
            </w:pPr>
            <w:r w:rsidRPr="00695D8E">
              <w:rPr>
                <w:sz w:val="22"/>
                <w:szCs w:val="22"/>
              </w:rPr>
              <w:t>51,38</w:t>
            </w:r>
          </w:p>
        </w:tc>
        <w:tc>
          <w:tcPr>
            <w:tcW w:w="370" w:type="pct"/>
            <w:tcBorders>
              <w:top w:val="single" w:sz="4" w:space="0" w:color="auto"/>
              <w:left w:val="single" w:sz="4" w:space="0" w:color="auto"/>
              <w:bottom w:val="single" w:sz="4" w:space="0" w:color="auto"/>
              <w:right w:val="single" w:sz="4" w:space="0" w:color="auto"/>
            </w:tcBorders>
            <w:shd w:val="clear" w:color="auto" w:fill="auto"/>
            <w:vAlign w:val="center"/>
          </w:tcPr>
          <w:p w14:paraId="05ACE692" w14:textId="33F23B8B" w:rsidR="00695D8E" w:rsidRPr="00695D8E" w:rsidRDefault="00695D8E" w:rsidP="00695D8E">
            <w:pPr>
              <w:jc w:val="center"/>
              <w:rPr>
                <w:sz w:val="22"/>
                <w:szCs w:val="22"/>
              </w:rPr>
            </w:pPr>
            <w:r w:rsidRPr="00695D8E">
              <w:rPr>
                <w:sz w:val="22"/>
                <w:szCs w:val="22"/>
              </w:rPr>
              <w:t>54,52</w:t>
            </w:r>
          </w:p>
        </w:tc>
        <w:tc>
          <w:tcPr>
            <w:tcW w:w="370" w:type="pct"/>
            <w:tcBorders>
              <w:top w:val="single" w:sz="4" w:space="0" w:color="auto"/>
              <w:left w:val="single" w:sz="4" w:space="0" w:color="auto"/>
              <w:bottom w:val="single" w:sz="4" w:space="0" w:color="auto"/>
              <w:right w:val="single" w:sz="4" w:space="0" w:color="auto"/>
            </w:tcBorders>
            <w:shd w:val="clear" w:color="auto" w:fill="auto"/>
            <w:vAlign w:val="center"/>
          </w:tcPr>
          <w:p w14:paraId="551633E6" w14:textId="19D23EF4" w:rsidR="00695D8E" w:rsidRPr="00695D8E" w:rsidRDefault="00695D8E" w:rsidP="00695D8E">
            <w:pPr>
              <w:jc w:val="center"/>
              <w:rPr>
                <w:sz w:val="22"/>
                <w:szCs w:val="22"/>
              </w:rPr>
            </w:pPr>
            <w:r w:rsidRPr="00695D8E">
              <w:rPr>
                <w:sz w:val="22"/>
                <w:szCs w:val="22"/>
              </w:rPr>
              <w:t>51,75</w:t>
            </w:r>
          </w:p>
        </w:tc>
        <w:tc>
          <w:tcPr>
            <w:tcW w:w="370" w:type="pct"/>
            <w:tcBorders>
              <w:top w:val="single" w:sz="4" w:space="0" w:color="auto"/>
              <w:left w:val="single" w:sz="4" w:space="0" w:color="auto"/>
              <w:bottom w:val="single" w:sz="4" w:space="0" w:color="auto"/>
              <w:right w:val="single" w:sz="4" w:space="0" w:color="auto"/>
            </w:tcBorders>
            <w:shd w:val="clear" w:color="auto" w:fill="auto"/>
            <w:vAlign w:val="center"/>
          </w:tcPr>
          <w:p w14:paraId="4FD1D59F" w14:textId="0B0D3C67" w:rsidR="00695D8E" w:rsidRPr="00695D8E" w:rsidRDefault="00695D8E" w:rsidP="00695D8E">
            <w:pPr>
              <w:jc w:val="center"/>
              <w:rPr>
                <w:sz w:val="22"/>
                <w:szCs w:val="22"/>
              </w:rPr>
            </w:pPr>
            <w:r w:rsidRPr="00695D8E">
              <w:rPr>
                <w:sz w:val="22"/>
                <w:szCs w:val="22"/>
              </w:rPr>
              <w:t>54,62</w:t>
            </w:r>
          </w:p>
        </w:tc>
        <w:tc>
          <w:tcPr>
            <w:tcW w:w="370" w:type="pct"/>
            <w:tcBorders>
              <w:top w:val="single" w:sz="4" w:space="0" w:color="auto"/>
              <w:left w:val="single" w:sz="4" w:space="0" w:color="auto"/>
              <w:bottom w:val="single" w:sz="4" w:space="0" w:color="auto"/>
              <w:right w:val="single" w:sz="4" w:space="0" w:color="auto"/>
            </w:tcBorders>
            <w:shd w:val="clear" w:color="auto" w:fill="auto"/>
            <w:vAlign w:val="center"/>
          </w:tcPr>
          <w:p w14:paraId="3FFD1126" w14:textId="5903CEC6" w:rsidR="00695D8E" w:rsidRPr="00695D8E" w:rsidRDefault="00695D8E" w:rsidP="00695D8E">
            <w:pPr>
              <w:jc w:val="center"/>
              <w:rPr>
                <w:sz w:val="22"/>
                <w:szCs w:val="22"/>
              </w:rPr>
            </w:pPr>
            <w:r w:rsidRPr="00695D8E">
              <w:rPr>
                <w:sz w:val="22"/>
                <w:szCs w:val="22"/>
              </w:rPr>
              <w:t>57,53</w:t>
            </w:r>
          </w:p>
        </w:tc>
        <w:tc>
          <w:tcPr>
            <w:tcW w:w="370" w:type="pct"/>
            <w:tcBorders>
              <w:top w:val="single" w:sz="4" w:space="0" w:color="auto"/>
              <w:left w:val="single" w:sz="4" w:space="0" w:color="auto"/>
              <w:bottom w:val="single" w:sz="4" w:space="0" w:color="auto"/>
              <w:right w:val="single" w:sz="4" w:space="0" w:color="auto"/>
            </w:tcBorders>
            <w:shd w:val="clear" w:color="auto" w:fill="auto"/>
            <w:vAlign w:val="center"/>
          </w:tcPr>
          <w:p w14:paraId="6A87B738" w14:textId="31EE3DE4" w:rsidR="00695D8E" w:rsidRPr="00695D8E" w:rsidRDefault="00695D8E" w:rsidP="00695D8E">
            <w:pPr>
              <w:jc w:val="center"/>
              <w:rPr>
                <w:sz w:val="22"/>
                <w:szCs w:val="22"/>
              </w:rPr>
            </w:pPr>
            <w:r w:rsidRPr="00695D8E">
              <w:rPr>
                <w:sz w:val="22"/>
                <w:szCs w:val="22"/>
              </w:rPr>
              <w:t>60,46</w:t>
            </w:r>
          </w:p>
        </w:tc>
        <w:tc>
          <w:tcPr>
            <w:tcW w:w="375" w:type="pct"/>
            <w:tcBorders>
              <w:top w:val="single" w:sz="4" w:space="0" w:color="auto"/>
              <w:left w:val="single" w:sz="4" w:space="0" w:color="auto"/>
              <w:bottom w:val="single" w:sz="4" w:space="0" w:color="auto"/>
              <w:right w:val="single" w:sz="4" w:space="0" w:color="auto"/>
            </w:tcBorders>
            <w:shd w:val="clear" w:color="auto" w:fill="auto"/>
            <w:vAlign w:val="center"/>
          </w:tcPr>
          <w:p w14:paraId="738CC611" w14:textId="0CE1C4B8" w:rsidR="00695D8E" w:rsidRPr="00695D8E" w:rsidRDefault="00695D8E" w:rsidP="00695D8E">
            <w:pPr>
              <w:jc w:val="center"/>
              <w:rPr>
                <w:sz w:val="22"/>
                <w:szCs w:val="22"/>
              </w:rPr>
            </w:pPr>
            <w:r w:rsidRPr="00695D8E">
              <w:rPr>
                <w:sz w:val="22"/>
                <w:szCs w:val="22"/>
              </w:rPr>
              <w:t>69,47</w:t>
            </w:r>
          </w:p>
        </w:tc>
      </w:tr>
      <w:bookmarkEnd w:id="402"/>
    </w:tbl>
    <w:p w14:paraId="06E3BF70" w14:textId="77777777" w:rsidR="005649C6" w:rsidRPr="009E4337" w:rsidRDefault="005649C6" w:rsidP="0006129B">
      <w:pPr>
        <w:tabs>
          <w:tab w:val="left" w:pos="0"/>
        </w:tabs>
        <w:ind w:firstLine="709"/>
      </w:pPr>
    </w:p>
    <w:p w14:paraId="15A23437" w14:textId="77777777" w:rsidR="00F126FD" w:rsidRPr="009E4337" w:rsidRDefault="00F126FD" w:rsidP="0006129B">
      <w:pPr>
        <w:tabs>
          <w:tab w:val="left" w:pos="0"/>
        </w:tabs>
        <w:ind w:firstLine="709"/>
        <w:rPr>
          <w:b/>
        </w:rPr>
      </w:pPr>
      <w:r w:rsidRPr="009E4337">
        <w:t xml:space="preserve">Для тепловой нагрузки заявителя </w:t>
      </w:r>
      <w:r w:rsidRPr="009E4337">
        <w:rPr>
          <w:position w:val="-16"/>
        </w:rPr>
        <w:object w:dxaOrig="600" w:dyaOrig="460" w14:anchorId="79C3DC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21.75pt" o:ole="">
            <v:imagedata r:id="rId17" o:title=""/>
          </v:shape>
          <o:OLEObject Type="Embed" ProgID="Equation.DSMT4" ShapeID="_x0000_i1025" DrawAspect="Content" ObjectID="_1793944456" r:id="rId18"/>
        </w:object>
      </w:r>
      <w:r w:rsidRPr="009E4337">
        <w:t>&lt;0,1 Гкал/ч, предельный радиус эффективного теплоснабжения определяется из следующего условия: если дисконтированный срок окупаемости капитальных затрат в строительство тепловой сети, необходимой для подключения объекта капитального строительства заявителя</w:t>
      </w:r>
      <w:r w:rsidR="00BB7B26" w:rsidRPr="009E4337">
        <w:t xml:space="preserve"> </w:t>
      </w:r>
      <w:r w:rsidRPr="009E4337">
        <w:t>к существующим тепловым сетям системы теплоснабжения исполнителя превышает полезный срок службы тепловой сети, определенный в соответствии с Общероссийским классификатором основных фондов (ОК 013-94), то подключение объекта является</w:t>
      </w:r>
      <w:r w:rsidR="00BB7B26" w:rsidRPr="009E4337">
        <w:t xml:space="preserve"> </w:t>
      </w:r>
      <w:r w:rsidRPr="009E4337">
        <w:t>нецелесообразным и объект заявителя находятся за пределами радиуса эффективного теплоснабжения.</w:t>
      </w:r>
    </w:p>
    <w:p w14:paraId="0AB9CE31" w14:textId="77777777" w:rsidR="00892EAC" w:rsidRPr="009E4337" w:rsidRDefault="00892EAC" w:rsidP="0006129B">
      <w:pPr>
        <w:ind w:firstLine="709"/>
      </w:pPr>
      <w:r w:rsidRPr="009E4337">
        <w:t>Радиус эффективного теплоснабжения позволяет оценивать возможность подключения объекта к тепловым сетям по сравнению с переходом на автономное теплоснабжение. При принятии решения о подключении новых потребителей необходимо помнить, что оптимальный радиус теплоснабжения определяется из расчета минимума затрат, включающих в себя стоимость тепловых сетей и источника тепла, а также минимума эксплуатационных затрат. Следует помнить, что расчет радиуса эффективного теплоснабжения носит информативный характер!</w:t>
      </w:r>
    </w:p>
    <w:p w14:paraId="2361B9A9" w14:textId="77777777" w:rsidR="000B11DA" w:rsidRPr="009E4337" w:rsidRDefault="000B11DA" w:rsidP="000B11DA">
      <w:pPr>
        <w:ind w:firstLine="567"/>
      </w:pPr>
      <w:bookmarkStart w:id="403" w:name="_Hlk142493535"/>
      <w:r w:rsidRPr="009E4337">
        <w:t>Для существующей зоны действия рассчитывать радиус эффективного теплоснабжения нецелесообразно, т.к. зона действия уже сложилась и, естественно, установлены все индикаторы стоимости товарного отпуска продукции. Кроме того, для сельских поселений характерны низкие тепловые нагрузки, значительная материальная характеристика сети и единственный источник теплоснабжения, что обуславливает теп</w:t>
      </w:r>
      <w:r w:rsidRPr="009E4337">
        <w:lastRenderedPageBreak/>
        <w:t xml:space="preserve">лоснабжающую организацию согласно Постановление Правительства РФ от 05.07.2018 N 787 (ред. от 30.11.2021) "О подключении (технологическом присоединении) к системам теплоснабжения, недискриминационном доступе к услугам в сфере теплоснабжения, изменении и признании утратившими силу некоторых актов Правительства Российской Федерации" подключать новых потребителей, т.к. она не может отказать в присоединении потребителю к существующим тепловым сетям вне зависимости от величины совокупных затрат. </w:t>
      </w:r>
    </w:p>
    <w:bookmarkEnd w:id="403"/>
    <w:p w14:paraId="1527E7B9" w14:textId="3B35AC34" w:rsidR="00F147BA" w:rsidRPr="009E4337" w:rsidRDefault="00F147BA" w:rsidP="0006129B">
      <w:pPr>
        <w:ind w:firstLine="709"/>
      </w:pPr>
      <w:r w:rsidRPr="009E4337">
        <w:t>Подключение новой нагрузки к централизованным системам теплоснабжения требует постоянной проработки вариантов их развития. Оптимальный вариант должен характеризоваться экономически целесообразной зоной действия источника зоны теплоснабжения при соблюдении требований качества и надежности теплоснабжения, а также экологии.</w:t>
      </w:r>
      <w:r w:rsidR="006434E5" w:rsidRPr="009E4337">
        <w:t xml:space="preserve"> Если срок окупаемости капитальных затрат в строительство тепловой сети, необходимой для подключения нового объекта капитального строительства к существующим тепловым сетям системы теплоснабжения исполнителя превышает срок службы тепловой сети, то подключение объекта является нецелесообразным.</w:t>
      </w:r>
    </w:p>
    <w:p w14:paraId="36F16758" w14:textId="77777777" w:rsidR="00F147BA" w:rsidRPr="009E4337" w:rsidRDefault="00F147BA" w:rsidP="0006129B">
      <w:pPr>
        <w:ind w:firstLine="709"/>
      </w:pPr>
      <w:r w:rsidRPr="009E4337">
        <w:t>Границы действия централизованного теплоснабжения должны определят</w:t>
      </w:r>
      <w:r w:rsidR="000B2614" w:rsidRPr="009E4337">
        <w:t>ь</w:t>
      </w:r>
      <w:r w:rsidRPr="009E4337">
        <w:t>ся по целевой функции минимума себестоимости полезно отпущенного тепла. При этом возможен также вариант убыточности дальнего транспорта тепла, принимая во внимание важность и сложность проблемы.</w:t>
      </w:r>
    </w:p>
    <w:p w14:paraId="66166B37" w14:textId="77777777" w:rsidR="00767A21" w:rsidRPr="009E4337" w:rsidRDefault="0034116F" w:rsidP="0006129B">
      <w:pPr>
        <w:pStyle w:val="21"/>
        <w:spacing w:line="240" w:lineRule="auto"/>
        <w:rPr>
          <w:rFonts w:eastAsia="Microsoft YaHei"/>
        </w:rPr>
      </w:pPr>
      <w:bookmarkStart w:id="404" w:name="_Toc35534042"/>
      <w:bookmarkStart w:id="405" w:name="_Toc95854823"/>
      <w:bookmarkStart w:id="406" w:name="_Toc158278742"/>
      <w:bookmarkStart w:id="407" w:name="_Toc343247323"/>
      <w:bookmarkStart w:id="408" w:name="_Toc343877037"/>
      <w:bookmarkStart w:id="409" w:name="_Toc422303798"/>
      <w:bookmarkStart w:id="410" w:name="_Toc183331851"/>
      <w:r w:rsidRPr="009E4337">
        <w:rPr>
          <w:rFonts w:eastAsia="Microsoft YaHei"/>
        </w:rPr>
        <w:t>7.1</w:t>
      </w:r>
      <w:r w:rsidR="00835349" w:rsidRPr="009E4337">
        <w:rPr>
          <w:rFonts w:eastAsia="Microsoft YaHei"/>
        </w:rPr>
        <w:t>6</w:t>
      </w:r>
      <w:r w:rsidRPr="009E4337">
        <w:rPr>
          <w:rFonts w:eastAsia="Microsoft YaHei"/>
        </w:rPr>
        <w:t xml:space="preserve"> </w:t>
      </w:r>
      <w:r w:rsidR="00767A21" w:rsidRPr="009E4337">
        <w:rPr>
          <w:rFonts w:eastAsia="Microsoft YaHei"/>
        </w:rPr>
        <w:t xml:space="preserve">Состав изменений, </w:t>
      </w:r>
      <w:r w:rsidR="00540956" w:rsidRPr="009E4337">
        <w:rPr>
          <w:rFonts w:eastAsia="Microsoft YaHei"/>
        </w:rPr>
        <w:t>выполненных в доработанной и (или) актуализированной схеме теплоснабжения</w:t>
      </w:r>
      <w:bookmarkEnd w:id="404"/>
      <w:bookmarkEnd w:id="405"/>
      <w:bookmarkEnd w:id="406"/>
      <w:bookmarkEnd w:id="410"/>
    </w:p>
    <w:p w14:paraId="051C0B6E" w14:textId="6FFD0F3E" w:rsidR="00097E6E" w:rsidRPr="009E4337" w:rsidRDefault="001E78EB" w:rsidP="0006129B">
      <w:pPr>
        <w:ind w:firstLine="567"/>
      </w:pPr>
      <w:r w:rsidRPr="009E4337">
        <w:t xml:space="preserve">Глава переработана </w:t>
      </w:r>
      <w:r w:rsidR="003F7AC4" w:rsidRPr="009E4337">
        <w:t xml:space="preserve">в соответствии </w:t>
      </w:r>
      <w:r w:rsidR="00780802" w:rsidRPr="009E4337">
        <w:t>с</w:t>
      </w:r>
      <w:r w:rsidR="00097E6E" w:rsidRPr="009E4337">
        <w:t xml:space="preserve"> действующей редакцией </w:t>
      </w:r>
      <w:r w:rsidR="00C879D3" w:rsidRPr="009E4337">
        <w:t>Постановления Правительства РФ от 22.02.2012 № 154</w:t>
      </w:r>
      <w:r w:rsidR="00B95373" w:rsidRPr="009E4337">
        <w:t xml:space="preserve"> </w:t>
      </w:r>
      <w:r w:rsidR="0098168B" w:rsidRPr="009E4337">
        <w:t>«</w:t>
      </w:r>
      <w:r w:rsidR="00097E6E" w:rsidRPr="009E4337">
        <w:t xml:space="preserve">О требованиях к схемам теплоснабжения, порядку их </w:t>
      </w:r>
      <w:r w:rsidR="008E4EBE" w:rsidRPr="009E4337">
        <w:t>разработки</w:t>
      </w:r>
      <w:r w:rsidR="00097E6E" w:rsidRPr="009E4337">
        <w:t xml:space="preserve"> и утверждения</w:t>
      </w:r>
      <w:r w:rsidR="0098168B" w:rsidRPr="009E4337">
        <w:t>»</w:t>
      </w:r>
      <w:r w:rsidR="00097E6E" w:rsidRPr="009E4337">
        <w:t xml:space="preserve"> </w:t>
      </w:r>
      <w:r w:rsidR="00C6704F" w:rsidRPr="009E4337">
        <w:t xml:space="preserve">(в редакции </w:t>
      </w:r>
      <w:r w:rsidR="007010E8" w:rsidRPr="009E4337">
        <w:t>Постановлений Правительства РФ</w:t>
      </w:r>
      <w:r w:rsidR="00097E6E" w:rsidRPr="009E4337">
        <w:t xml:space="preserve"> от 07.10.2014 № 1016, от 18.03.2016 № 208, от 23.03.2016 № 229, от 12.07.2016 № 666, от 03.04.2018 № 405, от 16.03.2019 № 276) и Ме</w:t>
      </w:r>
      <w:r w:rsidR="00127490" w:rsidRPr="009E4337">
        <w:t>тодическими указаниями (</w:t>
      </w:r>
      <w:r w:rsidR="003965AF" w:rsidRPr="009E4337">
        <w:t xml:space="preserve">утв. Приказом Минэнерго России от 05.03.2019 № 212 </w:t>
      </w:r>
      <w:r w:rsidR="0098168B" w:rsidRPr="009E4337">
        <w:t>«</w:t>
      </w:r>
      <w:r w:rsidR="003965AF" w:rsidRPr="009E4337">
        <w:t>Об утверждении Методических указаний по разработке схем теплоснабжения</w:t>
      </w:r>
      <w:r w:rsidR="0098168B" w:rsidRPr="009E4337">
        <w:t>»</w:t>
      </w:r>
      <w:r w:rsidR="00127490" w:rsidRPr="009E4337">
        <w:t>).</w:t>
      </w:r>
    </w:p>
    <w:p w14:paraId="1FEF2466" w14:textId="77777777" w:rsidR="007E7699" w:rsidRPr="009E4337" w:rsidRDefault="007E7699" w:rsidP="0006129B">
      <w:pPr>
        <w:sectPr w:rsidR="007E7699" w:rsidRPr="009E4337" w:rsidSect="004C5CD6">
          <w:pgSz w:w="16838" w:h="11906" w:orient="landscape"/>
          <w:pgMar w:top="1134" w:right="851" w:bottom="1134" w:left="1134" w:header="708" w:footer="708" w:gutter="0"/>
          <w:cols w:space="708"/>
          <w:docGrid w:linePitch="360"/>
        </w:sectPr>
      </w:pPr>
    </w:p>
    <w:p w14:paraId="345421B1" w14:textId="77777777" w:rsidR="003A5836" w:rsidRPr="009E4337" w:rsidRDefault="003A5836" w:rsidP="0006129B">
      <w:pPr>
        <w:pStyle w:val="1"/>
      </w:pPr>
      <w:bookmarkStart w:id="411" w:name="_Toc158278743"/>
      <w:bookmarkStart w:id="412" w:name="_Toc183331852"/>
      <w:r w:rsidRPr="009E4337">
        <w:lastRenderedPageBreak/>
        <w:t xml:space="preserve">ГЛАВА </w:t>
      </w:r>
      <w:r w:rsidR="00231152" w:rsidRPr="009E4337">
        <w:t>8</w:t>
      </w:r>
      <w:r w:rsidRPr="009E4337">
        <w:t xml:space="preserve"> </w:t>
      </w:r>
      <w:bookmarkEnd w:id="407"/>
      <w:bookmarkEnd w:id="408"/>
      <w:bookmarkEnd w:id="409"/>
      <w:r w:rsidR="00B35576" w:rsidRPr="009E4337">
        <w:t>Предложения по строительству, реконструкции и (или) модернизации тепловых сетей</w:t>
      </w:r>
      <w:bookmarkEnd w:id="411"/>
      <w:bookmarkEnd w:id="412"/>
    </w:p>
    <w:p w14:paraId="1A9D4577" w14:textId="77777777" w:rsidR="00E925A2" w:rsidRPr="009E4337" w:rsidRDefault="00835349" w:rsidP="0006129B">
      <w:pPr>
        <w:pStyle w:val="21"/>
        <w:spacing w:line="240" w:lineRule="auto"/>
      </w:pPr>
      <w:bookmarkStart w:id="413" w:name="_Toc158278744"/>
      <w:bookmarkStart w:id="414" w:name="_Toc183331853"/>
      <w:r w:rsidRPr="009E4337">
        <w:t>8.1</w:t>
      </w:r>
      <w:r w:rsidR="00E925A2" w:rsidRPr="009E4337">
        <w:t xml:space="preserve"> </w:t>
      </w:r>
      <w:r w:rsidR="005D4352" w:rsidRPr="009E4337">
        <w:t>П</w:t>
      </w:r>
      <w:r w:rsidR="00B35576" w:rsidRPr="009E4337">
        <w:rPr>
          <w:rStyle w:val="ed"/>
        </w:rPr>
        <w:t>редложени</w:t>
      </w:r>
      <w:r w:rsidR="005D4352" w:rsidRPr="009E4337">
        <w:rPr>
          <w:rStyle w:val="ed"/>
        </w:rPr>
        <w:t>я</w:t>
      </w:r>
      <w:r w:rsidR="00B35576" w:rsidRPr="009E4337">
        <w:rPr>
          <w:rStyle w:val="ed"/>
        </w:rPr>
        <w:t xml:space="preserve">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413"/>
      <w:bookmarkEnd w:id="414"/>
    </w:p>
    <w:p w14:paraId="1E7EA89F" w14:textId="3B76AD44" w:rsidR="007825EC" w:rsidRPr="009E4337" w:rsidRDefault="007825EC" w:rsidP="007825EC">
      <w:pPr>
        <w:tabs>
          <w:tab w:val="left" w:pos="0"/>
        </w:tabs>
        <w:ind w:firstLine="709"/>
      </w:pPr>
      <w:bookmarkStart w:id="415" w:name="_Hlk158357726"/>
      <w:r w:rsidRPr="009E4337">
        <w:t xml:space="preserve">На территории муниципального образования сложилась система централизованного теплоснабжения </w:t>
      </w:r>
      <w:r w:rsidR="009531F0" w:rsidRPr="009E4337">
        <w:t xml:space="preserve">на </w:t>
      </w:r>
      <w:r w:rsidR="00E729F1" w:rsidRPr="009E4337">
        <w:t xml:space="preserve">базе </w:t>
      </w:r>
      <w:r w:rsidR="00695D8E">
        <w:t>трех</w:t>
      </w:r>
      <w:r w:rsidR="00B71540" w:rsidRPr="009E4337">
        <w:t xml:space="preserve"> котельн</w:t>
      </w:r>
      <w:r w:rsidR="00695D8E">
        <w:t>ых</w:t>
      </w:r>
      <w:r w:rsidR="001460E5" w:rsidRPr="009E4337">
        <w:t>.</w:t>
      </w:r>
    </w:p>
    <w:p w14:paraId="3F72D6B4" w14:textId="77777777" w:rsidR="00695D8E" w:rsidRDefault="00695D8E" w:rsidP="00695D8E">
      <w:pPr>
        <w:pStyle w:val="Affa"/>
      </w:pPr>
      <w:bookmarkStart w:id="416" w:name="_Hlk181808303"/>
      <w:bookmarkStart w:id="417" w:name="_Toc158278745"/>
      <w:bookmarkEnd w:id="415"/>
      <w:r w:rsidRPr="00574E71">
        <w:t>Основным направлением развития системы теплоснабжения выбрано сохранение существующей системы с проведением работ по модернизации оборудования источников теплоснабжения (замена изношенного оборудования, проведение текущих и плановых ремонтов и т.д.). Для обеспечения качественного и надежного теплоснабжения потребителей, данный вариант развития предусматривает также поэтапную замену изношенных тепловых сетей.</w:t>
      </w:r>
    </w:p>
    <w:p w14:paraId="14599CC7" w14:textId="0B90A10D" w:rsidR="00582B07" w:rsidRPr="009E4337" w:rsidRDefault="00582B07" w:rsidP="00582B07">
      <w:pPr>
        <w:pStyle w:val="Affa"/>
      </w:pPr>
      <w:r w:rsidRPr="009E4337">
        <w:t>Изменение зон действия источников тепла не планируется.</w:t>
      </w:r>
    </w:p>
    <w:p w14:paraId="2E7D2D3B" w14:textId="77777777" w:rsidR="00E925A2" w:rsidRPr="009E4337" w:rsidRDefault="00835349" w:rsidP="0006129B">
      <w:pPr>
        <w:pStyle w:val="21"/>
        <w:spacing w:line="240" w:lineRule="auto"/>
      </w:pPr>
      <w:bookmarkStart w:id="418" w:name="_Toc183331854"/>
      <w:bookmarkEnd w:id="416"/>
      <w:r w:rsidRPr="009E4337">
        <w:t>8.2</w:t>
      </w:r>
      <w:r w:rsidR="00E925A2" w:rsidRPr="009E4337">
        <w:t xml:space="preserve"> </w:t>
      </w:r>
      <w:r w:rsidR="005D4352" w:rsidRPr="009E4337">
        <w:t>П</w:t>
      </w:r>
      <w:r w:rsidRPr="009E4337">
        <w:rPr>
          <w:rStyle w:val="ed"/>
        </w:rPr>
        <w:t>редложени</w:t>
      </w:r>
      <w:r w:rsidR="005D4352" w:rsidRPr="009E4337">
        <w:rPr>
          <w:rStyle w:val="ed"/>
        </w:rPr>
        <w:t>я</w:t>
      </w:r>
      <w:r w:rsidR="00B35576" w:rsidRPr="009E4337">
        <w:t xml:space="preserve">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w:t>
      </w:r>
      <w:r w:rsidR="003F7AC4" w:rsidRPr="009E4337">
        <w:t>поселения</w:t>
      </w:r>
      <w:bookmarkEnd w:id="417"/>
      <w:bookmarkEnd w:id="418"/>
    </w:p>
    <w:p w14:paraId="133CFC7D" w14:textId="77777777" w:rsidR="00997865" w:rsidRPr="009E4337" w:rsidRDefault="00997865" w:rsidP="0006129B">
      <w:pPr>
        <w:suppressAutoHyphens/>
        <w:ind w:firstLine="567"/>
      </w:pPr>
      <w:r w:rsidRPr="009E4337">
        <w:rPr>
          <w:lang w:eastAsia="ar-SA"/>
        </w:rPr>
        <w:t xml:space="preserve">Подключение новых объектов, находящихся в застроенной части населенных пунктов, рекомендуется производить к существующим тепловым сетям с учетом их пропускной способности. </w:t>
      </w:r>
      <w:r w:rsidR="0071464F" w:rsidRPr="009E4337">
        <w:t>Однако</w:t>
      </w:r>
      <w:r w:rsidRPr="009E4337">
        <w:t xml:space="preserve"> для отопления и горячего водоснабжения индивидуальных домов рекомендуется применение индивидуальных двухконтурных котлов. Выбор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капвложения по их прокладке.</w:t>
      </w:r>
    </w:p>
    <w:p w14:paraId="25AF08E6" w14:textId="77777777" w:rsidR="00997865" w:rsidRPr="009E4337" w:rsidRDefault="00997865" w:rsidP="0006129B">
      <w:pPr>
        <w:suppressAutoHyphens/>
        <w:ind w:firstLine="567"/>
        <w:rPr>
          <w:lang w:eastAsia="ar-SA"/>
        </w:rPr>
      </w:pPr>
      <w:r w:rsidRPr="009E4337">
        <w:rPr>
          <w:lang w:eastAsia="ar-SA"/>
        </w:rPr>
        <w:t xml:space="preserve">В застроенной части и на территории подлежащей застройке предусматривается подземная прокладка тепловых сетей (бесканальная, в каналах или в тоннелях (коллекторах) совместно с другими инженерными сетями). При обосновании допускается надземная прокладка тепловых сетей, кроме территории детских и лечебных учреждений. </w:t>
      </w:r>
    </w:p>
    <w:p w14:paraId="46F52FF4" w14:textId="2B24B783" w:rsidR="00997865" w:rsidRPr="009E4337" w:rsidRDefault="00997865" w:rsidP="0006129B">
      <w:pPr>
        <w:suppressAutoHyphens/>
        <w:ind w:firstLine="567"/>
        <w:rPr>
          <w:lang w:eastAsia="ar-SA"/>
        </w:rPr>
      </w:pPr>
      <w:r w:rsidRPr="009E4337">
        <w:rPr>
          <w:lang w:eastAsia="ar-SA"/>
        </w:rPr>
        <w:t xml:space="preserve">В случае надземной прокладки тепловые сети прокладываются с соблюдением расстояния по горизонтали от строительных конструкций тепловых сетей или оболочки изоляции трубопроводов при бесканальной прокладке до зданий, сооружений и инженерных сетей в соответствии с таблицей А.3 СП 124.13330.2012 </w:t>
      </w:r>
      <w:r w:rsidR="0098168B" w:rsidRPr="009E4337">
        <w:rPr>
          <w:lang w:eastAsia="ar-SA"/>
        </w:rPr>
        <w:t>«</w:t>
      </w:r>
      <w:r w:rsidRPr="009E4337">
        <w:rPr>
          <w:lang w:eastAsia="ar-SA"/>
        </w:rPr>
        <w:t>Св</w:t>
      </w:r>
      <w:r w:rsidR="002664F2" w:rsidRPr="009E4337">
        <w:rPr>
          <w:lang w:eastAsia="ar-SA"/>
        </w:rPr>
        <w:t xml:space="preserve">од </w:t>
      </w:r>
      <w:r w:rsidRPr="009E4337">
        <w:rPr>
          <w:lang w:eastAsia="ar-SA"/>
        </w:rPr>
        <w:t>правил. Тепловые сети. Актуализированная редакция СНиП 41-02-2003</w:t>
      </w:r>
      <w:r w:rsidR="0098168B" w:rsidRPr="009E4337">
        <w:rPr>
          <w:lang w:eastAsia="ar-SA"/>
        </w:rPr>
        <w:t>»</w:t>
      </w:r>
      <w:r w:rsidRPr="009E4337">
        <w:rPr>
          <w:lang w:eastAsia="ar-SA"/>
        </w:rPr>
        <w:t>.</w:t>
      </w:r>
    </w:p>
    <w:p w14:paraId="473D79A8" w14:textId="77777777" w:rsidR="00997865" w:rsidRPr="009E4337" w:rsidRDefault="00997865" w:rsidP="0006129B">
      <w:pPr>
        <w:suppressAutoHyphens/>
        <w:ind w:firstLine="567"/>
        <w:rPr>
          <w:b/>
        </w:rPr>
      </w:pPr>
      <w:r w:rsidRPr="009E4337">
        <w:rPr>
          <w:lang w:eastAsia="ar-SA"/>
        </w:rPr>
        <w:t>Величину диаметра трубопровода, способ прокладки и т.д. необходимо определить в ходе наладочного гидравлического расчета по каждому факту предполагаемого подключения.</w:t>
      </w:r>
    </w:p>
    <w:p w14:paraId="1C710FF4" w14:textId="7A8C4A1F" w:rsidR="00997865" w:rsidRPr="009E4337" w:rsidRDefault="00997865" w:rsidP="0006129B">
      <w:pPr>
        <w:tabs>
          <w:tab w:val="left" w:pos="0"/>
        </w:tabs>
        <w:ind w:firstLine="567"/>
      </w:pPr>
      <w:r w:rsidRPr="009E4337">
        <w:t>Планом развития</w:t>
      </w:r>
      <w:r w:rsidR="00D458C1" w:rsidRPr="009E4337">
        <w:t xml:space="preserve"> </w:t>
      </w:r>
      <w:r w:rsidR="00DE5489" w:rsidRPr="009E4337">
        <w:t>поселения</w:t>
      </w:r>
      <w:r w:rsidR="00E41600" w:rsidRPr="009E4337">
        <w:t xml:space="preserve"> </w:t>
      </w:r>
      <w:r w:rsidRPr="009E4337">
        <w:t xml:space="preserve">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w:t>
      </w:r>
      <w:r w:rsidR="003F7AC4" w:rsidRPr="009E4337">
        <w:t>поселения</w:t>
      </w:r>
      <w:r w:rsidRPr="009E4337">
        <w:t xml:space="preserve"> планируется строительство жилых и общественных зданий, а также индивидуальных жилых домов.</w:t>
      </w:r>
    </w:p>
    <w:p w14:paraId="387DC906" w14:textId="77777777" w:rsidR="00997865" w:rsidRPr="009E4337" w:rsidRDefault="00997865" w:rsidP="0006129B">
      <w:pPr>
        <w:pStyle w:val="Affa"/>
      </w:pPr>
      <w:r w:rsidRPr="009E4337">
        <w:rPr>
          <w:szCs w:val="24"/>
        </w:rPr>
        <w:t>Д</w:t>
      </w:r>
      <w:r w:rsidRPr="009E4337">
        <w:t>ля отопления и горячего водоснабжения индивидуальных домов рекомендуется применение индивидуальных двухконтурных котлов, работающих на газовом и твердом топливе. Выбор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капвложения по их пр</w:t>
      </w:r>
      <w:r w:rsidR="0039390E" w:rsidRPr="009E4337">
        <w:t>окладке.</w:t>
      </w:r>
    </w:p>
    <w:p w14:paraId="4C95CCA9" w14:textId="77777777" w:rsidR="00997865" w:rsidRPr="009E4337" w:rsidRDefault="00997865" w:rsidP="0006129B">
      <w:pPr>
        <w:pStyle w:val="Affa"/>
      </w:pPr>
      <w:r w:rsidRPr="009E4337">
        <w:t>Для теплоснабжения вновь строящихся зданий (группы зданий) с небольшим теплопотреблением и промышленных объектов использовать автономные источники тепла: отдельностоящие и пристроенные блочно-мод</w:t>
      </w:r>
      <w:r w:rsidR="00B63F75" w:rsidRPr="009E4337">
        <w:t>ульные котельные малой мощности.</w:t>
      </w:r>
    </w:p>
    <w:p w14:paraId="29D9554C" w14:textId="77777777" w:rsidR="00E925A2" w:rsidRPr="009E4337" w:rsidRDefault="00835349" w:rsidP="0006129B">
      <w:pPr>
        <w:pStyle w:val="21"/>
        <w:spacing w:line="240" w:lineRule="auto"/>
      </w:pPr>
      <w:bookmarkStart w:id="419" w:name="_Toc158278746"/>
      <w:bookmarkStart w:id="420" w:name="_Toc183331855"/>
      <w:r w:rsidRPr="009E4337">
        <w:lastRenderedPageBreak/>
        <w:t>8.3</w:t>
      </w:r>
      <w:r w:rsidR="00E925A2" w:rsidRPr="009E4337">
        <w:t xml:space="preserve"> </w:t>
      </w:r>
      <w:r w:rsidR="005D4352" w:rsidRPr="009E4337">
        <w:t>П</w:t>
      </w:r>
      <w:r w:rsidRPr="009E4337">
        <w:rPr>
          <w:rStyle w:val="ed"/>
        </w:rPr>
        <w:t>редложени</w:t>
      </w:r>
      <w:r w:rsidR="005D4352" w:rsidRPr="009E4337">
        <w:rPr>
          <w:rStyle w:val="ed"/>
        </w:rPr>
        <w:t>я</w:t>
      </w:r>
      <w:r w:rsidR="00B35576" w:rsidRPr="009E4337">
        <w:t xml:space="preserve">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419"/>
      <w:bookmarkEnd w:id="420"/>
    </w:p>
    <w:p w14:paraId="11AA1FA7" w14:textId="77777777" w:rsidR="00097E6E" w:rsidRPr="009E4337" w:rsidRDefault="00097E6E" w:rsidP="0006129B">
      <w:pPr>
        <w:tabs>
          <w:tab w:val="left" w:pos="0"/>
        </w:tabs>
        <w:ind w:firstLine="709"/>
      </w:pPr>
      <w:r w:rsidRPr="009E4337">
        <w:t>Строительство и реконструкция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не предусматривается.</w:t>
      </w:r>
    </w:p>
    <w:p w14:paraId="468CF161" w14:textId="77777777" w:rsidR="003B565C" w:rsidRPr="009E4337" w:rsidRDefault="00835349" w:rsidP="0006129B">
      <w:pPr>
        <w:pStyle w:val="21"/>
        <w:spacing w:line="240" w:lineRule="auto"/>
      </w:pPr>
      <w:bookmarkStart w:id="421" w:name="_Toc158278747"/>
      <w:bookmarkStart w:id="422" w:name="_Toc183331856"/>
      <w:r w:rsidRPr="009E4337">
        <w:t>8.4</w:t>
      </w:r>
      <w:r w:rsidR="003B565C" w:rsidRPr="009E4337">
        <w:t xml:space="preserve"> </w:t>
      </w:r>
      <w:r w:rsidR="005D4352" w:rsidRPr="009E4337">
        <w:t>Предложения</w:t>
      </w:r>
      <w:r w:rsidR="00B35576" w:rsidRPr="009E4337">
        <w:rPr>
          <w:rStyle w:val="ed"/>
        </w:rPr>
        <w:t xml:space="preserve">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421"/>
      <w:bookmarkEnd w:id="422"/>
    </w:p>
    <w:p w14:paraId="2814FA6B" w14:textId="433934F3" w:rsidR="00997865" w:rsidRPr="009E4337" w:rsidRDefault="00997865" w:rsidP="0006129B">
      <w:pPr>
        <w:tabs>
          <w:tab w:val="left" w:pos="0"/>
        </w:tabs>
        <w:ind w:firstLine="709"/>
      </w:pPr>
      <w:r w:rsidRPr="009E4337">
        <w:t>Перево</w:t>
      </w:r>
      <w:r w:rsidR="0071464F" w:rsidRPr="009E4337">
        <w:t>д</w:t>
      </w:r>
      <w:r w:rsidR="00787B99" w:rsidRPr="009E4337">
        <w:t xml:space="preserve"> </w:t>
      </w:r>
      <w:r w:rsidRPr="009E4337">
        <w:t>котельной в пиковый режим</w:t>
      </w:r>
      <w:r w:rsidR="002F5504" w:rsidRPr="009E4337">
        <w:t xml:space="preserve"> </w:t>
      </w:r>
      <w:r w:rsidR="00070E4F" w:rsidRPr="009E4337">
        <w:t>на территории поселения</w:t>
      </w:r>
      <w:r w:rsidR="00B95373" w:rsidRPr="009E4337">
        <w:t xml:space="preserve"> </w:t>
      </w:r>
      <w:r w:rsidRPr="009E4337">
        <w:t xml:space="preserve">не целесообразен в виду отсутствия источников электрогенерации. </w:t>
      </w:r>
    </w:p>
    <w:p w14:paraId="47D7AF17" w14:textId="77777777" w:rsidR="00E925A2" w:rsidRPr="009E4337" w:rsidRDefault="00835349" w:rsidP="0006129B">
      <w:pPr>
        <w:pStyle w:val="21"/>
        <w:spacing w:line="240" w:lineRule="auto"/>
      </w:pPr>
      <w:bookmarkStart w:id="423" w:name="_Toc158278748"/>
      <w:bookmarkStart w:id="424" w:name="_Toc183331857"/>
      <w:r w:rsidRPr="009E4337">
        <w:t>8.5</w:t>
      </w:r>
      <w:r w:rsidR="00E925A2" w:rsidRPr="009E4337">
        <w:t xml:space="preserve"> </w:t>
      </w:r>
      <w:r w:rsidR="005D4352" w:rsidRPr="009E4337">
        <w:t>П</w:t>
      </w:r>
      <w:r w:rsidRPr="009E4337">
        <w:rPr>
          <w:rStyle w:val="ed"/>
        </w:rPr>
        <w:t>редложени</w:t>
      </w:r>
      <w:r w:rsidR="005D4352" w:rsidRPr="009E4337">
        <w:rPr>
          <w:rStyle w:val="ed"/>
        </w:rPr>
        <w:t>я</w:t>
      </w:r>
      <w:r w:rsidR="00B35576" w:rsidRPr="009E4337">
        <w:t xml:space="preserve"> по строительству тепловых сетей для обеспечения нормативной надежности теплоснабжения</w:t>
      </w:r>
      <w:bookmarkEnd w:id="423"/>
      <w:bookmarkEnd w:id="424"/>
    </w:p>
    <w:p w14:paraId="3864E57D" w14:textId="77777777" w:rsidR="003A7EA6" w:rsidRPr="009E4337" w:rsidRDefault="003A7EA6" w:rsidP="0006129B">
      <w:pPr>
        <w:tabs>
          <w:tab w:val="left" w:pos="0"/>
        </w:tabs>
        <w:ind w:firstLine="709"/>
        <w:rPr>
          <w:lang w:eastAsia="ar-SA"/>
        </w:rPr>
      </w:pPr>
      <w:r w:rsidRPr="009E4337">
        <w:t xml:space="preserve">Строительство тепловых сетей для обеспечения нормативной надежности и безопасности теплоснабжения на данном этапе не предусматривается. </w:t>
      </w:r>
      <w:bookmarkStart w:id="425" w:name="_Toc54564060"/>
      <w:r w:rsidRPr="009E4337">
        <w:t>Необходимые показатели надежности достигаются за счет реконструкции трубопроводов со сверхнормативным износом.</w:t>
      </w:r>
      <w:r w:rsidRPr="009E4337">
        <w:rPr>
          <w:lang w:eastAsia="ar-SA"/>
        </w:rPr>
        <w:t xml:space="preserve"> Характеристика рекомендуемых мероприятий приведена в п. </w:t>
      </w:r>
      <w:r w:rsidR="00BF03F7" w:rsidRPr="009E4337">
        <w:rPr>
          <w:lang w:eastAsia="ar-SA"/>
        </w:rPr>
        <w:t>8.7</w:t>
      </w:r>
      <w:r w:rsidRPr="009E4337">
        <w:rPr>
          <w:lang w:eastAsia="ar-SA"/>
        </w:rPr>
        <w:t>)</w:t>
      </w:r>
      <w:r w:rsidR="00FF5D9C" w:rsidRPr="009E4337">
        <w:rPr>
          <w:lang w:eastAsia="ar-SA"/>
        </w:rPr>
        <w:t>.</w:t>
      </w:r>
    </w:p>
    <w:p w14:paraId="11C4C7FA" w14:textId="77777777" w:rsidR="00E925A2" w:rsidRPr="009E4337" w:rsidRDefault="00835349" w:rsidP="0006129B">
      <w:pPr>
        <w:pStyle w:val="21"/>
        <w:spacing w:line="240" w:lineRule="auto"/>
      </w:pPr>
      <w:bookmarkStart w:id="426" w:name="_Toc158278749"/>
      <w:bookmarkStart w:id="427" w:name="_Toc183331858"/>
      <w:bookmarkEnd w:id="425"/>
      <w:r w:rsidRPr="009E4337">
        <w:t>8.6</w:t>
      </w:r>
      <w:r w:rsidR="00E925A2" w:rsidRPr="009E4337">
        <w:t xml:space="preserve"> </w:t>
      </w:r>
      <w:r w:rsidR="005D4352" w:rsidRPr="009E4337">
        <w:t>П</w:t>
      </w:r>
      <w:r w:rsidRPr="009E4337">
        <w:rPr>
          <w:rStyle w:val="ed"/>
        </w:rPr>
        <w:t>редложени</w:t>
      </w:r>
      <w:r w:rsidR="005D4352" w:rsidRPr="009E4337">
        <w:rPr>
          <w:rStyle w:val="ed"/>
        </w:rPr>
        <w:t>я</w:t>
      </w:r>
      <w:r w:rsidR="00B35576" w:rsidRPr="009E4337">
        <w:t xml:space="preserve">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bookmarkEnd w:id="426"/>
      <w:bookmarkEnd w:id="427"/>
    </w:p>
    <w:p w14:paraId="453873F3" w14:textId="77777777" w:rsidR="00097E6E" w:rsidRPr="009E4337" w:rsidRDefault="00097E6E" w:rsidP="0006129B">
      <w:pPr>
        <w:tabs>
          <w:tab w:val="left" w:pos="0"/>
        </w:tabs>
        <w:ind w:firstLine="709"/>
      </w:pPr>
      <w:r w:rsidRPr="009E4337">
        <w:t>Рекомендации отсутствуют.</w:t>
      </w:r>
    </w:p>
    <w:p w14:paraId="21C4F89C" w14:textId="77777777" w:rsidR="00E925A2" w:rsidRPr="009E4337" w:rsidRDefault="00835349" w:rsidP="0006129B">
      <w:pPr>
        <w:pStyle w:val="21"/>
        <w:spacing w:line="240" w:lineRule="auto"/>
      </w:pPr>
      <w:bookmarkStart w:id="428" w:name="_Toc158278750"/>
      <w:bookmarkStart w:id="429" w:name="_Toc183331859"/>
      <w:r w:rsidRPr="009E4337">
        <w:t>8.7</w:t>
      </w:r>
      <w:r w:rsidR="00E925A2" w:rsidRPr="009E4337">
        <w:t xml:space="preserve"> </w:t>
      </w:r>
      <w:r w:rsidR="005D4352" w:rsidRPr="009E4337">
        <w:t>Предложения</w:t>
      </w:r>
      <w:r w:rsidR="00B35576" w:rsidRPr="009E4337">
        <w:t xml:space="preserve"> по реконструкции и (или) модернизации тепловых сетей, подлежащих замене в связи с исчерпанием эксплуатационного ресурса</w:t>
      </w:r>
      <w:bookmarkEnd w:id="428"/>
      <w:bookmarkEnd w:id="429"/>
    </w:p>
    <w:p w14:paraId="1C824F84" w14:textId="4917C547" w:rsidR="003A7EA6" w:rsidRPr="009E4337" w:rsidRDefault="00A717C7" w:rsidP="0006129B">
      <w:pPr>
        <w:tabs>
          <w:tab w:val="left" w:pos="0"/>
        </w:tabs>
        <w:ind w:firstLine="709"/>
        <w:rPr>
          <w:lang w:eastAsia="ar-SA"/>
        </w:rPr>
      </w:pPr>
      <w:bookmarkStart w:id="430" w:name="_Hlk158652646"/>
      <w:r w:rsidRPr="009E4337">
        <w:t>Для обеспечения качественного и надежного теплоснабжения потребителей</w:t>
      </w:r>
      <w:r w:rsidR="00B95373" w:rsidRPr="009E4337">
        <w:t xml:space="preserve"> </w:t>
      </w:r>
      <w:r w:rsidRPr="009E4337">
        <w:t>рекомендуется своевременно проводить текущие и плановые ремонты тепловых сетей и запорной арматуры</w:t>
      </w:r>
      <w:r w:rsidR="00304246" w:rsidRPr="009E4337">
        <w:t>, а также замену изношенных участков сетей теплоснабжения</w:t>
      </w:r>
      <w:r w:rsidRPr="009E4337">
        <w:t>.</w:t>
      </w:r>
      <w:r w:rsidR="00B95373" w:rsidRPr="009E4337">
        <w:t xml:space="preserve"> </w:t>
      </w:r>
      <w:bookmarkEnd w:id="430"/>
      <w:r w:rsidR="003A7EA6" w:rsidRPr="009E4337">
        <w:rPr>
          <w:lang w:eastAsia="ar-SA"/>
        </w:rPr>
        <w:t xml:space="preserve">Характеристика рекомендуемых мероприятий приведена в таблице </w:t>
      </w:r>
      <w:r w:rsidR="009E4337">
        <w:rPr>
          <w:lang w:eastAsia="ar-SA"/>
        </w:rPr>
        <w:t>4</w:t>
      </w:r>
      <w:r w:rsidR="00421AC7">
        <w:rPr>
          <w:lang w:eastAsia="ar-SA"/>
        </w:rPr>
        <w:t>5</w:t>
      </w:r>
      <w:r w:rsidR="003A7EA6" w:rsidRPr="009E4337">
        <w:rPr>
          <w:lang w:eastAsia="ar-SA"/>
        </w:rPr>
        <w:t>.</w:t>
      </w:r>
    </w:p>
    <w:p w14:paraId="4E31426F" w14:textId="77777777" w:rsidR="003A7EA6" w:rsidRPr="009E4337" w:rsidRDefault="003A7EA6" w:rsidP="0006129B">
      <w:pPr>
        <w:tabs>
          <w:tab w:val="left" w:pos="0"/>
        </w:tabs>
        <w:ind w:firstLine="709"/>
      </w:pPr>
    </w:p>
    <w:p w14:paraId="52CE811A" w14:textId="6008686A" w:rsidR="003A7EA6" w:rsidRPr="009E4337" w:rsidRDefault="00070327" w:rsidP="00070327">
      <w:pPr>
        <w:pStyle w:val="aff8"/>
        <w:rPr>
          <w:bCs w:val="0"/>
        </w:rPr>
      </w:pPr>
      <w:r w:rsidRPr="009E4337">
        <w:t xml:space="preserve">Таблица </w:t>
      </w:r>
      <w:r w:rsidR="0075452D" w:rsidRPr="009E4337">
        <w:fldChar w:fldCharType="begin"/>
      </w:r>
      <w:r w:rsidR="0075452D" w:rsidRPr="009E4337">
        <w:instrText xml:space="preserve"> SEQ Таблица \* ARABIC </w:instrText>
      </w:r>
      <w:r w:rsidR="0075452D" w:rsidRPr="009E4337">
        <w:fldChar w:fldCharType="separate"/>
      </w:r>
      <w:r w:rsidR="00421AC7">
        <w:rPr>
          <w:noProof/>
        </w:rPr>
        <w:t>45</w:t>
      </w:r>
      <w:r w:rsidR="0075452D" w:rsidRPr="009E4337">
        <w:rPr>
          <w:noProof/>
        </w:rPr>
        <w:fldChar w:fldCharType="end"/>
      </w:r>
      <w:r w:rsidRPr="009E4337">
        <w:t xml:space="preserve"> </w:t>
      </w:r>
      <w:r w:rsidR="003A7EA6" w:rsidRPr="009E4337">
        <w:rPr>
          <w:bCs w:val="0"/>
        </w:rPr>
        <w:t xml:space="preserve">– Мероприятия по реконструкции трубопроводов </w:t>
      </w:r>
      <w:r w:rsidR="003A7EA6" w:rsidRPr="009E4337">
        <w:rPr>
          <w:rFonts w:eastAsia="Times New Roman"/>
          <w:szCs w:val="24"/>
        </w:rPr>
        <w:t>со сверхнормативным износом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515"/>
        <w:gridCol w:w="1806"/>
        <w:gridCol w:w="2999"/>
      </w:tblGrid>
      <w:tr w:rsidR="009E4337" w:rsidRPr="009E4337" w14:paraId="2E210C67" w14:textId="77777777" w:rsidTr="00582B07">
        <w:trPr>
          <w:tblHeader/>
        </w:trPr>
        <w:tc>
          <w:tcPr>
            <w:tcW w:w="403" w:type="pct"/>
            <w:vAlign w:val="center"/>
          </w:tcPr>
          <w:p w14:paraId="7EFEB9AB" w14:textId="77777777" w:rsidR="00780FCB" w:rsidRPr="009E4337" w:rsidRDefault="00780FCB" w:rsidP="001A6CF3">
            <w:pPr>
              <w:jc w:val="center"/>
              <w:rPr>
                <w:sz w:val="22"/>
                <w:szCs w:val="22"/>
              </w:rPr>
            </w:pPr>
            <w:bookmarkStart w:id="431" w:name="_Hlk141346735"/>
            <w:bookmarkStart w:id="432" w:name="_Hlk158357891"/>
            <w:r w:rsidRPr="009E4337">
              <w:rPr>
                <w:sz w:val="22"/>
                <w:szCs w:val="22"/>
              </w:rPr>
              <w:t>№ п/п</w:t>
            </w:r>
          </w:p>
        </w:tc>
        <w:tc>
          <w:tcPr>
            <w:tcW w:w="2227" w:type="pct"/>
            <w:shd w:val="clear" w:color="auto" w:fill="auto"/>
            <w:noWrap/>
            <w:vAlign w:val="center"/>
            <w:hideMark/>
          </w:tcPr>
          <w:p w14:paraId="0D25C64E" w14:textId="77777777" w:rsidR="00780FCB" w:rsidRPr="009E4337" w:rsidRDefault="00780FCB" w:rsidP="001A6CF3">
            <w:pPr>
              <w:jc w:val="center"/>
              <w:rPr>
                <w:sz w:val="22"/>
                <w:szCs w:val="22"/>
              </w:rPr>
            </w:pPr>
            <w:r w:rsidRPr="009E4337">
              <w:rPr>
                <w:sz w:val="22"/>
                <w:szCs w:val="22"/>
              </w:rPr>
              <w:t>Наименование мероприятий</w:t>
            </w:r>
          </w:p>
        </w:tc>
        <w:tc>
          <w:tcPr>
            <w:tcW w:w="891" w:type="pct"/>
            <w:vAlign w:val="center"/>
          </w:tcPr>
          <w:p w14:paraId="7D354CDD" w14:textId="77777777" w:rsidR="00780FCB" w:rsidRPr="009E4337" w:rsidRDefault="00780FCB" w:rsidP="001A6CF3">
            <w:pPr>
              <w:jc w:val="center"/>
              <w:rPr>
                <w:sz w:val="22"/>
                <w:szCs w:val="22"/>
              </w:rPr>
            </w:pPr>
            <w:r w:rsidRPr="009E4337">
              <w:rPr>
                <w:sz w:val="22"/>
                <w:szCs w:val="22"/>
              </w:rPr>
              <w:t>Год реализации</w:t>
            </w:r>
          </w:p>
        </w:tc>
        <w:tc>
          <w:tcPr>
            <w:tcW w:w="1479" w:type="pct"/>
            <w:shd w:val="clear" w:color="auto" w:fill="auto"/>
            <w:noWrap/>
            <w:vAlign w:val="center"/>
            <w:hideMark/>
          </w:tcPr>
          <w:p w14:paraId="00D2B2C6" w14:textId="77777777" w:rsidR="00780FCB" w:rsidRPr="009E4337" w:rsidRDefault="00780FCB" w:rsidP="001A6CF3">
            <w:pPr>
              <w:jc w:val="center"/>
              <w:rPr>
                <w:sz w:val="22"/>
                <w:szCs w:val="22"/>
              </w:rPr>
            </w:pPr>
            <w:r w:rsidRPr="009E4337">
              <w:rPr>
                <w:sz w:val="22"/>
                <w:szCs w:val="22"/>
              </w:rPr>
              <w:t>Объем инвестиций*, тыс. руб</w:t>
            </w:r>
          </w:p>
        </w:tc>
      </w:tr>
      <w:tr w:rsidR="009E4337" w:rsidRPr="009E4337" w14:paraId="62E9CA9D" w14:textId="77777777" w:rsidTr="00582B07">
        <w:tc>
          <w:tcPr>
            <w:tcW w:w="403" w:type="pct"/>
            <w:vAlign w:val="center"/>
          </w:tcPr>
          <w:p w14:paraId="44E5A748" w14:textId="77777777" w:rsidR="00780FCB" w:rsidRPr="009E4337" w:rsidRDefault="00780FCB" w:rsidP="001A6CF3">
            <w:pPr>
              <w:jc w:val="center"/>
              <w:rPr>
                <w:sz w:val="22"/>
                <w:szCs w:val="22"/>
              </w:rPr>
            </w:pPr>
            <w:r w:rsidRPr="009E4337">
              <w:rPr>
                <w:sz w:val="22"/>
                <w:szCs w:val="22"/>
                <w:lang w:val="en-US"/>
              </w:rPr>
              <w:t>1</w:t>
            </w:r>
          </w:p>
        </w:tc>
        <w:tc>
          <w:tcPr>
            <w:tcW w:w="2227" w:type="pct"/>
            <w:shd w:val="clear" w:color="auto" w:fill="auto"/>
            <w:noWrap/>
            <w:vAlign w:val="center"/>
          </w:tcPr>
          <w:p w14:paraId="394F4EA9" w14:textId="1164F925" w:rsidR="00780FCB" w:rsidRPr="009E4337" w:rsidRDefault="00780FCB" w:rsidP="00780FCB">
            <w:pPr>
              <w:jc w:val="center"/>
              <w:rPr>
                <w:sz w:val="22"/>
                <w:szCs w:val="22"/>
              </w:rPr>
            </w:pPr>
            <w:r w:rsidRPr="009E4337">
              <w:rPr>
                <w:sz w:val="22"/>
                <w:szCs w:val="22"/>
              </w:rPr>
              <w:t xml:space="preserve">Зона действия </w:t>
            </w:r>
            <w:r w:rsidR="00116845">
              <w:rPr>
                <w:sz w:val="22"/>
                <w:szCs w:val="22"/>
              </w:rPr>
              <w:t>ООО «МЕТАЛЛСТРОЙМОНТАЖ»</w:t>
            </w:r>
            <w:r w:rsidRPr="009E4337">
              <w:rPr>
                <w:sz w:val="22"/>
                <w:szCs w:val="22"/>
              </w:rPr>
              <w:t xml:space="preserve"> </w:t>
            </w:r>
          </w:p>
        </w:tc>
        <w:tc>
          <w:tcPr>
            <w:tcW w:w="891" w:type="pct"/>
            <w:vAlign w:val="center"/>
          </w:tcPr>
          <w:p w14:paraId="32896EEE" w14:textId="77777777" w:rsidR="00780FCB" w:rsidRPr="009E4337" w:rsidRDefault="00780FCB" w:rsidP="001A6CF3">
            <w:pPr>
              <w:jc w:val="center"/>
              <w:rPr>
                <w:sz w:val="22"/>
                <w:szCs w:val="22"/>
              </w:rPr>
            </w:pPr>
          </w:p>
        </w:tc>
        <w:tc>
          <w:tcPr>
            <w:tcW w:w="1479" w:type="pct"/>
            <w:shd w:val="clear" w:color="auto" w:fill="auto"/>
            <w:noWrap/>
            <w:vAlign w:val="center"/>
          </w:tcPr>
          <w:p w14:paraId="5D716984" w14:textId="77777777" w:rsidR="00780FCB" w:rsidRPr="009E4337" w:rsidRDefault="00780FCB" w:rsidP="001A6CF3">
            <w:pPr>
              <w:jc w:val="center"/>
              <w:rPr>
                <w:sz w:val="22"/>
                <w:szCs w:val="22"/>
              </w:rPr>
            </w:pPr>
          </w:p>
        </w:tc>
      </w:tr>
      <w:tr w:rsidR="009E4337" w:rsidRPr="009E4337" w14:paraId="331F6751" w14:textId="77777777" w:rsidTr="0076289C">
        <w:tc>
          <w:tcPr>
            <w:tcW w:w="403" w:type="pct"/>
            <w:vAlign w:val="center"/>
          </w:tcPr>
          <w:p w14:paraId="3E0EC4D3" w14:textId="77777777" w:rsidR="00582B07" w:rsidRPr="009E4337" w:rsidRDefault="00582B07" w:rsidP="00582B07">
            <w:pPr>
              <w:jc w:val="center"/>
              <w:rPr>
                <w:sz w:val="22"/>
                <w:szCs w:val="22"/>
              </w:rPr>
            </w:pPr>
            <w:r w:rsidRPr="009E4337">
              <w:rPr>
                <w:sz w:val="22"/>
                <w:szCs w:val="22"/>
              </w:rPr>
              <w:t>1.1</w:t>
            </w:r>
          </w:p>
        </w:tc>
        <w:tc>
          <w:tcPr>
            <w:tcW w:w="2227" w:type="pct"/>
            <w:shd w:val="clear" w:color="auto" w:fill="auto"/>
            <w:noWrap/>
            <w:vAlign w:val="center"/>
          </w:tcPr>
          <w:p w14:paraId="57A199AF" w14:textId="57D5A0CD" w:rsidR="00582B07" w:rsidRPr="009E4337" w:rsidRDefault="00582B07" w:rsidP="00582B07">
            <w:pPr>
              <w:jc w:val="center"/>
              <w:rPr>
                <w:sz w:val="22"/>
                <w:szCs w:val="22"/>
              </w:rPr>
            </w:pPr>
            <w:r w:rsidRPr="009E4337">
              <w:rPr>
                <w:sz w:val="22"/>
                <w:szCs w:val="22"/>
              </w:rPr>
              <w:t>Текущий ремонт тепловых сетей, ремонт и замена запорной арматуры, замена изношенных участков сетей теплоснабжения</w:t>
            </w:r>
          </w:p>
        </w:tc>
        <w:tc>
          <w:tcPr>
            <w:tcW w:w="891" w:type="pct"/>
            <w:shd w:val="clear" w:color="auto" w:fill="auto"/>
            <w:vAlign w:val="center"/>
          </w:tcPr>
          <w:p w14:paraId="6D91AFE7" w14:textId="11826935" w:rsidR="00582B07" w:rsidRPr="009E4337" w:rsidRDefault="00582B07" w:rsidP="00582B07">
            <w:pPr>
              <w:jc w:val="center"/>
              <w:rPr>
                <w:sz w:val="22"/>
                <w:szCs w:val="22"/>
              </w:rPr>
            </w:pPr>
            <w:r w:rsidRPr="009E4337">
              <w:rPr>
                <w:sz w:val="22"/>
                <w:szCs w:val="22"/>
              </w:rPr>
              <w:t>2024-2040</w:t>
            </w:r>
          </w:p>
        </w:tc>
        <w:tc>
          <w:tcPr>
            <w:tcW w:w="1479" w:type="pct"/>
            <w:tcBorders>
              <w:top w:val="nil"/>
              <w:left w:val="nil"/>
              <w:bottom w:val="single" w:sz="8" w:space="0" w:color="auto"/>
              <w:right w:val="single" w:sz="8" w:space="0" w:color="000000"/>
            </w:tcBorders>
            <w:shd w:val="clear" w:color="000000" w:fill="FFFFFF"/>
            <w:noWrap/>
            <w:vAlign w:val="center"/>
          </w:tcPr>
          <w:p w14:paraId="09162F40" w14:textId="2880E031" w:rsidR="00582B07" w:rsidRPr="009E4337" w:rsidRDefault="003F588F" w:rsidP="00582B07">
            <w:pPr>
              <w:jc w:val="center"/>
              <w:rPr>
                <w:sz w:val="22"/>
                <w:szCs w:val="22"/>
              </w:rPr>
            </w:pPr>
            <w:r w:rsidRPr="003F588F">
              <w:rPr>
                <w:sz w:val="22"/>
                <w:szCs w:val="22"/>
              </w:rPr>
              <w:t>7850,0</w:t>
            </w:r>
          </w:p>
        </w:tc>
      </w:tr>
    </w:tbl>
    <w:bookmarkEnd w:id="431"/>
    <w:p w14:paraId="29F0A3B4" w14:textId="77777777" w:rsidR="00EC3DD9" w:rsidRPr="009E4337" w:rsidRDefault="00EC3DD9" w:rsidP="0006129B">
      <w:pPr>
        <w:tabs>
          <w:tab w:val="left" w:pos="0"/>
        </w:tabs>
        <w:rPr>
          <w:sz w:val="22"/>
        </w:rPr>
      </w:pPr>
      <w:r w:rsidRPr="009E4337">
        <w:rPr>
          <w:sz w:val="22"/>
        </w:rPr>
        <w:t xml:space="preserve">*- Объемы инвестиций в </w:t>
      </w:r>
      <w:r w:rsidR="00CB388A" w:rsidRPr="009E4337">
        <w:rPr>
          <w:sz w:val="22"/>
        </w:rPr>
        <w:t>реконструкцию тепловых сетей</w:t>
      </w:r>
      <w:r w:rsidRPr="009E4337">
        <w:rPr>
          <w:sz w:val="22"/>
        </w:rPr>
        <w:t xml:space="preserve"> определены по укрупненным показателям на основании объектов-аналогов и должны быть уточнены на последующих стадиях проектирования.</w:t>
      </w:r>
    </w:p>
    <w:bookmarkEnd w:id="432"/>
    <w:p w14:paraId="4146A1E5" w14:textId="77777777" w:rsidR="00675481" w:rsidRPr="009E4337" w:rsidRDefault="00675481" w:rsidP="0006129B">
      <w:pPr>
        <w:pStyle w:val="Affa"/>
      </w:pPr>
    </w:p>
    <w:p w14:paraId="14C48F81" w14:textId="77777777" w:rsidR="004858B5" w:rsidRPr="009E4337" w:rsidRDefault="004858B5" w:rsidP="0006129B">
      <w:pPr>
        <w:pStyle w:val="Affa"/>
      </w:pPr>
      <w:r w:rsidRPr="009E4337">
        <w:t>Текущий ремонт тепловых сетей локальных котельных рекомендуется выполнять в рамках текущей деятельности обслуживающих организаций.</w:t>
      </w:r>
    </w:p>
    <w:p w14:paraId="53C213EA" w14:textId="77777777" w:rsidR="003A7EA6" w:rsidRPr="009E4337" w:rsidRDefault="003A7EA6" w:rsidP="0006129B">
      <w:pPr>
        <w:suppressAutoHyphens/>
        <w:ind w:firstLine="567"/>
        <w:rPr>
          <w:lang w:eastAsia="ar-SA"/>
        </w:rPr>
      </w:pPr>
      <w:r w:rsidRPr="009E4337">
        <w:rPr>
          <w:lang w:eastAsia="ar-SA"/>
        </w:rPr>
        <w:t xml:space="preserve">Рекомендуется при новом строительстве и реконструкции существующих теплопроводов применять предизолированные трубопроводы в пенополиуретановой (ППУ) изоляции. Для сокращения времени устранения аварий на тепловых сетях и снижения выбросов теплоносителя в атмосферу и др. последствий, неразрывно связанных с авариями на теплопроводах, рекомендуется применять систему оперативно-дистанционного контроля (ОДК). </w:t>
      </w:r>
    </w:p>
    <w:p w14:paraId="5782DFDB" w14:textId="77777777" w:rsidR="00380E00" w:rsidRPr="009E4337" w:rsidRDefault="00380E00" w:rsidP="0006129B">
      <w:pPr>
        <w:tabs>
          <w:tab w:val="left" w:pos="0"/>
        </w:tabs>
        <w:ind w:firstLine="709"/>
      </w:pPr>
      <w:r w:rsidRPr="009E4337">
        <w:t>Трубы</w:t>
      </w:r>
      <w:r w:rsidR="00BB7B26" w:rsidRPr="009E4337">
        <w:t xml:space="preserve"> </w:t>
      </w:r>
      <w:r w:rsidRPr="009E4337">
        <w:t>ППУ</w:t>
      </w:r>
      <w:r w:rsidR="00835349" w:rsidRPr="009E4337">
        <w:t xml:space="preserve"> </w:t>
      </w:r>
      <w:r w:rsidRPr="009E4337">
        <w:t>изоляции</w:t>
      </w:r>
      <w:r w:rsidR="00BB7B26" w:rsidRPr="009E4337">
        <w:t xml:space="preserve"> </w:t>
      </w:r>
      <w:r w:rsidRPr="009E4337">
        <w:t>представляют</w:t>
      </w:r>
      <w:r w:rsidR="00BB7B26" w:rsidRPr="009E4337">
        <w:t xml:space="preserve"> </w:t>
      </w:r>
      <w:r w:rsidRPr="009E4337">
        <w:t>собой</w:t>
      </w:r>
      <w:r w:rsidR="00BB7B26" w:rsidRPr="009E4337">
        <w:t xml:space="preserve"> </w:t>
      </w:r>
      <w:r w:rsidRPr="009E4337">
        <w:t>трехслойную</w:t>
      </w:r>
      <w:r w:rsidR="00BB7B26" w:rsidRPr="009E4337">
        <w:t xml:space="preserve"> </w:t>
      </w:r>
      <w:r w:rsidRPr="009E4337">
        <w:t>монолитную</w:t>
      </w:r>
      <w:r w:rsidR="00BB7B26" w:rsidRPr="009E4337">
        <w:t xml:space="preserve"> </w:t>
      </w:r>
      <w:r w:rsidRPr="009E4337">
        <w:t xml:space="preserve">конструкцию, которая состоит из стальной трубы, теплоизолирующего слоя из пенополиуретана и защитной оболочки из полиэтилена. </w:t>
      </w:r>
    </w:p>
    <w:p w14:paraId="52D2CB52" w14:textId="77777777" w:rsidR="00380E00" w:rsidRPr="009E4337" w:rsidRDefault="00380E00" w:rsidP="0006129B">
      <w:pPr>
        <w:tabs>
          <w:tab w:val="left" w:pos="0"/>
        </w:tabs>
        <w:ind w:firstLine="709"/>
      </w:pPr>
      <w:r w:rsidRPr="009E4337">
        <w:t xml:space="preserve">Преимущества трубопроводов в ППУ-изоляции: </w:t>
      </w:r>
    </w:p>
    <w:p w14:paraId="7BCEDECE" w14:textId="77777777" w:rsidR="00380E00" w:rsidRPr="009E4337" w:rsidRDefault="00672191" w:rsidP="0006129B">
      <w:pPr>
        <w:tabs>
          <w:tab w:val="left" w:pos="0"/>
        </w:tabs>
        <w:ind w:firstLine="709"/>
      </w:pPr>
      <w:r w:rsidRPr="009E4337">
        <w:lastRenderedPageBreak/>
        <w:t>1)</w:t>
      </w:r>
      <w:r w:rsidR="00BB7B26" w:rsidRPr="009E4337">
        <w:t xml:space="preserve"> </w:t>
      </w:r>
      <w:r w:rsidR="00380E00" w:rsidRPr="009E4337">
        <w:t xml:space="preserve">низкое водопоглощение пенополиуретана; </w:t>
      </w:r>
    </w:p>
    <w:p w14:paraId="4A4672C1" w14:textId="77777777" w:rsidR="00380E00" w:rsidRPr="009E4337" w:rsidRDefault="00672191" w:rsidP="0006129B">
      <w:pPr>
        <w:tabs>
          <w:tab w:val="left" w:pos="0"/>
        </w:tabs>
        <w:ind w:firstLine="709"/>
      </w:pPr>
      <w:r w:rsidRPr="009E4337">
        <w:t>2)</w:t>
      </w:r>
      <w:r w:rsidR="00BB7B26" w:rsidRPr="009E4337">
        <w:t xml:space="preserve"> </w:t>
      </w:r>
      <w:r w:rsidR="00380E00" w:rsidRPr="009E4337">
        <w:t xml:space="preserve">пенополиуретан экологически безопасен; </w:t>
      </w:r>
    </w:p>
    <w:p w14:paraId="0BAD41F0" w14:textId="77777777" w:rsidR="00380E00" w:rsidRPr="009E4337" w:rsidRDefault="00672191" w:rsidP="0006129B">
      <w:pPr>
        <w:tabs>
          <w:tab w:val="left" w:pos="0"/>
        </w:tabs>
        <w:ind w:firstLine="709"/>
      </w:pPr>
      <w:r w:rsidRPr="009E4337">
        <w:t>3)</w:t>
      </w:r>
      <w:r w:rsidR="00BB7B26" w:rsidRPr="009E4337">
        <w:t xml:space="preserve"> </w:t>
      </w:r>
      <w:r w:rsidR="00380E00" w:rsidRPr="009E4337">
        <w:t xml:space="preserve">долговечность пенополиуретана; </w:t>
      </w:r>
    </w:p>
    <w:p w14:paraId="10C75647" w14:textId="77777777" w:rsidR="00380E00" w:rsidRPr="009E4337" w:rsidRDefault="00672191" w:rsidP="0006129B">
      <w:pPr>
        <w:tabs>
          <w:tab w:val="left" w:pos="0"/>
        </w:tabs>
        <w:ind w:firstLine="709"/>
      </w:pPr>
      <w:r w:rsidRPr="009E4337">
        <w:t>4)</w:t>
      </w:r>
      <w:r w:rsidR="00BB7B26" w:rsidRPr="009E4337">
        <w:t xml:space="preserve"> </w:t>
      </w:r>
      <w:r w:rsidR="00380E00" w:rsidRPr="009E4337">
        <w:t xml:space="preserve">низкая токсичность; </w:t>
      </w:r>
    </w:p>
    <w:p w14:paraId="4A459D36" w14:textId="77777777" w:rsidR="00380E00" w:rsidRPr="009E4337" w:rsidRDefault="00672191" w:rsidP="0006129B">
      <w:pPr>
        <w:tabs>
          <w:tab w:val="left" w:pos="0"/>
        </w:tabs>
        <w:ind w:firstLine="709"/>
      </w:pPr>
      <w:r w:rsidRPr="009E4337">
        <w:t>5)</w:t>
      </w:r>
      <w:r w:rsidR="00BB7B26" w:rsidRPr="009E4337">
        <w:t xml:space="preserve"> </w:t>
      </w:r>
      <w:r w:rsidR="00380E00" w:rsidRPr="009E4337">
        <w:t>пенополиуретан</w:t>
      </w:r>
      <w:r w:rsidR="00BB7B26" w:rsidRPr="009E4337">
        <w:t xml:space="preserve"> </w:t>
      </w:r>
      <w:r w:rsidR="00380E00" w:rsidRPr="009E4337">
        <w:t>имеет</w:t>
      </w:r>
      <w:r w:rsidR="00BB7B26" w:rsidRPr="009E4337">
        <w:t xml:space="preserve"> </w:t>
      </w:r>
      <w:r w:rsidR="00380E00" w:rsidRPr="009E4337">
        <w:t>низкий</w:t>
      </w:r>
      <w:r w:rsidR="00BB7B26" w:rsidRPr="009E4337">
        <w:t xml:space="preserve"> </w:t>
      </w:r>
      <w:r w:rsidR="00380E00" w:rsidRPr="009E4337">
        <w:t>коэффициент</w:t>
      </w:r>
      <w:r w:rsidR="00BB7B26" w:rsidRPr="009E4337">
        <w:t xml:space="preserve"> </w:t>
      </w:r>
      <w:r w:rsidR="00380E00" w:rsidRPr="009E4337">
        <w:t>теплопроводности.</w:t>
      </w:r>
      <w:r w:rsidR="00BB7B26" w:rsidRPr="009E4337">
        <w:t xml:space="preserve"> </w:t>
      </w:r>
      <w:r w:rsidR="00380E00" w:rsidRPr="009E4337">
        <w:t>Данный</w:t>
      </w:r>
      <w:r w:rsidR="00BB7B26" w:rsidRPr="009E4337">
        <w:t xml:space="preserve"> </w:t>
      </w:r>
      <w:r w:rsidR="00380E00" w:rsidRPr="009E4337">
        <w:t>показатель</w:t>
      </w:r>
      <w:r w:rsidR="00BB7B26" w:rsidRPr="009E4337">
        <w:t xml:space="preserve"> </w:t>
      </w:r>
      <w:r w:rsidR="00380E00" w:rsidRPr="009E4337">
        <w:t>у</w:t>
      </w:r>
      <w:r w:rsidR="00BB7B26" w:rsidRPr="009E4337">
        <w:t xml:space="preserve"> </w:t>
      </w:r>
      <w:r w:rsidR="00380E00" w:rsidRPr="009E4337">
        <w:t xml:space="preserve">ППУ равен 0,019 - 0,035 Вт/м∙К; </w:t>
      </w:r>
    </w:p>
    <w:p w14:paraId="6BACFC07" w14:textId="77777777" w:rsidR="00380E00" w:rsidRPr="009E4337" w:rsidRDefault="00672191" w:rsidP="0006129B">
      <w:pPr>
        <w:tabs>
          <w:tab w:val="left" w:pos="0"/>
        </w:tabs>
        <w:ind w:firstLine="709"/>
      </w:pPr>
      <w:r w:rsidRPr="009E4337">
        <w:t>6)</w:t>
      </w:r>
      <w:r w:rsidR="00BB7B26" w:rsidRPr="009E4337">
        <w:t xml:space="preserve"> </w:t>
      </w:r>
      <w:r w:rsidR="00380E00" w:rsidRPr="009E4337">
        <w:t xml:space="preserve">высокая адгезионная прочность пенополиуретана; </w:t>
      </w:r>
    </w:p>
    <w:p w14:paraId="664D8975" w14:textId="77777777" w:rsidR="00380E00" w:rsidRPr="009E4337" w:rsidRDefault="00672191" w:rsidP="0006129B">
      <w:pPr>
        <w:tabs>
          <w:tab w:val="left" w:pos="0"/>
        </w:tabs>
        <w:ind w:firstLine="709"/>
      </w:pPr>
      <w:r w:rsidRPr="009E4337">
        <w:t>7)</w:t>
      </w:r>
      <w:r w:rsidR="00BB7B26" w:rsidRPr="009E4337">
        <w:t xml:space="preserve"> </w:t>
      </w:r>
      <w:r w:rsidR="00380E00" w:rsidRPr="009E4337">
        <w:t xml:space="preserve">звукопоглощение пенополиуретана; </w:t>
      </w:r>
    </w:p>
    <w:p w14:paraId="479F4384" w14:textId="77777777" w:rsidR="00380E00" w:rsidRPr="009E4337" w:rsidRDefault="00672191" w:rsidP="0006129B">
      <w:pPr>
        <w:tabs>
          <w:tab w:val="left" w:pos="0"/>
        </w:tabs>
        <w:ind w:firstLine="709"/>
      </w:pPr>
      <w:r w:rsidRPr="009E4337">
        <w:t>8)</w:t>
      </w:r>
      <w:r w:rsidR="00BB7B26" w:rsidRPr="009E4337">
        <w:t xml:space="preserve"> </w:t>
      </w:r>
      <w:r w:rsidR="00380E00" w:rsidRPr="009E4337">
        <w:t xml:space="preserve">пенополиуретан, нанесенные на металлическую поверхность, защищают ее от коррозии; </w:t>
      </w:r>
    </w:p>
    <w:p w14:paraId="43EDFC04" w14:textId="77777777" w:rsidR="00380E00" w:rsidRPr="009E4337" w:rsidRDefault="00672191" w:rsidP="0006129B">
      <w:pPr>
        <w:tabs>
          <w:tab w:val="left" w:pos="0"/>
        </w:tabs>
        <w:ind w:firstLine="709"/>
      </w:pPr>
      <w:r w:rsidRPr="009E4337">
        <w:t>9)</w:t>
      </w:r>
      <w:r w:rsidR="00BB7B26" w:rsidRPr="009E4337">
        <w:t xml:space="preserve"> </w:t>
      </w:r>
      <w:r w:rsidR="00380E00" w:rsidRPr="009E4337">
        <w:t xml:space="preserve">ППУ сохраняет тепловую энергию в широком температурном диапазоне от </w:t>
      </w:r>
      <w:r w:rsidR="000B7BF7" w:rsidRPr="009E4337">
        <w:t xml:space="preserve">минус </w:t>
      </w:r>
      <w:r w:rsidR="00380E00" w:rsidRPr="009E4337">
        <w:t xml:space="preserve">100°до </w:t>
      </w:r>
      <w:r w:rsidR="000B7BF7" w:rsidRPr="009E4337">
        <w:t xml:space="preserve">плюс </w:t>
      </w:r>
      <w:r w:rsidR="00380E00" w:rsidRPr="009E4337">
        <w:t xml:space="preserve">140°С. </w:t>
      </w:r>
    </w:p>
    <w:p w14:paraId="1BE9EFDC" w14:textId="77777777" w:rsidR="005F64B1" w:rsidRPr="009E4337" w:rsidRDefault="00380E00" w:rsidP="0006129B">
      <w:pPr>
        <w:tabs>
          <w:tab w:val="left" w:pos="0"/>
        </w:tabs>
        <w:ind w:firstLine="709"/>
      </w:pPr>
      <w:r w:rsidRPr="009E4337">
        <w:t>Важной особенностью трубопроводов с ППУ изоляцией является встроенная электронная система оперативно дистанционного контроля (ОДК) (два сигнальных медных провода, залитых в</w:t>
      </w:r>
      <w:r w:rsidR="00BB7B26" w:rsidRPr="009E4337">
        <w:t xml:space="preserve"> </w:t>
      </w:r>
      <w:r w:rsidRPr="009E4337">
        <w:t>пенополиуретановую</w:t>
      </w:r>
      <w:r w:rsidR="00BB7B26" w:rsidRPr="009E4337">
        <w:t xml:space="preserve"> </w:t>
      </w:r>
      <w:r w:rsidRPr="009E4337">
        <w:t>изоляцию</w:t>
      </w:r>
      <w:r w:rsidR="00BB7B26" w:rsidRPr="009E4337">
        <w:t xml:space="preserve"> </w:t>
      </w:r>
      <w:r w:rsidRPr="009E4337">
        <w:t>трубы,</w:t>
      </w:r>
      <w:r w:rsidR="00BB7B26" w:rsidRPr="009E4337">
        <w:t xml:space="preserve"> </w:t>
      </w:r>
      <w:r w:rsidRPr="009E4337">
        <w:t>и</w:t>
      </w:r>
      <w:r w:rsidR="00BB7B26" w:rsidRPr="009E4337">
        <w:t xml:space="preserve"> </w:t>
      </w:r>
      <w:r w:rsidRPr="009E4337">
        <w:t>электронный</w:t>
      </w:r>
      <w:r w:rsidR="00BB7B26" w:rsidRPr="009E4337">
        <w:t xml:space="preserve"> </w:t>
      </w:r>
      <w:r w:rsidRPr="009E4337">
        <w:t>детектор</w:t>
      </w:r>
      <w:r w:rsidR="00BB7B26" w:rsidRPr="009E4337">
        <w:t xml:space="preserve"> </w:t>
      </w:r>
      <w:r w:rsidRPr="009E4337">
        <w:t>повреждений),</w:t>
      </w:r>
      <w:r w:rsidR="00BB7B26" w:rsidRPr="009E4337">
        <w:t xml:space="preserve"> </w:t>
      </w:r>
      <w:r w:rsidRPr="009E4337">
        <w:t>которая позволяет</w:t>
      </w:r>
      <w:r w:rsidR="00BB7B26" w:rsidRPr="009E4337">
        <w:t xml:space="preserve"> </w:t>
      </w:r>
      <w:r w:rsidRPr="009E4337">
        <w:t>постоянно</w:t>
      </w:r>
      <w:r w:rsidR="00BB7B26" w:rsidRPr="009E4337">
        <w:t xml:space="preserve"> </w:t>
      </w:r>
      <w:r w:rsidRPr="009E4337">
        <w:t>следить</w:t>
      </w:r>
      <w:r w:rsidR="00BB7B26" w:rsidRPr="009E4337">
        <w:t xml:space="preserve"> </w:t>
      </w:r>
      <w:r w:rsidRPr="009E4337">
        <w:t>за</w:t>
      </w:r>
      <w:r w:rsidR="00BB7B26" w:rsidRPr="009E4337">
        <w:t xml:space="preserve"> </w:t>
      </w:r>
      <w:r w:rsidRPr="009E4337">
        <w:t>состоянием</w:t>
      </w:r>
      <w:r w:rsidR="00BB7B26" w:rsidRPr="009E4337">
        <w:t xml:space="preserve"> </w:t>
      </w:r>
      <w:r w:rsidRPr="009E4337">
        <w:t>(увлажнением)</w:t>
      </w:r>
      <w:r w:rsidR="00BB7B26" w:rsidRPr="009E4337">
        <w:t xml:space="preserve"> </w:t>
      </w:r>
      <w:r w:rsidRPr="009E4337">
        <w:t>изоляции</w:t>
      </w:r>
      <w:r w:rsidR="00BB7B26" w:rsidRPr="009E4337">
        <w:t xml:space="preserve"> </w:t>
      </w:r>
      <w:r w:rsidRPr="009E4337">
        <w:t>теплотрассы</w:t>
      </w:r>
      <w:r w:rsidR="00BB7B26" w:rsidRPr="009E4337">
        <w:t xml:space="preserve"> </w:t>
      </w:r>
      <w:r w:rsidRPr="009E4337">
        <w:t>длинной до 2500 м. При этом место повреждения изоляции трубопровода устанавливается с точностью до одного метра с помощью импульсного рефлектометра.</w:t>
      </w:r>
    </w:p>
    <w:p w14:paraId="78A38C8E" w14:textId="77777777" w:rsidR="00426D24" w:rsidRPr="009E4337" w:rsidRDefault="00835349" w:rsidP="0006129B">
      <w:pPr>
        <w:pStyle w:val="21"/>
        <w:spacing w:line="240" w:lineRule="auto"/>
      </w:pPr>
      <w:bookmarkStart w:id="433" w:name="_Toc158278751"/>
      <w:bookmarkStart w:id="434" w:name="_Toc183331860"/>
      <w:r w:rsidRPr="009E4337">
        <w:t>8.8</w:t>
      </w:r>
      <w:r w:rsidR="00426D24" w:rsidRPr="009E4337">
        <w:t xml:space="preserve"> </w:t>
      </w:r>
      <w:r w:rsidR="005D4352" w:rsidRPr="009E4337">
        <w:t>П</w:t>
      </w:r>
      <w:r w:rsidRPr="009E4337">
        <w:rPr>
          <w:rStyle w:val="ed"/>
        </w:rPr>
        <w:t>редложени</w:t>
      </w:r>
      <w:r w:rsidR="005D4352" w:rsidRPr="009E4337">
        <w:rPr>
          <w:rStyle w:val="ed"/>
        </w:rPr>
        <w:t>я</w:t>
      </w:r>
      <w:r w:rsidR="00B35576" w:rsidRPr="009E4337">
        <w:t xml:space="preserve"> по строительству, реконструкции и (или) модернизации насосных станций</w:t>
      </w:r>
      <w:bookmarkEnd w:id="433"/>
      <w:bookmarkEnd w:id="434"/>
    </w:p>
    <w:p w14:paraId="35542849" w14:textId="77777777" w:rsidR="00550A25" w:rsidRPr="009E4337" w:rsidRDefault="004E4FD0" w:rsidP="0006129B">
      <w:pPr>
        <w:ind w:firstLine="709"/>
        <w:rPr>
          <w:lang w:eastAsia="ar-SA"/>
        </w:rPr>
      </w:pPr>
      <w:r w:rsidRPr="009E4337">
        <w:rPr>
          <w:lang w:eastAsia="ar-SA"/>
        </w:rPr>
        <w:t>При проектировании новых и реконструкции действующих тепловых сетей не выявлена необходимость строительства насосных станций.</w:t>
      </w:r>
    </w:p>
    <w:p w14:paraId="789A465E" w14:textId="7179CEEB" w:rsidR="004D6EBA" w:rsidRPr="009E4337" w:rsidRDefault="004D6EBA" w:rsidP="0006129B">
      <w:pPr>
        <w:pStyle w:val="21"/>
        <w:spacing w:line="240" w:lineRule="auto"/>
      </w:pPr>
      <w:bookmarkStart w:id="435" w:name="_Toc36648961"/>
      <w:bookmarkStart w:id="436" w:name="_Toc158278752"/>
      <w:bookmarkStart w:id="437" w:name="_Toc183331861"/>
      <w:r w:rsidRPr="009E4337">
        <w:t>8.</w:t>
      </w:r>
      <w:r w:rsidR="00835349" w:rsidRPr="009E4337">
        <w:t>9</w:t>
      </w:r>
      <w:r w:rsidRPr="009E4337">
        <w:t xml:space="preserve"> </w:t>
      </w:r>
      <w:bookmarkEnd w:id="435"/>
      <w:r w:rsidR="00335D61" w:rsidRPr="009E4337">
        <w:t xml:space="preserve">Состав изменений, выполненных </w:t>
      </w:r>
      <w:r w:rsidR="00540956" w:rsidRPr="009E4337">
        <w:t>в доработанной и (или) актуализированной схеме теплоснабжения</w:t>
      </w:r>
      <w:bookmarkEnd w:id="436"/>
      <w:bookmarkEnd w:id="437"/>
    </w:p>
    <w:p w14:paraId="518A79C9" w14:textId="48429CF8" w:rsidR="00DD0BFB" w:rsidRPr="009E4337" w:rsidRDefault="001E78EB" w:rsidP="0006129B">
      <w:pPr>
        <w:ind w:firstLine="567"/>
      </w:pPr>
      <w:r w:rsidRPr="009E4337">
        <w:t xml:space="preserve">Глава переработана </w:t>
      </w:r>
      <w:r w:rsidR="003F7AC4" w:rsidRPr="009E4337">
        <w:t xml:space="preserve">в соответствии </w:t>
      </w:r>
      <w:r w:rsidR="00DD0BFB" w:rsidRPr="009E4337">
        <w:t xml:space="preserve">с действующей редакцией </w:t>
      </w:r>
      <w:r w:rsidR="00C879D3" w:rsidRPr="009E4337">
        <w:t>Постановления Правительства РФ от 22.02.2012 № 154</w:t>
      </w:r>
      <w:r w:rsidR="00B95373" w:rsidRPr="009E4337">
        <w:t xml:space="preserve"> </w:t>
      </w:r>
      <w:r w:rsidR="0098168B" w:rsidRPr="009E4337">
        <w:t>«</w:t>
      </w:r>
      <w:r w:rsidR="00DD0BFB" w:rsidRPr="009E4337">
        <w:t xml:space="preserve">О требованиях к схемам теплоснабжения, порядку их </w:t>
      </w:r>
      <w:r w:rsidR="008E4EBE" w:rsidRPr="009E4337">
        <w:t>разработки</w:t>
      </w:r>
      <w:r w:rsidR="00DD0BFB" w:rsidRPr="009E4337">
        <w:t xml:space="preserve"> и утверждения</w:t>
      </w:r>
      <w:r w:rsidR="0098168B" w:rsidRPr="009E4337">
        <w:t>»</w:t>
      </w:r>
      <w:r w:rsidR="00DD0BFB" w:rsidRPr="009E4337">
        <w:t xml:space="preserve"> </w:t>
      </w:r>
      <w:r w:rsidR="00C6704F" w:rsidRPr="009E4337">
        <w:t xml:space="preserve">(в редакции </w:t>
      </w:r>
      <w:r w:rsidR="007010E8" w:rsidRPr="009E4337">
        <w:t>Постановлений Правительства РФ</w:t>
      </w:r>
      <w:r w:rsidR="00DD0BFB" w:rsidRPr="009E4337">
        <w:t xml:space="preserve"> от 07.10.2014 № 1016, от 18.03.2016 № 208, от 23.03.2016 № 229, от 12.07.2016 № 666, от 03.04.2018 № 405, от 16.03.2019 № </w:t>
      </w:r>
      <w:r w:rsidR="00127490" w:rsidRPr="009E4337">
        <w:t>276) и Методическими указаниями (</w:t>
      </w:r>
      <w:r w:rsidR="003965AF" w:rsidRPr="009E4337">
        <w:t xml:space="preserve">утв. Приказом Минэнерго России от 05.03.2019 № 212 </w:t>
      </w:r>
      <w:r w:rsidR="0098168B" w:rsidRPr="009E4337">
        <w:t>«</w:t>
      </w:r>
      <w:r w:rsidR="003965AF" w:rsidRPr="009E4337">
        <w:t>Об утверждении Методических указаний по разработке схем теплоснабжения</w:t>
      </w:r>
      <w:r w:rsidR="0098168B" w:rsidRPr="009E4337">
        <w:t>»</w:t>
      </w:r>
      <w:r w:rsidR="00127490" w:rsidRPr="009E4337">
        <w:t>).</w:t>
      </w:r>
    </w:p>
    <w:p w14:paraId="486EF4C0" w14:textId="77777777" w:rsidR="00097E6E" w:rsidRPr="009E4337" w:rsidRDefault="00097E6E" w:rsidP="0006129B">
      <w:pPr>
        <w:suppressAutoHyphens/>
        <w:ind w:firstLine="567"/>
        <w:rPr>
          <w:lang w:eastAsia="ar-SA"/>
        </w:rPr>
      </w:pPr>
    </w:p>
    <w:p w14:paraId="63B056B2" w14:textId="77777777" w:rsidR="009A0B33" w:rsidRPr="009E4337" w:rsidRDefault="009A0B33" w:rsidP="0006129B">
      <w:pPr>
        <w:suppressAutoHyphens/>
        <w:ind w:firstLine="567"/>
        <w:rPr>
          <w:lang w:eastAsia="ar-SA"/>
        </w:rPr>
        <w:sectPr w:rsidR="009A0B33" w:rsidRPr="009E4337" w:rsidSect="004C5CD6">
          <w:pgSz w:w="11906" w:h="16838"/>
          <w:pgMar w:top="1134" w:right="851" w:bottom="1134" w:left="1134" w:header="708" w:footer="708" w:gutter="0"/>
          <w:cols w:space="708"/>
          <w:docGrid w:linePitch="360"/>
        </w:sectPr>
      </w:pPr>
    </w:p>
    <w:p w14:paraId="7EFAC88C" w14:textId="77777777" w:rsidR="00AA1C4D" w:rsidRPr="009E4337" w:rsidRDefault="00AA1C4D" w:rsidP="00AA1C4D">
      <w:pPr>
        <w:pStyle w:val="1"/>
        <w:rPr>
          <w:szCs w:val="24"/>
          <w:lang w:eastAsia="ar-SA"/>
        </w:rPr>
      </w:pPr>
      <w:bookmarkStart w:id="438" w:name="_Toc107161964"/>
      <w:bookmarkStart w:id="439" w:name="_Toc107604595"/>
      <w:bookmarkStart w:id="440" w:name="_Toc158278753"/>
      <w:bookmarkStart w:id="441" w:name="_Toc343877038"/>
      <w:bookmarkStart w:id="442" w:name="_Toc422303799"/>
      <w:bookmarkStart w:id="443" w:name="_Toc183331862"/>
      <w:r w:rsidRPr="009E4337">
        <w:lastRenderedPageBreak/>
        <w:t xml:space="preserve">ГЛАВА 9 </w:t>
      </w:r>
      <w:r w:rsidRPr="009E4337">
        <w:rPr>
          <w:shd w:val="clear" w:color="auto" w:fill="FFFFFF"/>
        </w:rPr>
        <w:t>Предложения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438"/>
      <w:bookmarkEnd w:id="439"/>
      <w:bookmarkEnd w:id="440"/>
      <w:bookmarkEnd w:id="443"/>
    </w:p>
    <w:p w14:paraId="10954A77" w14:textId="77777777" w:rsidR="000F2C4C" w:rsidRPr="00561CF7" w:rsidRDefault="000F2C4C" w:rsidP="000F2C4C">
      <w:pPr>
        <w:pStyle w:val="21"/>
        <w:spacing w:line="240" w:lineRule="auto"/>
        <w:rPr>
          <w:lang w:eastAsia="zh-CN"/>
        </w:rPr>
      </w:pPr>
      <w:bookmarkStart w:id="444" w:name="_Toc107161965"/>
      <w:bookmarkStart w:id="445" w:name="_Toc107604596"/>
      <w:bookmarkStart w:id="446" w:name="_Toc170808383"/>
      <w:bookmarkStart w:id="447" w:name="_Toc183331863"/>
      <w:r w:rsidRPr="00561CF7">
        <w:rPr>
          <w:lang w:eastAsia="zh-CN"/>
        </w:rPr>
        <w:t>9.1 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bookmarkEnd w:id="444"/>
      <w:bookmarkEnd w:id="445"/>
      <w:bookmarkEnd w:id="446"/>
      <w:bookmarkEnd w:id="447"/>
    </w:p>
    <w:p w14:paraId="4A56841B" w14:textId="32FA1B5B" w:rsidR="000F2C4C" w:rsidRPr="00561CF7" w:rsidRDefault="000F2C4C" w:rsidP="000F2C4C">
      <w:pPr>
        <w:widowControl w:val="0"/>
        <w:adjustRightInd w:val="0"/>
        <w:ind w:firstLine="567"/>
        <w:textAlignment w:val="baseline"/>
        <w:rPr>
          <w:rFonts w:eastAsia="Microsoft YaHei"/>
        </w:rPr>
      </w:pPr>
      <w:bookmarkStart w:id="448" w:name="_Hlk170810216"/>
      <w:bookmarkStart w:id="449" w:name="_Hlk169690530"/>
      <w:r w:rsidRPr="00561CF7">
        <w:rPr>
          <w:rFonts w:eastAsia="Microsoft YaHei"/>
        </w:rPr>
        <w:t xml:space="preserve">Централизованное горячее водоснабжение на территории </w:t>
      </w:r>
      <w:r w:rsidR="003F588F">
        <w:rPr>
          <w:rFonts w:eastAsia="Microsoft YaHei"/>
        </w:rPr>
        <w:t>с. Дунаево</w:t>
      </w:r>
      <w:r w:rsidRPr="00561CF7">
        <w:rPr>
          <w:rFonts w:eastAsia="Microsoft YaHei"/>
        </w:rPr>
        <w:t xml:space="preserve"> организовано по открытой схеме, с непосредственным водоразбором из сети теплоснабжения. </w:t>
      </w:r>
    </w:p>
    <w:bookmarkEnd w:id="448"/>
    <w:p w14:paraId="7416E795" w14:textId="77777777" w:rsidR="000F2C4C" w:rsidRPr="00561CF7" w:rsidRDefault="000F2C4C" w:rsidP="000F2C4C">
      <w:pPr>
        <w:widowControl w:val="0"/>
        <w:adjustRightInd w:val="0"/>
        <w:ind w:firstLine="567"/>
        <w:textAlignment w:val="baseline"/>
        <w:rPr>
          <w:rFonts w:eastAsia="Microsoft YaHei"/>
        </w:rPr>
      </w:pPr>
      <w:r w:rsidRPr="00561CF7">
        <w:rPr>
          <w:szCs w:val="26"/>
        </w:rPr>
        <w:t xml:space="preserve">С 2013 года запрещается присоединение (подключение) внутридомовых систем горячего водоснабжения к тепловым сетям по схеме с непосредственным разбором теплоносителя на цели горячего водоснабжения по открытой схеме. </w:t>
      </w:r>
      <w:r w:rsidRPr="00561CF7">
        <w:rPr>
          <w:rFonts w:eastAsia="Microsoft YaHei"/>
        </w:rPr>
        <w:t xml:space="preserve">Присоединение (подключение) всех потребителей во вновь создаваемых зонах теплоснабжения, включая точечную застройку, будет осуществляться по закрытой схеме отпуска тепловой энергии на нужды горячего водоснабжения с установкой необходимого теплообменного оборудования в индивидуальных тепловых пунктах. </w:t>
      </w:r>
    </w:p>
    <w:p w14:paraId="1EE014FB" w14:textId="22502258" w:rsidR="004A556A" w:rsidRPr="00561CF7" w:rsidRDefault="000F2C4C" w:rsidP="000F2C4C">
      <w:pPr>
        <w:widowControl w:val="0"/>
        <w:adjustRightInd w:val="0"/>
        <w:ind w:firstLine="567"/>
        <w:textAlignment w:val="baseline"/>
        <w:rPr>
          <w:rFonts w:eastAsia="Microsoft YaHei"/>
        </w:rPr>
      </w:pPr>
      <w:r w:rsidRPr="00561CF7">
        <w:rPr>
          <w:rFonts w:eastAsia="Microsoft YaHei"/>
        </w:rPr>
        <w:t xml:space="preserve">В соответствии с действующим законодательством, рекомендуется рассмотреть варианты перевода потребителей горячей воды на «закрытую» схему присоединения системы ГВС. </w:t>
      </w:r>
      <w:r w:rsidR="003F588F">
        <w:rPr>
          <w:rFonts w:eastAsia="Microsoft YaHei"/>
        </w:rPr>
        <w:t>Однако, р</w:t>
      </w:r>
      <w:r w:rsidR="004A556A" w:rsidRPr="004A556A">
        <w:rPr>
          <w:rFonts w:eastAsia="Microsoft YaHei"/>
        </w:rPr>
        <w:t>ешение о переходе на закрытые системы теплоснабжения должно приниматься по результатам оценки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p>
    <w:p w14:paraId="1A77EDE0" w14:textId="77777777" w:rsidR="000F2C4C" w:rsidRPr="00561CF7" w:rsidRDefault="000F2C4C" w:rsidP="000F2C4C">
      <w:pPr>
        <w:pStyle w:val="21"/>
        <w:spacing w:line="240" w:lineRule="auto"/>
      </w:pPr>
      <w:bookmarkStart w:id="450" w:name="_Toc162170670"/>
      <w:bookmarkStart w:id="451" w:name="_Toc170808384"/>
      <w:bookmarkStart w:id="452" w:name="_Toc183331864"/>
      <w:bookmarkEnd w:id="449"/>
      <w:r w:rsidRPr="00561CF7">
        <w:t>9.2 Обоснование и пересмотр графика температур теплоносителя и его расхода в открытой системе теплоснабжения (горячего водоснабжения)</w:t>
      </w:r>
      <w:bookmarkEnd w:id="450"/>
      <w:bookmarkEnd w:id="451"/>
      <w:bookmarkEnd w:id="452"/>
    </w:p>
    <w:p w14:paraId="05ED7190" w14:textId="77777777" w:rsidR="000F2C4C" w:rsidRPr="00561CF7" w:rsidRDefault="000F2C4C" w:rsidP="000F2C4C">
      <w:pPr>
        <w:pStyle w:val="Affa"/>
      </w:pPr>
      <w:bookmarkStart w:id="453" w:name="_Hlk169690551"/>
      <w:bookmarkStart w:id="454" w:name="_Toc107161967"/>
      <w:bookmarkStart w:id="455" w:name="_Toc107604598"/>
      <w:bookmarkStart w:id="456" w:name="_Toc158278756"/>
      <w:bookmarkStart w:id="457" w:name="_Toc160281312"/>
      <w:r w:rsidRPr="00561CF7">
        <w:t>Актуальность перевода открытых систем ГВС на закрытые обусловлена следующим:</w:t>
      </w:r>
    </w:p>
    <w:p w14:paraId="012A43DC" w14:textId="77777777" w:rsidR="000F2C4C" w:rsidRPr="00561CF7" w:rsidRDefault="000F2C4C" w:rsidP="000F2C4C">
      <w:pPr>
        <w:pStyle w:val="Affa"/>
      </w:pPr>
      <w:r w:rsidRPr="00561CF7">
        <w:t>− в случае открытой системы технологическая возможность поддержания температурного графика при переходных температурах с помощью подогревателей отопления отсутствует и наличие излома (70 ºС) для нужд ГВС приводит к «перетопам» в помещениях зданий.</w:t>
      </w:r>
    </w:p>
    <w:p w14:paraId="4D79F848" w14:textId="77777777" w:rsidR="000F2C4C" w:rsidRPr="00561CF7" w:rsidRDefault="000F2C4C" w:rsidP="000F2C4C">
      <w:pPr>
        <w:pStyle w:val="Affa"/>
      </w:pPr>
      <w:r w:rsidRPr="00561CF7">
        <w:t>− существует перегрев горячей воды при эксплуатации открытой системы теплоснабжения без регулятора температуры горячей воды, которая фактически соответствует температуре воды в подающей линии тепловой сети.</w:t>
      </w:r>
    </w:p>
    <w:p w14:paraId="5B36C62F" w14:textId="77777777" w:rsidR="000F2C4C" w:rsidRPr="00561CF7" w:rsidRDefault="000F2C4C" w:rsidP="000F2C4C">
      <w:pPr>
        <w:pStyle w:val="Affa"/>
      </w:pPr>
      <w:r w:rsidRPr="00561CF7">
        <w:t>Переход на закрытую схему присоединения систем ГВС позволит обеспечить:</w:t>
      </w:r>
    </w:p>
    <w:p w14:paraId="5F5DF12F" w14:textId="77777777" w:rsidR="000F2C4C" w:rsidRPr="00561CF7" w:rsidRDefault="000F2C4C" w:rsidP="000F2C4C">
      <w:pPr>
        <w:pStyle w:val="Affa"/>
      </w:pPr>
      <w:r w:rsidRPr="00561CF7">
        <w:t>− снижение расхода тепла на отопление и ГВС за счет перевода на качественно-количественное регулирование температуры теплоносителя в соответствии с температурным графиком;</w:t>
      </w:r>
    </w:p>
    <w:p w14:paraId="31FA786F" w14:textId="77777777" w:rsidR="000F2C4C" w:rsidRPr="00561CF7" w:rsidRDefault="000F2C4C" w:rsidP="000F2C4C">
      <w:pPr>
        <w:pStyle w:val="Affa"/>
      </w:pPr>
      <w:r w:rsidRPr="00561CF7">
        <w:t>− снижение внутренней коррозии трубопроводов и отложения солей;</w:t>
      </w:r>
    </w:p>
    <w:p w14:paraId="70EB046D" w14:textId="77777777" w:rsidR="000F2C4C" w:rsidRPr="00561CF7" w:rsidRDefault="000F2C4C" w:rsidP="000F2C4C">
      <w:pPr>
        <w:pStyle w:val="Affa"/>
      </w:pPr>
      <w:r w:rsidRPr="00561CF7">
        <w:t>− снижение темпов износа оборудования тепловых станций и котельных;</w:t>
      </w:r>
    </w:p>
    <w:p w14:paraId="0315BC18" w14:textId="77777777" w:rsidR="000F2C4C" w:rsidRPr="00561CF7" w:rsidRDefault="000F2C4C" w:rsidP="000F2C4C">
      <w:pPr>
        <w:pStyle w:val="Affa"/>
      </w:pPr>
      <w:r w:rsidRPr="00561CF7">
        <w:t>− кардинальное улучшение качества теплоснабжения потребителей, исчезновение «перетопов» во время положительных температур наружного воздуха в отопительный период;</w:t>
      </w:r>
    </w:p>
    <w:p w14:paraId="73DD86CF" w14:textId="77777777" w:rsidR="000F2C4C" w:rsidRPr="00561CF7" w:rsidRDefault="000F2C4C" w:rsidP="000F2C4C">
      <w:pPr>
        <w:pStyle w:val="Affa"/>
      </w:pPr>
      <w:r w:rsidRPr="00561CF7">
        <w:t>− снижение объемов работ по химводоподготовке подпиточной воды и, соответственно, затрат;</w:t>
      </w:r>
    </w:p>
    <w:p w14:paraId="1489A5D8" w14:textId="77777777" w:rsidR="000F2C4C" w:rsidRPr="00561CF7" w:rsidRDefault="000F2C4C" w:rsidP="000F2C4C">
      <w:pPr>
        <w:pStyle w:val="Affa"/>
      </w:pPr>
      <w:r w:rsidRPr="00561CF7">
        <w:t>− снижение аварийности систем теплоснабжения.</w:t>
      </w:r>
    </w:p>
    <w:p w14:paraId="7FAC1692" w14:textId="77777777" w:rsidR="000F2C4C" w:rsidRPr="00561CF7" w:rsidRDefault="000F2C4C" w:rsidP="000F2C4C">
      <w:pPr>
        <w:pStyle w:val="21"/>
        <w:spacing w:line="240" w:lineRule="auto"/>
        <w:rPr>
          <w:lang w:eastAsia="zh-CN"/>
        </w:rPr>
      </w:pPr>
      <w:bookmarkStart w:id="458" w:name="_Toc162170671"/>
      <w:bookmarkStart w:id="459" w:name="_Toc170808385"/>
      <w:bookmarkStart w:id="460" w:name="_Toc183331865"/>
      <w:bookmarkEnd w:id="453"/>
      <w:r w:rsidRPr="00561CF7">
        <w:rPr>
          <w:lang w:eastAsia="zh-CN"/>
        </w:rPr>
        <w:t>9.3 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bookmarkEnd w:id="454"/>
      <w:bookmarkEnd w:id="455"/>
      <w:bookmarkEnd w:id="456"/>
      <w:bookmarkEnd w:id="457"/>
      <w:bookmarkEnd w:id="458"/>
      <w:bookmarkEnd w:id="459"/>
      <w:bookmarkEnd w:id="460"/>
    </w:p>
    <w:p w14:paraId="07EAEDB5" w14:textId="77777777" w:rsidR="000F2C4C" w:rsidRPr="00561CF7" w:rsidRDefault="000F2C4C" w:rsidP="000F2C4C">
      <w:pPr>
        <w:widowControl w:val="0"/>
        <w:adjustRightInd w:val="0"/>
        <w:ind w:firstLine="567"/>
        <w:textAlignment w:val="baseline"/>
        <w:rPr>
          <w:rFonts w:eastAsia="Microsoft YaHei"/>
        </w:rPr>
      </w:pPr>
      <w:bookmarkStart w:id="461" w:name="_Toc107161968"/>
      <w:bookmarkStart w:id="462" w:name="_Toc107604599"/>
      <w:bookmarkStart w:id="463" w:name="_Toc158278757"/>
      <w:bookmarkStart w:id="464" w:name="_Toc160281313"/>
      <w:bookmarkStart w:id="465" w:name="_Hlk162167493"/>
      <w:bookmarkStart w:id="466" w:name="_Hlk169690562"/>
      <w:r w:rsidRPr="00561CF7">
        <w:rPr>
          <w:rFonts w:eastAsia="Microsoft YaHei"/>
        </w:rPr>
        <w:t xml:space="preserve">Переход на закрытую схему ГВС рекомендуется обеспечиваться за счёт строительства сетей горячего водоснабжения и организации индивидуальных тепловых пунктов у потребителей с установкой узлов регулирования систем отопления и горячего водоснабжения. </w:t>
      </w:r>
    </w:p>
    <w:p w14:paraId="5AADE63C" w14:textId="77777777" w:rsidR="000F2C4C" w:rsidRPr="00561CF7" w:rsidRDefault="000F2C4C" w:rsidP="000F2C4C">
      <w:pPr>
        <w:widowControl w:val="0"/>
        <w:adjustRightInd w:val="0"/>
        <w:ind w:firstLine="567"/>
        <w:textAlignment w:val="baseline"/>
        <w:rPr>
          <w:rFonts w:eastAsia="Microsoft YaHei"/>
        </w:rPr>
      </w:pPr>
      <w:r w:rsidRPr="00561CF7">
        <w:rPr>
          <w:rFonts w:eastAsia="Microsoft YaHei"/>
        </w:rPr>
        <w:t>Для перевода потребителей с открытой схемой ГВС на закрытую требуется реконструкция тепловых пунктов в каждом здании. Реконструкции теплового пункта здания в части пере</w:t>
      </w:r>
      <w:r w:rsidRPr="00561CF7">
        <w:rPr>
          <w:rFonts w:eastAsia="Microsoft YaHei"/>
        </w:rPr>
        <w:lastRenderedPageBreak/>
        <w:t xml:space="preserve">хода на закрытую схему теплоснабжения должна быть выполнена при следующих условиях: </w:t>
      </w:r>
    </w:p>
    <w:p w14:paraId="5C666F73" w14:textId="77777777" w:rsidR="000F2C4C" w:rsidRPr="00561CF7" w:rsidRDefault="000F2C4C" w:rsidP="000F2C4C">
      <w:pPr>
        <w:widowControl w:val="0"/>
        <w:adjustRightInd w:val="0"/>
        <w:ind w:firstLine="567"/>
        <w:textAlignment w:val="baseline"/>
        <w:rPr>
          <w:rFonts w:eastAsia="Microsoft YaHei"/>
        </w:rPr>
      </w:pPr>
      <w:r w:rsidRPr="00561CF7">
        <w:rPr>
          <w:rFonts w:eastAsia="Microsoft YaHei"/>
        </w:rPr>
        <w:t xml:space="preserve">1. Выполнить проект реконструкции теплового пункта в соответствии с требованиями действующей НТД, разработать обновленную схему, план, разрезы теплового пункта, расчет оборудования, паспорт теплового пункта; согласовать и представить указанный перечень документов единой теплоснабжающей организацией. </w:t>
      </w:r>
    </w:p>
    <w:p w14:paraId="60CE7EF1" w14:textId="77777777" w:rsidR="000F2C4C" w:rsidRPr="00561CF7" w:rsidRDefault="000F2C4C" w:rsidP="000F2C4C">
      <w:pPr>
        <w:widowControl w:val="0"/>
        <w:adjustRightInd w:val="0"/>
        <w:ind w:firstLine="567"/>
        <w:textAlignment w:val="baseline"/>
        <w:rPr>
          <w:rFonts w:eastAsia="Microsoft YaHei"/>
        </w:rPr>
      </w:pPr>
      <w:r w:rsidRPr="00561CF7">
        <w:rPr>
          <w:rFonts w:eastAsia="Microsoft YaHei"/>
        </w:rPr>
        <w:t xml:space="preserve">2. Тепловой пункт должен быть оборудован приборами учета тепловой энергии, средствами автоматизации и контроля, в том числе для поддержания требуемого перепада (напора) в тепловых сетях на вводе в ЦТП или ИТП при превышении фактического перепада давлений, а так же для обеспечения минимального заданного давления в обратном трубопроводе системы теплопотребления при возможном его снижении. </w:t>
      </w:r>
    </w:p>
    <w:p w14:paraId="6CE8E087" w14:textId="77777777" w:rsidR="000F2C4C" w:rsidRPr="00561CF7" w:rsidRDefault="000F2C4C" w:rsidP="000F2C4C">
      <w:pPr>
        <w:widowControl w:val="0"/>
        <w:adjustRightInd w:val="0"/>
        <w:ind w:firstLine="567"/>
        <w:textAlignment w:val="baseline"/>
        <w:rPr>
          <w:rFonts w:eastAsia="Microsoft YaHei"/>
        </w:rPr>
      </w:pPr>
      <w:r w:rsidRPr="00561CF7">
        <w:rPr>
          <w:rFonts w:eastAsia="Microsoft YaHei"/>
        </w:rPr>
        <w:t xml:space="preserve">5. Предусмотреть проектом ограничение расхода воды из тепловой сети на тепловой пункт и мероприятия по защите систем отопления от превышения допустимого давления. </w:t>
      </w:r>
    </w:p>
    <w:p w14:paraId="3CFA9A59" w14:textId="77777777" w:rsidR="000F2C4C" w:rsidRPr="00561CF7" w:rsidRDefault="000F2C4C" w:rsidP="000F2C4C">
      <w:pPr>
        <w:widowControl w:val="0"/>
        <w:adjustRightInd w:val="0"/>
        <w:ind w:firstLine="567"/>
        <w:textAlignment w:val="baseline"/>
        <w:rPr>
          <w:rFonts w:eastAsia="Microsoft YaHei"/>
        </w:rPr>
      </w:pPr>
      <w:r w:rsidRPr="00561CF7">
        <w:rPr>
          <w:rFonts w:eastAsia="Microsoft YaHei"/>
        </w:rPr>
        <w:t xml:space="preserve">6. Реконструкцию проводить без изменения схемы присоединения существующих потребителей. </w:t>
      </w:r>
    </w:p>
    <w:p w14:paraId="7500132F" w14:textId="77777777" w:rsidR="000F2C4C" w:rsidRPr="00561CF7" w:rsidRDefault="000F2C4C" w:rsidP="000F2C4C">
      <w:pPr>
        <w:widowControl w:val="0"/>
        <w:adjustRightInd w:val="0"/>
        <w:ind w:firstLine="567"/>
        <w:textAlignment w:val="baseline"/>
        <w:rPr>
          <w:rFonts w:eastAsia="Microsoft YaHei"/>
        </w:rPr>
      </w:pPr>
      <w:r w:rsidRPr="00561CF7">
        <w:rPr>
          <w:rFonts w:eastAsia="Microsoft YaHei"/>
        </w:rPr>
        <w:t xml:space="preserve">7. Реконструкцию проводить под техническим надзором представителей единой теплоснабжающей организации. </w:t>
      </w:r>
    </w:p>
    <w:p w14:paraId="1EECDD86" w14:textId="77777777" w:rsidR="000F2C4C" w:rsidRPr="00561CF7" w:rsidRDefault="000F2C4C" w:rsidP="000F2C4C">
      <w:pPr>
        <w:widowControl w:val="0"/>
        <w:adjustRightInd w:val="0"/>
        <w:ind w:firstLine="567"/>
        <w:textAlignment w:val="baseline"/>
        <w:rPr>
          <w:rFonts w:eastAsia="Microsoft YaHei"/>
        </w:rPr>
      </w:pPr>
      <w:r w:rsidRPr="00561CF7">
        <w:rPr>
          <w:rFonts w:eastAsia="Microsoft YaHei"/>
        </w:rPr>
        <w:t>8. Все работы по реконструкции выполнить в летний период после окончания и до начала отопительного периода по согласованию с единой теплоснабжающей организацией.</w:t>
      </w:r>
    </w:p>
    <w:p w14:paraId="7FFB236F" w14:textId="77777777" w:rsidR="000F2C4C" w:rsidRPr="00561CF7" w:rsidRDefault="000F2C4C" w:rsidP="000F2C4C">
      <w:pPr>
        <w:pStyle w:val="21"/>
        <w:spacing w:line="240" w:lineRule="auto"/>
        <w:rPr>
          <w:lang w:eastAsia="zh-CN"/>
        </w:rPr>
      </w:pPr>
      <w:bookmarkStart w:id="467" w:name="_Toc162170672"/>
      <w:bookmarkStart w:id="468" w:name="_Toc170808386"/>
      <w:bookmarkStart w:id="469" w:name="_Toc183331866"/>
      <w:r w:rsidRPr="00561CF7">
        <w:rPr>
          <w:lang w:eastAsia="zh-CN"/>
        </w:rPr>
        <w:t>9.4 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bookmarkEnd w:id="461"/>
      <w:bookmarkEnd w:id="462"/>
      <w:bookmarkEnd w:id="463"/>
      <w:bookmarkEnd w:id="464"/>
      <w:bookmarkEnd w:id="467"/>
      <w:bookmarkEnd w:id="468"/>
      <w:bookmarkEnd w:id="469"/>
    </w:p>
    <w:p w14:paraId="608B5DA5" w14:textId="5BF13C07" w:rsidR="000F2C4C" w:rsidRPr="00561CF7" w:rsidRDefault="000F2C4C" w:rsidP="000F2C4C">
      <w:pPr>
        <w:pStyle w:val="Affa"/>
        <w:rPr>
          <w:lang w:eastAsia="ar-SA"/>
        </w:rPr>
      </w:pPr>
      <w:bookmarkStart w:id="470" w:name="_Toc107161969"/>
      <w:bookmarkStart w:id="471" w:name="_Toc107604600"/>
      <w:bookmarkStart w:id="472" w:name="_Toc158278758"/>
      <w:r w:rsidRPr="00561CF7">
        <w:rPr>
          <w:lang w:eastAsia="ar-SA"/>
        </w:rPr>
        <w:t>Характеристика рекомендуемых мероприятий по организации горячего водоснабжения приведена в таблице 4</w:t>
      </w:r>
      <w:r w:rsidR="00421AC7">
        <w:rPr>
          <w:lang w:eastAsia="ar-SA"/>
        </w:rPr>
        <w:t>6</w:t>
      </w:r>
      <w:r w:rsidRPr="00561CF7">
        <w:rPr>
          <w:lang w:eastAsia="ar-SA"/>
        </w:rPr>
        <w:t>.</w:t>
      </w:r>
    </w:p>
    <w:p w14:paraId="5D947AC0" w14:textId="77777777" w:rsidR="000F2C4C" w:rsidRPr="00561CF7" w:rsidRDefault="000F2C4C" w:rsidP="000F2C4C">
      <w:pPr>
        <w:tabs>
          <w:tab w:val="left" w:pos="0"/>
        </w:tabs>
        <w:ind w:firstLine="709"/>
      </w:pPr>
    </w:p>
    <w:p w14:paraId="2436029A" w14:textId="6F9D775D" w:rsidR="000F2C4C" w:rsidRPr="00561CF7" w:rsidRDefault="000F2C4C" w:rsidP="000F2C4C">
      <w:pPr>
        <w:pStyle w:val="aff8"/>
        <w:rPr>
          <w:bCs w:val="0"/>
        </w:rPr>
      </w:pPr>
      <w:r w:rsidRPr="00561CF7">
        <w:t xml:space="preserve">Таблица </w:t>
      </w:r>
      <w:r w:rsidRPr="00561CF7">
        <w:fldChar w:fldCharType="begin"/>
      </w:r>
      <w:r w:rsidRPr="00561CF7">
        <w:instrText xml:space="preserve"> SEQ Таблица \* ARABIC </w:instrText>
      </w:r>
      <w:r w:rsidRPr="00561CF7">
        <w:fldChar w:fldCharType="separate"/>
      </w:r>
      <w:r w:rsidR="00421AC7">
        <w:rPr>
          <w:noProof/>
        </w:rPr>
        <w:t>46</w:t>
      </w:r>
      <w:r w:rsidRPr="00561CF7">
        <w:rPr>
          <w:noProof/>
        </w:rPr>
        <w:fldChar w:fldCharType="end"/>
      </w:r>
      <w:r w:rsidRPr="00561CF7">
        <w:t xml:space="preserve"> </w:t>
      </w:r>
      <w:r w:rsidRPr="00561CF7">
        <w:rPr>
          <w:bCs w:val="0"/>
        </w:rPr>
        <w:t>– Мероприятия по организации горячего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
        <w:gridCol w:w="4819"/>
        <w:gridCol w:w="1806"/>
        <w:gridCol w:w="2999"/>
      </w:tblGrid>
      <w:tr w:rsidR="000F2C4C" w:rsidRPr="00561CF7" w14:paraId="3F06D58F" w14:textId="77777777" w:rsidTr="00ED2432">
        <w:trPr>
          <w:tblHeader/>
        </w:trPr>
        <w:tc>
          <w:tcPr>
            <w:tcW w:w="253" w:type="pct"/>
            <w:vAlign w:val="center"/>
          </w:tcPr>
          <w:p w14:paraId="470E822C" w14:textId="77777777" w:rsidR="000F2C4C" w:rsidRPr="00561CF7" w:rsidRDefault="000F2C4C" w:rsidP="00ED2432">
            <w:pPr>
              <w:jc w:val="center"/>
              <w:rPr>
                <w:sz w:val="22"/>
                <w:szCs w:val="22"/>
              </w:rPr>
            </w:pPr>
            <w:r w:rsidRPr="00561CF7">
              <w:rPr>
                <w:sz w:val="22"/>
                <w:szCs w:val="22"/>
              </w:rPr>
              <w:t>№ п/п</w:t>
            </w:r>
          </w:p>
        </w:tc>
        <w:tc>
          <w:tcPr>
            <w:tcW w:w="2377" w:type="pct"/>
            <w:shd w:val="clear" w:color="auto" w:fill="auto"/>
            <w:noWrap/>
            <w:vAlign w:val="center"/>
            <w:hideMark/>
          </w:tcPr>
          <w:p w14:paraId="12A49C9E" w14:textId="77777777" w:rsidR="000F2C4C" w:rsidRPr="00561CF7" w:rsidRDefault="000F2C4C" w:rsidP="00ED2432">
            <w:pPr>
              <w:jc w:val="center"/>
              <w:rPr>
                <w:sz w:val="22"/>
                <w:szCs w:val="22"/>
              </w:rPr>
            </w:pPr>
            <w:r w:rsidRPr="00561CF7">
              <w:rPr>
                <w:sz w:val="22"/>
                <w:szCs w:val="22"/>
              </w:rPr>
              <w:t>Наименование мероприятий</w:t>
            </w:r>
          </w:p>
        </w:tc>
        <w:tc>
          <w:tcPr>
            <w:tcW w:w="891" w:type="pct"/>
            <w:vAlign w:val="center"/>
          </w:tcPr>
          <w:p w14:paraId="50190994" w14:textId="77777777" w:rsidR="000F2C4C" w:rsidRPr="00561CF7" w:rsidRDefault="000F2C4C" w:rsidP="00ED2432">
            <w:pPr>
              <w:jc w:val="center"/>
              <w:rPr>
                <w:sz w:val="22"/>
                <w:szCs w:val="22"/>
              </w:rPr>
            </w:pPr>
            <w:r w:rsidRPr="00561CF7">
              <w:rPr>
                <w:sz w:val="22"/>
                <w:szCs w:val="22"/>
              </w:rPr>
              <w:t>Год реализации</w:t>
            </w:r>
          </w:p>
        </w:tc>
        <w:tc>
          <w:tcPr>
            <w:tcW w:w="1479" w:type="pct"/>
            <w:shd w:val="clear" w:color="auto" w:fill="auto"/>
            <w:noWrap/>
            <w:vAlign w:val="center"/>
            <w:hideMark/>
          </w:tcPr>
          <w:p w14:paraId="6B9144BC" w14:textId="77777777" w:rsidR="000F2C4C" w:rsidRPr="00561CF7" w:rsidRDefault="000F2C4C" w:rsidP="00ED2432">
            <w:pPr>
              <w:jc w:val="center"/>
              <w:rPr>
                <w:sz w:val="22"/>
                <w:szCs w:val="22"/>
              </w:rPr>
            </w:pPr>
            <w:r w:rsidRPr="00561CF7">
              <w:rPr>
                <w:sz w:val="22"/>
                <w:szCs w:val="22"/>
              </w:rPr>
              <w:t>Объем инвестиций*, тыс. руб</w:t>
            </w:r>
          </w:p>
        </w:tc>
      </w:tr>
      <w:tr w:rsidR="000F2C4C" w:rsidRPr="00561CF7" w14:paraId="16E6860A" w14:textId="77777777" w:rsidTr="00ED2432">
        <w:tc>
          <w:tcPr>
            <w:tcW w:w="253" w:type="pct"/>
            <w:vAlign w:val="center"/>
          </w:tcPr>
          <w:p w14:paraId="043BB322" w14:textId="77777777" w:rsidR="000F2C4C" w:rsidRPr="00561CF7" w:rsidRDefault="000F2C4C" w:rsidP="00ED2432">
            <w:pPr>
              <w:jc w:val="center"/>
              <w:rPr>
                <w:sz w:val="22"/>
                <w:szCs w:val="22"/>
              </w:rPr>
            </w:pPr>
            <w:r w:rsidRPr="00561CF7">
              <w:rPr>
                <w:sz w:val="22"/>
                <w:szCs w:val="22"/>
              </w:rPr>
              <w:t>1</w:t>
            </w:r>
          </w:p>
        </w:tc>
        <w:tc>
          <w:tcPr>
            <w:tcW w:w="2377" w:type="pct"/>
            <w:shd w:val="clear" w:color="auto" w:fill="auto"/>
            <w:noWrap/>
            <w:vAlign w:val="center"/>
          </w:tcPr>
          <w:p w14:paraId="0153CD36" w14:textId="77777777" w:rsidR="000F2C4C" w:rsidRPr="00561CF7" w:rsidRDefault="000F2C4C" w:rsidP="00ED2432">
            <w:pPr>
              <w:jc w:val="center"/>
              <w:rPr>
                <w:sz w:val="22"/>
                <w:szCs w:val="22"/>
              </w:rPr>
            </w:pPr>
            <w:r w:rsidRPr="00561CF7">
              <w:rPr>
                <w:sz w:val="22"/>
                <w:szCs w:val="22"/>
              </w:rPr>
              <w:t xml:space="preserve">Реконструкция тепловых узлов потребителей тепловой энергии </w:t>
            </w:r>
          </w:p>
        </w:tc>
        <w:tc>
          <w:tcPr>
            <w:tcW w:w="891" w:type="pct"/>
            <w:shd w:val="clear" w:color="auto" w:fill="auto"/>
            <w:vAlign w:val="center"/>
          </w:tcPr>
          <w:p w14:paraId="06F44A64" w14:textId="77777777" w:rsidR="000F2C4C" w:rsidRPr="00561CF7" w:rsidRDefault="000F2C4C" w:rsidP="00ED2432">
            <w:pPr>
              <w:jc w:val="center"/>
              <w:rPr>
                <w:sz w:val="22"/>
              </w:rPr>
            </w:pPr>
            <w:r w:rsidRPr="00561CF7">
              <w:rPr>
                <w:sz w:val="22"/>
              </w:rPr>
              <w:t>2024-2040</w:t>
            </w:r>
          </w:p>
        </w:tc>
        <w:tc>
          <w:tcPr>
            <w:tcW w:w="1479" w:type="pct"/>
            <w:tcBorders>
              <w:top w:val="nil"/>
              <w:left w:val="nil"/>
              <w:bottom w:val="single" w:sz="8" w:space="0" w:color="auto"/>
              <w:right w:val="single" w:sz="8" w:space="0" w:color="auto"/>
            </w:tcBorders>
            <w:shd w:val="clear" w:color="000000" w:fill="FFFFFF"/>
            <w:noWrap/>
            <w:vAlign w:val="center"/>
          </w:tcPr>
          <w:p w14:paraId="64D69387" w14:textId="28BB5CC9" w:rsidR="000F2C4C" w:rsidRPr="00561CF7" w:rsidRDefault="003F588F" w:rsidP="00ED2432">
            <w:pPr>
              <w:jc w:val="center"/>
              <w:rPr>
                <w:sz w:val="22"/>
                <w:szCs w:val="22"/>
              </w:rPr>
            </w:pPr>
            <w:r>
              <w:rPr>
                <w:sz w:val="22"/>
                <w:szCs w:val="22"/>
              </w:rPr>
              <w:t>19500</w:t>
            </w:r>
            <w:r w:rsidR="000F2C4C" w:rsidRPr="00561CF7">
              <w:rPr>
                <w:sz w:val="22"/>
                <w:szCs w:val="22"/>
              </w:rPr>
              <w:t>,0</w:t>
            </w:r>
          </w:p>
        </w:tc>
      </w:tr>
    </w:tbl>
    <w:p w14:paraId="24B0DD4A" w14:textId="77777777" w:rsidR="000F2C4C" w:rsidRPr="00561CF7" w:rsidRDefault="000F2C4C" w:rsidP="000F2C4C">
      <w:pPr>
        <w:tabs>
          <w:tab w:val="left" w:pos="0"/>
        </w:tabs>
        <w:rPr>
          <w:sz w:val="22"/>
        </w:rPr>
      </w:pPr>
      <w:r w:rsidRPr="00561CF7">
        <w:rPr>
          <w:sz w:val="22"/>
        </w:rPr>
        <w:t>*- Объемы инвестиций в реконструкцию тепловых сетей определены по укрупненным показателям на основании объектов-аналогов и должны быть уточнены на последующих стадиях проектирования.</w:t>
      </w:r>
    </w:p>
    <w:p w14:paraId="30262771" w14:textId="77777777" w:rsidR="000F2C4C" w:rsidRPr="00561CF7" w:rsidRDefault="000F2C4C" w:rsidP="000F2C4C">
      <w:pPr>
        <w:pStyle w:val="21"/>
        <w:spacing w:line="240" w:lineRule="auto"/>
        <w:rPr>
          <w:lang w:eastAsia="zh-CN"/>
        </w:rPr>
      </w:pPr>
      <w:bookmarkStart w:id="473" w:name="_Toc160281314"/>
      <w:bookmarkStart w:id="474" w:name="_Toc162170673"/>
      <w:bookmarkStart w:id="475" w:name="_Toc170808387"/>
      <w:bookmarkStart w:id="476" w:name="_Toc183331867"/>
      <w:bookmarkEnd w:id="465"/>
      <w:r w:rsidRPr="00561CF7">
        <w:rPr>
          <w:lang w:eastAsia="zh-CN"/>
        </w:rPr>
        <w:t>9.5 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470"/>
      <w:bookmarkEnd w:id="471"/>
      <w:bookmarkEnd w:id="472"/>
      <w:bookmarkEnd w:id="473"/>
      <w:bookmarkEnd w:id="474"/>
      <w:bookmarkEnd w:id="475"/>
      <w:bookmarkEnd w:id="476"/>
    </w:p>
    <w:p w14:paraId="42C3DF6F" w14:textId="77777777" w:rsidR="000F2C4C" w:rsidRPr="00561CF7" w:rsidRDefault="000F2C4C" w:rsidP="000F2C4C">
      <w:pPr>
        <w:pStyle w:val="Affa"/>
      </w:pPr>
      <w:bookmarkStart w:id="477" w:name="_Hlk162167505"/>
      <w:bookmarkStart w:id="478" w:name="_Toc107161970"/>
      <w:bookmarkStart w:id="479" w:name="_Toc107604601"/>
      <w:bookmarkStart w:id="480" w:name="_Toc158278759"/>
      <w:r w:rsidRPr="00561CF7">
        <w:rPr>
          <w:rFonts w:eastAsia="Microsoft YaHei"/>
          <w:szCs w:val="24"/>
        </w:rPr>
        <w:t>Мероприятие по переводу потребителей горячего водоснабжения с открытой схемы ГВС на закрытую не является экономически эффективным</w:t>
      </w:r>
      <w:r w:rsidRPr="00561CF7">
        <w:rPr>
          <w:rFonts w:eastAsia="Microsoft YaHei"/>
        </w:rPr>
        <w:t xml:space="preserve">. </w:t>
      </w:r>
      <w:r w:rsidRPr="00561CF7">
        <w:t>Основными направлениями снижения затрат при организации горячего водоснабжения по «закрытой» схеме являются:</w:t>
      </w:r>
    </w:p>
    <w:p w14:paraId="6F5F86CE" w14:textId="77777777" w:rsidR="000F2C4C" w:rsidRPr="00561CF7" w:rsidRDefault="000F2C4C" w:rsidP="000F2C4C">
      <w:pPr>
        <w:pStyle w:val="Affa"/>
      </w:pPr>
      <w:r w:rsidRPr="00561CF7">
        <w:t>- уменьшение затрат электроэнергии на подпитку тепловой сети, в связи с уменьшением объема транспортируемого теплоносителя;</w:t>
      </w:r>
    </w:p>
    <w:p w14:paraId="3EC372BD" w14:textId="77777777" w:rsidR="000F2C4C" w:rsidRPr="00561CF7" w:rsidRDefault="000F2C4C" w:rsidP="000F2C4C">
      <w:pPr>
        <w:pStyle w:val="Affa"/>
      </w:pPr>
      <w:r w:rsidRPr="00561CF7">
        <w:t>В качестве возможных источников финансирования мероприятий предполагаются средства Фонда капитального ремонта, средства Управляющих компаний и ТСЖ, средства собственников жилых помещений многоквартирных домов, средства собственников общественных, коммерческих и производственных зданий и прочие источники. Ни один из перечисленных источников на сегодняшний день не предусматривает финансирования мероприятий по переводу потребителей горячего водоснабжения с открытой схемы на закрытую схему ГВС. Кроме того, мероприятия по переводу потребителей горячего водоснабжения с открытой схемы на закрытую схему ГВС не могут быть проведены без согласия собственников зданий.</w:t>
      </w:r>
    </w:p>
    <w:p w14:paraId="6B1597B2" w14:textId="77777777" w:rsidR="000F2C4C" w:rsidRPr="00561CF7" w:rsidRDefault="000F2C4C" w:rsidP="000F2C4C">
      <w:pPr>
        <w:pStyle w:val="21"/>
        <w:spacing w:line="240" w:lineRule="auto"/>
        <w:rPr>
          <w:lang w:eastAsia="zh-CN"/>
        </w:rPr>
      </w:pPr>
      <w:bookmarkStart w:id="481" w:name="_Toc160281315"/>
      <w:bookmarkStart w:id="482" w:name="_Toc162170674"/>
      <w:bookmarkStart w:id="483" w:name="_Toc170808388"/>
      <w:bookmarkStart w:id="484" w:name="_Toc183331868"/>
      <w:bookmarkEnd w:id="466"/>
      <w:bookmarkEnd w:id="477"/>
      <w:r w:rsidRPr="00561CF7">
        <w:rPr>
          <w:lang w:eastAsia="zh-CN"/>
        </w:rPr>
        <w:lastRenderedPageBreak/>
        <w:t>9.6 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478"/>
      <w:bookmarkEnd w:id="479"/>
      <w:bookmarkEnd w:id="480"/>
      <w:bookmarkEnd w:id="481"/>
      <w:bookmarkEnd w:id="482"/>
      <w:bookmarkEnd w:id="483"/>
      <w:bookmarkEnd w:id="484"/>
    </w:p>
    <w:p w14:paraId="29D9797E" w14:textId="77777777" w:rsidR="003F588F" w:rsidRPr="00561CF7" w:rsidRDefault="003F588F" w:rsidP="003F588F">
      <w:pPr>
        <w:pStyle w:val="Affa"/>
      </w:pPr>
      <w:bookmarkStart w:id="485" w:name="_Hlk162167517"/>
      <w:r w:rsidRPr="00561CF7">
        <w:t>Расчет ценовых (тарифных) последствий для потребителей в случае реализации мероприятий по развитию систем теплоснабжения приведен в Главе 14 Обосновывающих материалов.</w:t>
      </w:r>
    </w:p>
    <w:p w14:paraId="36697C1B" w14:textId="77777777" w:rsidR="000F2C4C" w:rsidRPr="00561CF7" w:rsidRDefault="000F2C4C" w:rsidP="000F2C4C">
      <w:pPr>
        <w:pStyle w:val="Affa"/>
      </w:pPr>
      <w:r w:rsidRPr="00561CF7">
        <w:t>При отсутствии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 такие мероприятия по переводу открытых систем теплоснабжения (горячего водоснабжения), отдельных участков таких систем на закрытые системы горячего водоснабжения реализуются при необходимости обеспечения требований к качеству и безопасности горячей воды.</w:t>
      </w:r>
    </w:p>
    <w:bookmarkEnd w:id="485"/>
    <w:p w14:paraId="4B5CC3AB" w14:textId="77777777" w:rsidR="00F27BAD" w:rsidRPr="009E4337" w:rsidRDefault="00F27BAD" w:rsidP="0006129B">
      <w:pPr>
        <w:tabs>
          <w:tab w:val="left" w:pos="0"/>
        </w:tabs>
        <w:ind w:firstLine="709"/>
        <w:rPr>
          <w:bCs/>
        </w:rPr>
      </w:pPr>
    </w:p>
    <w:p w14:paraId="40CB5216" w14:textId="77777777" w:rsidR="00F27BAD" w:rsidRPr="009E4337" w:rsidRDefault="00F27BAD" w:rsidP="0006129B">
      <w:pPr>
        <w:tabs>
          <w:tab w:val="left" w:pos="0"/>
        </w:tabs>
        <w:ind w:firstLine="709"/>
        <w:sectPr w:rsidR="00F27BAD" w:rsidRPr="009E4337" w:rsidSect="004C5CD6">
          <w:pgSz w:w="11906" w:h="16838"/>
          <w:pgMar w:top="1134" w:right="851" w:bottom="1134" w:left="1134" w:header="708" w:footer="708" w:gutter="0"/>
          <w:cols w:space="708"/>
          <w:docGrid w:linePitch="360"/>
        </w:sectPr>
      </w:pPr>
    </w:p>
    <w:p w14:paraId="5318E890" w14:textId="77777777" w:rsidR="001E0359" w:rsidRPr="009E4337" w:rsidRDefault="001E0359" w:rsidP="0006129B">
      <w:pPr>
        <w:pStyle w:val="1"/>
      </w:pPr>
      <w:bookmarkStart w:id="486" w:name="_Toc158278760"/>
      <w:bookmarkStart w:id="487" w:name="_Toc183331869"/>
      <w:r w:rsidRPr="009E4337">
        <w:lastRenderedPageBreak/>
        <w:t xml:space="preserve">ГЛАВА 10 </w:t>
      </w:r>
      <w:bookmarkEnd w:id="441"/>
      <w:bookmarkEnd w:id="442"/>
      <w:r w:rsidR="00B35576" w:rsidRPr="009E4337">
        <w:t>Перспективные топливные балансы</w:t>
      </w:r>
      <w:bookmarkEnd w:id="486"/>
      <w:bookmarkEnd w:id="487"/>
    </w:p>
    <w:p w14:paraId="7D9EBC98" w14:textId="77777777" w:rsidR="001E0359" w:rsidRPr="009E4337" w:rsidRDefault="00835349" w:rsidP="0006129B">
      <w:pPr>
        <w:pStyle w:val="21"/>
        <w:spacing w:line="240" w:lineRule="auto"/>
      </w:pPr>
      <w:bookmarkStart w:id="488" w:name="_Toc158278761"/>
      <w:bookmarkStart w:id="489" w:name="_Toc183331870"/>
      <w:r w:rsidRPr="009E4337">
        <w:t>10.1</w:t>
      </w:r>
      <w:r w:rsidR="001E0359" w:rsidRPr="009E4337">
        <w:t xml:space="preserve"> </w:t>
      </w:r>
      <w:r w:rsidRPr="009E4337">
        <w:t>Р</w:t>
      </w:r>
      <w:r w:rsidR="00B35576" w:rsidRPr="009E4337">
        <w:t xml:space="preserve">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w:t>
      </w:r>
      <w:r w:rsidR="003F7AC4" w:rsidRPr="009E4337">
        <w:t>поселения</w:t>
      </w:r>
      <w:bookmarkEnd w:id="488"/>
      <w:bookmarkEnd w:id="489"/>
    </w:p>
    <w:p w14:paraId="4DB5FCB8" w14:textId="4738F471" w:rsidR="004E4FD0" w:rsidRPr="009E4337" w:rsidRDefault="00F249C0" w:rsidP="0006129B">
      <w:pPr>
        <w:tabs>
          <w:tab w:val="left" w:pos="0"/>
        </w:tabs>
        <w:ind w:firstLine="709"/>
      </w:pPr>
      <w:r w:rsidRPr="009E4337">
        <w:rPr>
          <w:rFonts w:eastAsia="Microsoft YaHei"/>
        </w:rPr>
        <w:t xml:space="preserve">На территории поселения </w:t>
      </w:r>
      <w:r w:rsidR="00683872" w:rsidRPr="009E4337">
        <w:rPr>
          <w:rFonts w:eastAsia="Microsoft YaHei"/>
        </w:rPr>
        <w:t xml:space="preserve">действует </w:t>
      </w:r>
      <w:r w:rsidR="0062368A">
        <w:rPr>
          <w:rFonts w:eastAsia="Microsoft YaHei"/>
        </w:rPr>
        <w:t xml:space="preserve">три источника </w:t>
      </w:r>
      <w:r w:rsidR="002A5F7F" w:rsidRPr="009E4337">
        <w:rPr>
          <w:rFonts w:eastAsia="Microsoft YaHei"/>
        </w:rPr>
        <w:t>централизованного теплоснабжения</w:t>
      </w:r>
      <w:r w:rsidRPr="009E4337">
        <w:rPr>
          <w:rFonts w:eastAsia="Microsoft YaHei"/>
        </w:rPr>
        <w:t>, отапливающий социально-значимые, общественные здания и жилой фонд.</w:t>
      </w:r>
      <w:r w:rsidRPr="009E4337">
        <w:t xml:space="preserve"> </w:t>
      </w:r>
      <w:r w:rsidR="00F03DF1" w:rsidRPr="009E4337">
        <w:t xml:space="preserve">В качестве основного вида </w:t>
      </w:r>
      <w:r w:rsidR="0027443D" w:rsidRPr="009E4337">
        <w:t xml:space="preserve">топлива </w:t>
      </w:r>
      <w:r w:rsidR="008906FA" w:rsidRPr="009E4337">
        <w:t xml:space="preserve">на котельной используется </w:t>
      </w:r>
      <w:r w:rsidR="004A556A">
        <w:t>твердое топливо (бурый уголь 2 БР)</w:t>
      </w:r>
      <w:r w:rsidR="00833DDB" w:rsidRPr="009E4337">
        <w:t>.</w:t>
      </w:r>
      <w:r w:rsidR="00F03DF1" w:rsidRPr="009E4337">
        <w:t xml:space="preserve"> </w:t>
      </w:r>
      <w:r w:rsidR="004E4FD0" w:rsidRPr="009E4337">
        <w:t xml:space="preserve">Сведения о фактическом и перспективном потреблении котельно-печного топлива приведены в таблице </w:t>
      </w:r>
      <w:r w:rsidR="009E4337">
        <w:t>47.</w:t>
      </w:r>
    </w:p>
    <w:p w14:paraId="59ACEF17" w14:textId="77777777" w:rsidR="00EF6A30" w:rsidRPr="009E4337" w:rsidRDefault="00EF6A30" w:rsidP="0006129B">
      <w:pPr>
        <w:tabs>
          <w:tab w:val="left" w:pos="0"/>
        </w:tabs>
        <w:ind w:firstLine="709"/>
      </w:pPr>
    </w:p>
    <w:p w14:paraId="5A5D33CC" w14:textId="6F67A908" w:rsidR="00C30A21" w:rsidRPr="009E4337" w:rsidRDefault="009C7C94" w:rsidP="0006129B">
      <w:pPr>
        <w:pStyle w:val="aff8"/>
        <w:spacing w:line="240" w:lineRule="auto"/>
      </w:pPr>
      <w:r w:rsidRPr="009E4337">
        <w:t xml:space="preserve">Таблица </w:t>
      </w:r>
      <w:r w:rsidR="008A3CE6" w:rsidRPr="009E4337">
        <w:fldChar w:fldCharType="begin"/>
      </w:r>
      <w:r w:rsidR="006972A4" w:rsidRPr="009E4337">
        <w:instrText xml:space="preserve"> SEQ Таблица \* ARABIC </w:instrText>
      </w:r>
      <w:r w:rsidR="008A3CE6" w:rsidRPr="009E4337">
        <w:fldChar w:fldCharType="separate"/>
      </w:r>
      <w:r w:rsidR="00421AC7">
        <w:rPr>
          <w:noProof/>
        </w:rPr>
        <w:t>47</w:t>
      </w:r>
      <w:r w:rsidR="008A3CE6" w:rsidRPr="009E4337">
        <w:rPr>
          <w:noProof/>
        </w:rPr>
        <w:fldChar w:fldCharType="end"/>
      </w:r>
      <w:r w:rsidRPr="009E4337">
        <w:t xml:space="preserve"> - </w:t>
      </w:r>
      <w:r w:rsidR="00C30A21" w:rsidRPr="009E4337">
        <w:t xml:space="preserve">Существующий и </w:t>
      </w:r>
      <w:r w:rsidR="00CE6763" w:rsidRPr="009E4337">
        <w:t>перспективный топливные балансы</w:t>
      </w:r>
    </w:p>
    <w:tbl>
      <w:tblPr>
        <w:tblW w:w="49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1"/>
        <w:gridCol w:w="2856"/>
        <w:gridCol w:w="1234"/>
        <w:gridCol w:w="1159"/>
        <w:gridCol w:w="1159"/>
        <w:gridCol w:w="1159"/>
        <w:gridCol w:w="1159"/>
        <w:gridCol w:w="1319"/>
        <w:gridCol w:w="1319"/>
        <w:gridCol w:w="1319"/>
        <w:gridCol w:w="1311"/>
      </w:tblGrid>
      <w:tr w:rsidR="009E4337" w:rsidRPr="009E4337" w14:paraId="2F4D8C9E" w14:textId="77777777" w:rsidTr="008B4C7D">
        <w:trPr>
          <w:trHeight w:val="527"/>
          <w:tblHeader/>
        </w:trPr>
        <w:tc>
          <w:tcPr>
            <w:tcW w:w="280" w:type="pct"/>
            <w:shd w:val="clear" w:color="auto" w:fill="auto"/>
            <w:vAlign w:val="center"/>
            <w:hideMark/>
          </w:tcPr>
          <w:p w14:paraId="44990F45" w14:textId="77777777" w:rsidR="00A354AB" w:rsidRPr="009E4337" w:rsidRDefault="00A354AB" w:rsidP="00A354AB">
            <w:pPr>
              <w:jc w:val="center"/>
              <w:rPr>
                <w:bCs/>
                <w:sz w:val="22"/>
                <w:szCs w:val="22"/>
              </w:rPr>
            </w:pPr>
            <w:bookmarkStart w:id="490" w:name="_Hlk183270656"/>
            <w:bookmarkStart w:id="491" w:name="_Hlk162078029"/>
            <w:bookmarkStart w:id="492" w:name="_Hlk129096591"/>
            <w:bookmarkStart w:id="493" w:name="_Hlk165985552"/>
            <w:r w:rsidRPr="009E4337">
              <w:rPr>
                <w:bCs/>
                <w:sz w:val="22"/>
                <w:szCs w:val="22"/>
              </w:rPr>
              <w:t>№ п/п</w:t>
            </w:r>
          </w:p>
        </w:tc>
        <w:tc>
          <w:tcPr>
            <w:tcW w:w="963" w:type="pct"/>
            <w:shd w:val="clear" w:color="auto" w:fill="auto"/>
            <w:vAlign w:val="center"/>
            <w:hideMark/>
          </w:tcPr>
          <w:p w14:paraId="3EEBB510" w14:textId="77777777" w:rsidR="00A354AB" w:rsidRPr="009E4337" w:rsidRDefault="00A354AB" w:rsidP="00A354AB">
            <w:pPr>
              <w:jc w:val="center"/>
              <w:rPr>
                <w:bCs/>
                <w:sz w:val="22"/>
                <w:szCs w:val="22"/>
              </w:rPr>
            </w:pPr>
            <w:r w:rsidRPr="009E4337">
              <w:rPr>
                <w:bCs/>
                <w:sz w:val="22"/>
                <w:szCs w:val="22"/>
              </w:rPr>
              <w:t>Составляющая баланса</w:t>
            </w:r>
          </w:p>
        </w:tc>
        <w:tc>
          <w:tcPr>
            <w:tcW w:w="416" w:type="pct"/>
            <w:shd w:val="clear" w:color="auto" w:fill="auto"/>
            <w:vAlign w:val="center"/>
            <w:hideMark/>
          </w:tcPr>
          <w:p w14:paraId="738E0F56" w14:textId="77777777" w:rsidR="00A354AB" w:rsidRPr="009E4337" w:rsidRDefault="00A354AB" w:rsidP="00A354AB">
            <w:pPr>
              <w:jc w:val="center"/>
              <w:rPr>
                <w:bCs/>
                <w:sz w:val="22"/>
                <w:szCs w:val="22"/>
              </w:rPr>
            </w:pPr>
            <w:r w:rsidRPr="009E4337">
              <w:rPr>
                <w:bCs/>
                <w:sz w:val="22"/>
                <w:szCs w:val="22"/>
              </w:rPr>
              <w:t>Ед. изм.</w:t>
            </w:r>
          </w:p>
        </w:tc>
        <w:tc>
          <w:tcPr>
            <w:tcW w:w="391" w:type="pct"/>
            <w:shd w:val="clear" w:color="auto" w:fill="auto"/>
            <w:vAlign w:val="center"/>
            <w:hideMark/>
          </w:tcPr>
          <w:p w14:paraId="2BEF3EFE" w14:textId="38476713" w:rsidR="00A354AB" w:rsidRPr="009E4337" w:rsidRDefault="00A354AB" w:rsidP="00A354AB">
            <w:pPr>
              <w:jc w:val="center"/>
              <w:rPr>
                <w:iCs/>
                <w:sz w:val="22"/>
                <w:szCs w:val="22"/>
              </w:rPr>
            </w:pPr>
            <w:r w:rsidRPr="009E4337">
              <w:rPr>
                <w:iCs/>
                <w:sz w:val="22"/>
                <w:szCs w:val="22"/>
              </w:rPr>
              <w:t>2023 год</w:t>
            </w:r>
          </w:p>
        </w:tc>
        <w:tc>
          <w:tcPr>
            <w:tcW w:w="391" w:type="pct"/>
            <w:shd w:val="clear" w:color="auto" w:fill="auto"/>
            <w:vAlign w:val="center"/>
            <w:hideMark/>
          </w:tcPr>
          <w:p w14:paraId="14506DB8" w14:textId="00F9FB04" w:rsidR="00A354AB" w:rsidRPr="009E4337" w:rsidRDefault="00A354AB" w:rsidP="00A354AB">
            <w:pPr>
              <w:jc w:val="center"/>
              <w:rPr>
                <w:iCs/>
                <w:sz w:val="22"/>
                <w:szCs w:val="22"/>
              </w:rPr>
            </w:pPr>
            <w:r w:rsidRPr="009E4337">
              <w:rPr>
                <w:iCs/>
                <w:sz w:val="22"/>
                <w:szCs w:val="22"/>
              </w:rPr>
              <w:t>2024 год</w:t>
            </w:r>
          </w:p>
        </w:tc>
        <w:tc>
          <w:tcPr>
            <w:tcW w:w="391" w:type="pct"/>
            <w:shd w:val="clear" w:color="auto" w:fill="auto"/>
            <w:vAlign w:val="center"/>
            <w:hideMark/>
          </w:tcPr>
          <w:p w14:paraId="6C8DDE58" w14:textId="7DD702AB" w:rsidR="00A354AB" w:rsidRPr="009E4337" w:rsidRDefault="00A354AB" w:rsidP="00A354AB">
            <w:pPr>
              <w:jc w:val="center"/>
              <w:rPr>
                <w:iCs/>
                <w:sz w:val="22"/>
                <w:szCs w:val="22"/>
              </w:rPr>
            </w:pPr>
            <w:r w:rsidRPr="009E4337">
              <w:rPr>
                <w:iCs/>
                <w:sz w:val="22"/>
                <w:szCs w:val="22"/>
              </w:rPr>
              <w:t>2025 год</w:t>
            </w:r>
          </w:p>
        </w:tc>
        <w:tc>
          <w:tcPr>
            <w:tcW w:w="391" w:type="pct"/>
            <w:shd w:val="clear" w:color="auto" w:fill="auto"/>
            <w:vAlign w:val="center"/>
            <w:hideMark/>
          </w:tcPr>
          <w:p w14:paraId="1997C025" w14:textId="3B3ECE9B" w:rsidR="00A354AB" w:rsidRPr="009E4337" w:rsidRDefault="00A354AB" w:rsidP="00A354AB">
            <w:pPr>
              <w:jc w:val="center"/>
              <w:rPr>
                <w:iCs/>
                <w:sz w:val="22"/>
                <w:szCs w:val="22"/>
              </w:rPr>
            </w:pPr>
            <w:r w:rsidRPr="009E4337">
              <w:rPr>
                <w:iCs/>
                <w:sz w:val="22"/>
                <w:szCs w:val="22"/>
              </w:rPr>
              <w:t>2026 год</w:t>
            </w:r>
          </w:p>
        </w:tc>
        <w:tc>
          <w:tcPr>
            <w:tcW w:w="445" w:type="pct"/>
            <w:shd w:val="clear" w:color="auto" w:fill="auto"/>
            <w:vAlign w:val="center"/>
            <w:hideMark/>
          </w:tcPr>
          <w:p w14:paraId="6DB30DC0" w14:textId="67409D54" w:rsidR="00A354AB" w:rsidRPr="009E4337" w:rsidRDefault="00A354AB" w:rsidP="00A354AB">
            <w:pPr>
              <w:jc w:val="center"/>
              <w:rPr>
                <w:iCs/>
                <w:sz w:val="22"/>
                <w:szCs w:val="22"/>
              </w:rPr>
            </w:pPr>
            <w:r w:rsidRPr="009E4337">
              <w:rPr>
                <w:iCs/>
                <w:sz w:val="22"/>
                <w:szCs w:val="22"/>
              </w:rPr>
              <w:t>2027 год</w:t>
            </w:r>
          </w:p>
        </w:tc>
        <w:tc>
          <w:tcPr>
            <w:tcW w:w="445" w:type="pct"/>
            <w:shd w:val="clear" w:color="auto" w:fill="auto"/>
            <w:vAlign w:val="center"/>
            <w:hideMark/>
          </w:tcPr>
          <w:p w14:paraId="09237571" w14:textId="23E41AFD" w:rsidR="00A354AB" w:rsidRPr="009E4337" w:rsidRDefault="00A354AB" w:rsidP="00A354AB">
            <w:pPr>
              <w:jc w:val="center"/>
              <w:rPr>
                <w:iCs/>
                <w:sz w:val="22"/>
                <w:szCs w:val="22"/>
              </w:rPr>
            </w:pPr>
            <w:r w:rsidRPr="009E4337">
              <w:rPr>
                <w:iCs/>
                <w:sz w:val="22"/>
                <w:szCs w:val="22"/>
              </w:rPr>
              <w:t>2028 год</w:t>
            </w:r>
          </w:p>
        </w:tc>
        <w:tc>
          <w:tcPr>
            <w:tcW w:w="445" w:type="pct"/>
            <w:shd w:val="clear" w:color="auto" w:fill="auto"/>
            <w:vAlign w:val="center"/>
            <w:hideMark/>
          </w:tcPr>
          <w:p w14:paraId="305D18BD" w14:textId="7F5B697D" w:rsidR="00A354AB" w:rsidRPr="009E4337" w:rsidRDefault="00A354AB" w:rsidP="00A354AB">
            <w:pPr>
              <w:jc w:val="center"/>
              <w:rPr>
                <w:iCs/>
                <w:sz w:val="22"/>
                <w:szCs w:val="22"/>
              </w:rPr>
            </w:pPr>
            <w:r w:rsidRPr="009E4337">
              <w:rPr>
                <w:sz w:val="22"/>
                <w:szCs w:val="22"/>
              </w:rPr>
              <w:t>2029-2034 годы</w:t>
            </w:r>
          </w:p>
        </w:tc>
        <w:tc>
          <w:tcPr>
            <w:tcW w:w="442" w:type="pct"/>
            <w:shd w:val="clear" w:color="auto" w:fill="auto"/>
            <w:vAlign w:val="center"/>
          </w:tcPr>
          <w:p w14:paraId="7E8AD656" w14:textId="7EAEF932" w:rsidR="00A354AB" w:rsidRPr="009E4337" w:rsidRDefault="00A354AB" w:rsidP="00A354AB">
            <w:pPr>
              <w:jc w:val="center"/>
              <w:rPr>
                <w:sz w:val="22"/>
                <w:szCs w:val="22"/>
              </w:rPr>
            </w:pPr>
            <w:r w:rsidRPr="009E4337">
              <w:rPr>
                <w:sz w:val="22"/>
                <w:szCs w:val="22"/>
              </w:rPr>
              <w:t xml:space="preserve">2035 – 2040 </w:t>
            </w:r>
            <w:r w:rsidRPr="009E4337">
              <w:rPr>
                <w:iCs/>
                <w:sz w:val="22"/>
                <w:szCs w:val="22"/>
              </w:rPr>
              <w:t>годы</w:t>
            </w:r>
          </w:p>
        </w:tc>
      </w:tr>
      <w:tr w:rsidR="009E4337" w:rsidRPr="009E4337" w14:paraId="588EAF13" w14:textId="77777777" w:rsidTr="009F6872">
        <w:tc>
          <w:tcPr>
            <w:tcW w:w="280" w:type="pct"/>
            <w:shd w:val="clear" w:color="auto" w:fill="auto"/>
            <w:vAlign w:val="center"/>
          </w:tcPr>
          <w:p w14:paraId="4D18481D" w14:textId="68104480" w:rsidR="00A354AB" w:rsidRPr="009E4337" w:rsidRDefault="00A354AB" w:rsidP="00A354AB">
            <w:pPr>
              <w:jc w:val="center"/>
              <w:rPr>
                <w:sz w:val="22"/>
                <w:szCs w:val="22"/>
              </w:rPr>
            </w:pPr>
            <w:r w:rsidRPr="009E4337">
              <w:rPr>
                <w:sz w:val="22"/>
                <w:szCs w:val="22"/>
              </w:rPr>
              <w:t>1</w:t>
            </w:r>
          </w:p>
        </w:tc>
        <w:tc>
          <w:tcPr>
            <w:tcW w:w="963" w:type="pct"/>
            <w:shd w:val="clear" w:color="auto" w:fill="auto"/>
            <w:vAlign w:val="center"/>
          </w:tcPr>
          <w:p w14:paraId="37935BA6" w14:textId="328AEB0B" w:rsidR="00A354AB" w:rsidRPr="009E4337" w:rsidRDefault="008B4C7D" w:rsidP="00A354AB">
            <w:pPr>
              <w:jc w:val="center"/>
              <w:rPr>
                <w:b/>
                <w:bCs/>
                <w:sz w:val="22"/>
                <w:szCs w:val="22"/>
              </w:rPr>
            </w:pPr>
            <w:r w:rsidRPr="008B4C7D">
              <w:rPr>
                <w:b/>
                <w:bCs/>
                <w:color w:val="000000"/>
                <w:sz w:val="20"/>
                <w:szCs w:val="20"/>
              </w:rPr>
              <w:t>Котельная «Школа» (с. Дунаево)</w:t>
            </w:r>
          </w:p>
        </w:tc>
        <w:tc>
          <w:tcPr>
            <w:tcW w:w="416" w:type="pct"/>
            <w:shd w:val="clear" w:color="auto" w:fill="auto"/>
            <w:vAlign w:val="center"/>
          </w:tcPr>
          <w:p w14:paraId="2B2FC45A" w14:textId="77777777" w:rsidR="00A354AB" w:rsidRPr="009E4337" w:rsidRDefault="00A354AB" w:rsidP="00A354AB">
            <w:pPr>
              <w:jc w:val="center"/>
              <w:rPr>
                <w:b/>
                <w:bCs/>
                <w:sz w:val="22"/>
                <w:szCs w:val="22"/>
              </w:rPr>
            </w:pPr>
          </w:p>
        </w:tc>
        <w:tc>
          <w:tcPr>
            <w:tcW w:w="391" w:type="pct"/>
            <w:shd w:val="clear" w:color="auto" w:fill="auto"/>
            <w:vAlign w:val="center"/>
          </w:tcPr>
          <w:p w14:paraId="628C6A63" w14:textId="77777777" w:rsidR="00A354AB" w:rsidRPr="009E4337" w:rsidRDefault="00A354AB" w:rsidP="00A354AB">
            <w:pPr>
              <w:jc w:val="center"/>
              <w:rPr>
                <w:sz w:val="22"/>
                <w:szCs w:val="22"/>
              </w:rPr>
            </w:pPr>
          </w:p>
        </w:tc>
        <w:tc>
          <w:tcPr>
            <w:tcW w:w="391" w:type="pct"/>
            <w:shd w:val="clear" w:color="auto" w:fill="auto"/>
            <w:vAlign w:val="center"/>
          </w:tcPr>
          <w:p w14:paraId="3FDA52EC" w14:textId="77777777" w:rsidR="00A354AB" w:rsidRPr="009E4337" w:rsidRDefault="00A354AB" w:rsidP="00A354AB">
            <w:pPr>
              <w:jc w:val="center"/>
              <w:rPr>
                <w:sz w:val="22"/>
                <w:szCs w:val="22"/>
              </w:rPr>
            </w:pPr>
          </w:p>
        </w:tc>
        <w:tc>
          <w:tcPr>
            <w:tcW w:w="391" w:type="pct"/>
            <w:shd w:val="clear" w:color="auto" w:fill="auto"/>
            <w:vAlign w:val="center"/>
          </w:tcPr>
          <w:p w14:paraId="35AC0459" w14:textId="77777777" w:rsidR="00A354AB" w:rsidRPr="009E4337" w:rsidRDefault="00A354AB" w:rsidP="00A354AB">
            <w:pPr>
              <w:jc w:val="center"/>
              <w:rPr>
                <w:sz w:val="22"/>
                <w:szCs w:val="22"/>
              </w:rPr>
            </w:pPr>
          </w:p>
        </w:tc>
        <w:tc>
          <w:tcPr>
            <w:tcW w:w="391" w:type="pct"/>
            <w:shd w:val="clear" w:color="auto" w:fill="auto"/>
            <w:vAlign w:val="center"/>
          </w:tcPr>
          <w:p w14:paraId="232F914B" w14:textId="77777777" w:rsidR="00A354AB" w:rsidRPr="009E4337" w:rsidRDefault="00A354AB" w:rsidP="00A354AB">
            <w:pPr>
              <w:jc w:val="center"/>
              <w:rPr>
                <w:sz w:val="22"/>
                <w:szCs w:val="22"/>
              </w:rPr>
            </w:pPr>
          </w:p>
        </w:tc>
        <w:tc>
          <w:tcPr>
            <w:tcW w:w="445" w:type="pct"/>
            <w:shd w:val="clear" w:color="auto" w:fill="auto"/>
            <w:vAlign w:val="center"/>
          </w:tcPr>
          <w:p w14:paraId="72E59E3E" w14:textId="77777777" w:rsidR="00A354AB" w:rsidRPr="009E4337" w:rsidRDefault="00A354AB" w:rsidP="00A354AB">
            <w:pPr>
              <w:jc w:val="center"/>
              <w:rPr>
                <w:sz w:val="22"/>
                <w:szCs w:val="22"/>
              </w:rPr>
            </w:pPr>
          </w:p>
        </w:tc>
        <w:tc>
          <w:tcPr>
            <w:tcW w:w="445" w:type="pct"/>
            <w:shd w:val="clear" w:color="auto" w:fill="auto"/>
            <w:vAlign w:val="center"/>
          </w:tcPr>
          <w:p w14:paraId="6DF4B2F9" w14:textId="77777777" w:rsidR="00A354AB" w:rsidRPr="009E4337" w:rsidRDefault="00A354AB" w:rsidP="00A354AB">
            <w:pPr>
              <w:jc w:val="center"/>
              <w:rPr>
                <w:sz w:val="22"/>
                <w:szCs w:val="22"/>
              </w:rPr>
            </w:pPr>
          </w:p>
        </w:tc>
        <w:tc>
          <w:tcPr>
            <w:tcW w:w="445" w:type="pct"/>
            <w:shd w:val="clear" w:color="auto" w:fill="auto"/>
            <w:vAlign w:val="center"/>
          </w:tcPr>
          <w:p w14:paraId="5F82DD70" w14:textId="77777777" w:rsidR="00A354AB" w:rsidRPr="009E4337" w:rsidRDefault="00A354AB" w:rsidP="00A354AB">
            <w:pPr>
              <w:jc w:val="center"/>
              <w:rPr>
                <w:sz w:val="22"/>
                <w:szCs w:val="22"/>
              </w:rPr>
            </w:pPr>
          </w:p>
        </w:tc>
        <w:tc>
          <w:tcPr>
            <w:tcW w:w="442" w:type="pct"/>
            <w:shd w:val="clear" w:color="auto" w:fill="auto"/>
          </w:tcPr>
          <w:p w14:paraId="3A75E994" w14:textId="77777777" w:rsidR="00A354AB" w:rsidRPr="009E4337" w:rsidRDefault="00A354AB" w:rsidP="00A354AB">
            <w:pPr>
              <w:jc w:val="center"/>
              <w:rPr>
                <w:sz w:val="22"/>
                <w:szCs w:val="22"/>
              </w:rPr>
            </w:pPr>
          </w:p>
        </w:tc>
      </w:tr>
      <w:tr w:rsidR="008B4C7D" w:rsidRPr="009E4337" w14:paraId="3C83A954" w14:textId="77777777" w:rsidTr="009F6872">
        <w:tc>
          <w:tcPr>
            <w:tcW w:w="280" w:type="pct"/>
            <w:shd w:val="clear" w:color="auto" w:fill="auto"/>
            <w:vAlign w:val="center"/>
          </w:tcPr>
          <w:p w14:paraId="74DF63B6" w14:textId="7ABCF85E" w:rsidR="008B4C7D" w:rsidRPr="009E4337" w:rsidRDefault="008B4C7D" w:rsidP="008B4C7D">
            <w:pPr>
              <w:jc w:val="center"/>
              <w:rPr>
                <w:sz w:val="22"/>
                <w:szCs w:val="22"/>
              </w:rPr>
            </w:pPr>
            <w:r w:rsidRPr="009E4337">
              <w:rPr>
                <w:sz w:val="22"/>
                <w:szCs w:val="22"/>
              </w:rPr>
              <w:t>1.1</w:t>
            </w:r>
          </w:p>
        </w:tc>
        <w:tc>
          <w:tcPr>
            <w:tcW w:w="963" w:type="pct"/>
            <w:shd w:val="clear" w:color="auto" w:fill="auto"/>
            <w:vAlign w:val="center"/>
          </w:tcPr>
          <w:p w14:paraId="390127F7" w14:textId="77777777" w:rsidR="008B4C7D" w:rsidRPr="009E4337" w:rsidRDefault="008B4C7D" w:rsidP="008B4C7D">
            <w:pPr>
              <w:jc w:val="center"/>
              <w:rPr>
                <w:sz w:val="22"/>
                <w:szCs w:val="22"/>
              </w:rPr>
            </w:pPr>
            <w:r w:rsidRPr="009E4337">
              <w:rPr>
                <w:sz w:val="22"/>
                <w:szCs w:val="22"/>
              </w:rPr>
              <w:t>Вид топлива</w:t>
            </w:r>
          </w:p>
        </w:tc>
        <w:tc>
          <w:tcPr>
            <w:tcW w:w="416" w:type="pct"/>
            <w:shd w:val="clear" w:color="auto" w:fill="auto"/>
            <w:vAlign w:val="center"/>
          </w:tcPr>
          <w:p w14:paraId="7C670977" w14:textId="77777777" w:rsidR="008B4C7D" w:rsidRPr="009E4337" w:rsidRDefault="008B4C7D" w:rsidP="008B4C7D">
            <w:pPr>
              <w:rPr>
                <w:sz w:val="22"/>
                <w:szCs w:val="22"/>
              </w:rPr>
            </w:pPr>
            <w:r w:rsidRPr="009E4337">
              <w:rPr>
                <w:sz w:val="22"/>
                <w:szCs w:val="22"/>
              </w:rPr>
              <w:t> </w:t>
            </w:r>
          </w:p>
        </w:tc>
        <w:tc>
          <w:tcPr>
            <w:tcW w:w="391" w:type="pct"/>
            <w:shd w:val="clear" w:color="auto" w:fill="auto"/>
            <w:vAlign w:val="center"/>
          </w:tcPr>
          <w:p w14:paraId="17E31929" w14:textId="2BBCA297" w:rsidR="008B4C7D" w:rsidRPr="009E4337" w:rsidRDefault="008B4C7D" w:rsidP="008B4C7D">
            <w:pPr>
              <w:jc w:val="center"/>
              <w:rPr>
                <w:sz w:val="22"/>
                <w:szCs w:val="22"/>
              </w:rPr>
            </w:pPr>
            <w:r w:rsidRPr="008B4C7D">
              <w:rPr>
                <w:color w:val="000000"/>
                <w:sz w:val="20"/>
                <w:szCs w:val="20"/>
              </w:rPr>
              <w:t>Бурый уголь (2 БР)</w:t>
            </w:r>
          </w:p>
        </w:tc>
        <w:tc>
          <w:tcPr>
            <w:tcW w:w="391" w:type="pct"/>
            <w:shd w:val="clear" w:color="auto" w:fill="auto"/>
            <w:vAlign w:val="center"/>
          </w:tcPr>
          <w:p w14:paraId="7E490857" w14:textId="3207776B" w:rsidR="008B4C7D" w:rsidRPr="009E4337" w:rsidRDefault="008B4C7D" w:rsidP="008B4C7D">
            <w:pPr>
              <w:jc w:val="center"/>
              <w:rPr>
                <w:sz w:val="22"/>
                <w:szCs w:val="22"/>
              </w:rPr>
            </w:pPr>
            <w:r w:rsidRPr="008B4C7D">
              <w:rPr>
                <w:color w:val="000000"/>
                <w:sz w:val="20"/>
                <w:szCs w:val="20"/>
              </w:rPr>
              <w:t>Бурый уголь (2 БР)</w:t>
            </w:r>
          </w:p>
        </w:tc>
        <w:tc>
          <w:tcPr>
            <w:tcW w:w="391" w:type="pct"/>
            <w:shd w:val="clear" w:color="auto" w:fill="auto"/>
            <w:vAlign w:val="center"/>
          </w:tcPr>
          <w:p w14:paraId="52D1F8A0" w14:textId="4F09C1E5" w:rsidR="008B4C7D" w:rsidRPr="009E4337" w:rsidRDefault="008B4C7D" w:rsidP="008B4C7D">
            <w:pPr>
              <w:jc w:val="center"/>
              <w:rPr>
                <w:sz w:val="22"/>
                <w:szCs w:val="22"/>
              </w:rPr>
            </w:pPr>
            <w:r w:rsidRPr="008B4C7D">
              <w:rPr>
                <w:color w:val="000000"/>
                <w:sz w:val="20"/>
                <w:szCs w:val="20"/>
              </w:rPr>
              <w:t>Бурый уголь (2 БР)</w:t>
            </w:r>
          </w:p>
        </w:tc>
        <w:tc>
          <w:tcPr>
            <w:tcW w:w="391" w:type="pct"/>
            <w:shd w:val="clear" w:color="auto" w:fill="auto"/>
            <w:vAlign w:val="center"/>
          </w:tcPr>
          <w:p w14:paraId="5C3BF840" w14:textId="3F86CC3F" w:rsidR="008B4C7D" w:rsidRPr="009E4337" w:rsidRDefault="008B4C7D" w:rsidP="008B4C7D">
            <w:pPr>
              <w:jc w:val="center"/>
              <w:rPr>
                <w:sz w:val="22"/>
                <w:szCs w:val="22"/>
              </w:rPr>
            </w:pPr>
            <w:r w:rsidRPr="008B4C7D">
              <w:rPr>
                <w:color w:val="000000"/>
                <w:sz w:val="20"/>
                <w:szCs w:val="20"/>
              </w:rPr>
              <w:t>Бурый уголь (2 БР)</w:t>
            </w:r>
          </w:p>
        </w:tc>
        <w:tc>
          <w:tcPr>
            <w:tcW w:w="445" w:type="pct"/>
            <w:shd w:val="clear" w:color="auto" w:fill="auto"/>
            <w:vAlign w:val="center"/>
          </w:tcPr>
          <w:p w14:paraId="03AF9F32" w14:textId="5B733672" w:rsidR="008B4C7D" w:rsidRPr="009E4337" w:rsidRDefault="008B4C7D" w:rsidP="008B4C7D">
            <w:pPr>
              <w:jc w:val="center"/>
              <w:rPr>
                <w:sz w:val="22"/>
                <w:szCs w:val="22"/>
              </w:rPr>
            </w:pPr>
            <w:r w:rsidRPr="008B4C7D">
              <w:rPr>
                <w:color w:val="000000"/>
                <w:sz w:val="20"/>
                <w:szCs w:val="20"/>
              </w:rPr>
              <w:t>Бурый уголь (2 БР)</w:t>
            </w:r>
          </w:p>
        </w:tc>
        <w:tc>
          <w:tcPr>
            <w:tcW w:w="445" w:type="pct"/>
            <w:shd w:val="clear" w:color="auto" w:fill="auto"/>
            <w:vAlign w:val="center"/>
          </w:tcPr>
          <w:p w14:paraId="037B02E1" w14:textId="10B1DB06" w:rsidR="008B4C7D" w:rsidRPr="009E4337" w:rsidRDefault="008B4C7D" w:rsidP="008B4C7D">
            <w:pPr>
              <w:jc w:val="center"/>
              <w:rPr>
                <w:sz w:val="22"/>
                <w:szCs w:val="22"/>
              </w:rPr>
            </w:pPr>
            <w:r w:rsidRPr="008B4C7D">
              <w:rPr>
                <w:color w:val="000000"/>
                <w:sz w:val="20"/>
                <w:szCs w:val="20"/>
              </w:rPr>
              <w:t>Бурый уголь (2 БР)</w:t>
            </w:r>
          </w:p>
        </w:tc>
        <w:tc>
          <w:tcPr>
            <w:tcW w:w="445" w:type="pct"/>
            <w:shd w:val="clear" w:color="auto" w:fill="auto"/>
            <w:vAlign w:val="center"/>
          </w:tcPr>
          <w:p w14:paraId="212A30AE" w14:textId="455F6CD7" w:rsidR="008B4C7D" w:rsidRPr="009E4337" w:rsidRDefault="008B4C7D" w:rsidP="008B4C7D">
            <w:pPr>
              <w:jc w:val="center"/>
              <w:rPr>
                <w:sz w:val="22"/>
                <w:szCs w:val="22"/>
              </w:rPr>
            </w:pPr>
            <w:r w:rsidRPr="008B4C7D">
              <w:rPr>
                <w:color w:val="000000"/>
                <w:sz w:val="20"/>
                <w:szCs w:val="20"/>
              </w:rPr>
              <w:t>Бурый уголь (2 БР)</w:t>
            </w:r>
          </w:p>
        </w:tc>
        <w:tc>
          <w:tcPr>
            <w:tcW w:w="442" w:type="pct"/>
            <w:shd w:val="clear" w:color="auto" w:fill="auto"/>
            <w:vAlign w:val="center"/>
          </w:tcPr>
          <w:p w14:paraId="6A9A4CDD" w14:textId="26E3EF70" w:rsidR="008B4C7D" w:rsidRPr="009E4337" w:rsidRDefault="008B4C7D" w:rsidP="008B4C7D">
            <w:pPr>
              <w:jc w:val="center"/>
              <w:rPr>
                <w:sz w:val="22"/>
                <w:szCs w:val="22"/>
              </w:rPr>
            </w:pPr>
            <w:r w:rsidRPr="008B4C7D">
              <w:rPr>
                <w:color w:val="000000"/>
                <w:sz w:val="20"/>
                <w:szCs w:val="20"/>
              </w:rPr>
              <w:t>Бурый уголь (2 БР)</w:t>
            </w:r>
          </w:p>
        </w:tc>
      </w:tr>
      <w:tr w:rsidR="008B4C7D" w:rsidRPr="009E4337" w14:paraId="0F05A7AB" w14:textId="77777777" w:rsidTr="009F6872">
        <w:tc>
          <w:tcPr>
            <w:tcW w:w="280" w:type="pct"/>
            <w:vMerge w:val="restart"/>
            <w:shd w:val="clear" w:color="auto" w:fill="auto"/>
            <w:vAlign w:val="center"/>
          </w:tcPr>
          <w:p w14:paraId="2203DCB3" w14:textId="767E9737" w:rsidR="008B4C7D" w:rsidRPr="009E4337" w:rsidRDefault="008B4C7D" w:rsidP="008B4C7D">
            <w:pPr>
              <w:jc w:val="center"/>
              <w:rPr>
                <w:sz w:val="22"/>
                <w:szCs w:val="22"/>
              </w:rPr>
            </w:pPr>
            <w:r w:rsidRPr="009E4337">
              <w:rPr>
                <w:sz w:val="22"/>
                <w:szCs w:val="22"/>
              </w:rPr>
              <w:t>1.2</w:t>
            </w:r>
          </w:p>
        </w:tc>
        <w:tc>
          <w:tcPr>
            <w:tcW w:w="963" w:type="pct"/>
            <w:vMerge w:val="restart"/>
            <w:shd w:val="clear" w:color="auto" w:fill="auto"/>
            <w:vAlign w:val="center"/>
          </w:tcPr>
          <w:p w14:paraId="0936890F" w14:textId="77777777" w:rsidR="008B4C7D" w:rsidRPr="009E4337" w:rsidRDefault="008B4C7D" w:rsidP="008B4C7D">
            <w:pPr>
              <w:jc w:val="center"/>
              <w:rPr>
                <w:sz w:val="22"/>
                <w:szCs w:val="22"/>
              </w:rPr>
            </w:pPr>
            <w:r w:rsidRPr="009E4337">
              <w:rPr>
                <w:sz w:val="22"/>
                <w:szCs w:val="22"/>
              </w:rPr>
              <w:t>расход натурального топлива (основное топливо)</w:t>
            </w:r>
          </w:p>
        </w:tc>
        <w:tc>
          <w:tcPr>
            <w:tcW w:w="416" w:type="pct"/>
            <w:shd w:val="clear" w:color="auto" w:fill="auto"/>
            <w:vAlign w:val="center"/>
          </w:tcPr>
          <w:p w14:paraId="0C34C99D" w14:textId="28A41405" w:rsidR="008B4C7D" w:rsidRPr="009E4337" w:rsidRDefault="008B4C7D" w:rsidP="008B4C7D">
            <w:pPr>
              <w:jc w:val="center"/>
              <w:rPr>
                <w:sz w:val="22"/>
                <w:szCs w:val="22"/>
              </w:rPr>
            </w:pPr>
            <w:r w:rsidRPr="009E4337">
              <w:rPr>
                <w:sz w:val="22"/>
                <w:szCs w:val="22"/>
              </w:rPr>
              <w:t>Тн</w:t>
            </w:r>
          </w:p>
        </w:tc>
        <w:tc>
          <w:tcPr>
            <w:tcW w:w="391" w:type="pct"/>
            <w:shd w:val="clear" w:color="auto" w:fill="auto"/>
            <w:vAlign w:val="center"/>
          </w:tcPr>
          <w:p w14:paraId="6027323F" w14:textId="782D3DD2" w:rsidR="008B4C7D" w:rsidRPr="009E4337" w:rsidRDefault="008B4C7D" w:rsidP="008B4C7D">
            <w:pPr>
              <w:jc w:val="center"/>
              <w:rPr>
                <w:sz w:val="22"/>
                <w:szCs w:val="22"/>
              </w:rPr>
            </w:pPr>
            <w:r w:rsidRPr="008B4C7D">
              <w:rPr>
                <w:color w:val="000000"/>
                <w:sz w:val="20"/>
                <w:szCs w:val="20"/>
              </w:rPr>
              <w:t>579,1</w:t>
            </w:r>
          </w:p>
        </w:tc>
        <w:tc>
          <w:tcPr>
            <w:tcW w:w="391" w:type="pct"/>
            <w:shd w:val="clear" w:color="auto" w:fill="auto"/>
            <w:vAlign w:val="center"/>
          </w:tcPr>
          <w:p w14:paraId="5ABF8D27" w14:textId="585A73E2" w:rsidR="008B4C7D" w:rsidRPr="009E4337" w:rsidRDefault="008B4C7D" w:rsidP="008B4C7D">
            <w:pPr>
              <w:jc w:val="center"/>
              <w:rPr>
                <w:sz w:val="22"/>
                <w:szCs w:val="22"/>
              </w:rPr>
            </w:pPr>
            <w:r w:rsidRPr="008B4C7D">
              <w:rPr>
                <w:color w:val="000000"/>
                <w:sz w:val="20"/>
                <w:szCs w:val="20"/>
              </w:rPr>
              <w:t>578,7</w:t>
            </w:r>
          </w:p>
        </w:tc>
        <w:tc>
          <w:tcPr>
            <w:tcW w:w="391" w:type="pct"/>
            <w:shd w:val="clear" w:color="auto" w:fill="auto"/>
            <w:vAlign w:val="center"/>
          </w:tcPr>
          <w:p w14:paraId="0196EB16" w14:textId="5D0AF78D" w:rsidR="008B4C7D" w:rsidRPr="009E4337" w:rsidRDefault="008B4C7D" w:rsidP="008B4C7D">
            <w:pPr>
              <w:jc w:val="center"/>
              <w:rPr>
                <w:sz w:val="22"/>
                <w:szCs w:val="22"/>
              </w:rPr>
            </w:pPr>
            <w:r w:rsidRPr="008B4C7D">
              <w:rPr>
                <w:color w:val="000000"/>
                <w:sz w:val="20"/>
                <w:szCs w:val="20"/>
              </w:rPr>
              <w:t>549,4</w:t>
            </w:r>
          </w:p>
        </w:tc>
        <w:tc>
          <w:tcPr>
            <w:tcW w:w="391" w:type="pct"/>
            <w:shd w:val="clear" w:color="auto" w:fill="auto"/>
            <w:vAlign w:val="center"/>
          </w:tcPr>
          <w:p w14:paraId="15C55D46" w14:textId="702D5AA8" w:rsidR="008B4C7D" w:rsidRPr="009E4337" w:rsidRDefault="008B4C7D" w:rsidP="008B4C7D">
            <w:pPr>
              <w:jc w:val="center"/>
              <w:rPr>
                <w:sz w:val="22"/>
                <w:szCs w:val="22"/>
              </w:rPr>
            </w:pPr>
            <w:r w:rsidRPr="008B4C7D">
              <w:rPr>
                <w:color w:val="000000"/>
                <w:sz w:val="20"/>
                <w:szCs w:val="20"/>
              </w:rPr>
              <w:t>549,0</w:t>
            </w:r>
          </w:p>
        </w:tc>
        <w:tc>
          <w:tcPr>
            <w:tcW w:w="445" w:type="pct"/>
            <w:shd w:val="clear" w:color="auto" w:fill="auto"/>
            <w:vAlign w:val="center"/>
          </w:tcPr>
          <w:p w14:paraId="4F97F556" w14:textId="5393C1E0" w:rsidR="008B4C7D" w:rsidRPr="009E4337" w:rsidRDefault="008B4C7D" w:rsidP="008B4C7D">
            <w:pPr>
              <w:jc w:val="center"/>
              <w:rPr>
                <w:sz w:val="22"/>
                <w:szCs w:val="22"/>
              </w:rPr>
            </w:pPr>
            <w:r w:rsidRPr="008B4C7D">
              <w:rPr>
                <w:color w:val="000000"/>
                <w:sz w:val="20"/>
                <w:szCs w:val="20"/>
              </w:rPr>
              <w:t>548,7</w:t>
            </w:r>
          </w:p>
        </w:tc>
        <w:tc>
          <w:tcPr>
            <w:tcW w:w="445" w:type="pct"/>
            <w:shd w:val="clear" w:color="auto" w:fill="auto"/>
            <w:vAlign w:val="center"/>
          </w:tcPr>
          <w:p w14:paraId="13ABBE59" w14:textId="151F3774" w:rsidR="008B4C7D" w:rsidRPr="009E4337" w:rsidRDefault="008B4C7D" w:rsidP="008B4C7D">
            <w:pPr>
              <w:jc w:val="center"/>
              <w:rPr>
                <w:sz w:val="22"/>
                <w:szCs w:val="22"/>
              </w:rPr>
            </w:pPr>
            <w:r w:rsidRPr="008B4C7D">
              <w:rPr>
                <w:color w:val="000000"/>
                <w:sz w:val="20"/>
                <w:szCs w:val="20"/>
              </w:rPr>
              <w:t>548,3</w:t>
            </w:r>
          </w:p>
        </w:tc>
        <w:tc>
          <w:tcPr>
            <w:tcW w:w="445" w:type="pct"/>
            <w:shd w:val="clear" w:color="auto" w:fill="auto"/>
            <w:vAlign w:val="center"/>
          </w:tcPr>
          <w:p w14:paraId="3EB20CE3" w14:textId="17AEDF2A" w:rsidR="008B4C7D" w:rsidRPr="009E4337" w:rsidRDefault="008B4C7D" w:rsidP="008B4C7D">
            <w:pPr>
              <w:jc w:val="center"/>
              <w:rPr>
                <w:sz w:val="22"/>
                <w:szCs w:val="22"/>
              </w:rPr>
            </w:pPr>
            <w:r w:rsidRPr="008B4C7D">
              <w:rPr>
                <w:color w:val="000000"/>
                <w:sz w:val="20"/>
                <w:szCs w:val="20"/>
              </w:rPr>
              <w:t>239,7</w:t>
            </w:r>
          </w:p>
        </w:tc>
        <w:tc>
          <w:tcPr>
            <w:tcW w:w="442" w:type="pct"/>
            <w:shd w:val="clear" w:color="auto" w:fill="auto"/>
            <w:vAlign w:val="center"/>
          </w:tcPr>
          <w:p w14:paraId="4FA52EEA" w14:textId="5B2887A0" w:rsidR="008B4C7D" w:rsidRPr="009E4337" w:rsidRDefault="008B4C7D" w:rsidP="008B4C7D">
            <w:pPr>
              <w:jc w:val="center"/>
              <w:rPr>
                <w:sz w:val="22"/>
                <w:szCs w:val="22"/>
              </w:rPr>
            </w:pPr>
            <w:r w:rsidRPr="008B4C7D">
              <w:rPr>
                <w:color w:val="000000"/>
                <w:sz w:val="20"/>
                <w:szCs w:val="20"/>
              </w:rPr>
              <w:t>239,6</w:t>
            </w:r>
          </w:p>
        </w:tc>
      </w:tr>
      <w:tr w:rsidR="008B4C7D" w:rsidRPr="009E4337" w14:paraId="3CF6AD70" w14:textId="77777777" w:rsidTr="009F6872">
        <w:tc>
          <w:tcPr>
            <w:tcW w:w="280" w:type="pct"/>
            <w:vMerge/>
            <w:shd w:val="clear" w:color="auto" w:fill="auto"/>
            <w:vAlign w:val="center"/>
          </w:tcPr>
          <w:p w14:paraId="66FE0ABC" w14:textId="77777777" w:rsidR="008B4C7D" w:rsidRPr="009E4337" w:rsidRDefault="008B4C7D" w:rsidP="008B4C7D">
            <w:pPr>
              <w:jc w:val="center"/>
              <w:rPr>
                <w:sz w:val="22"/>
                <w:szCs w:val="22"/>
              </w:rPr>
            </w:pPr>
          </w:p>
        </w:tc>
        <w:tc>
          <w:tcPr>
            <w:tcW w:w="963" w:type="pct"/>
            <w:vMerge/>
            <w:shd w:val="clear" w:color="auto" w:fill="auto"/>
            <w:vAlign w:val="center"/>
          </w:tcPr>
          <w:p w14:paraId="3AEEB04E" w14:textId="77777777" w:rsidR="008B4C7D" w:rsidRPr="009E4337" w:rsidRDefault="008B4C7D" w:rsidP="008B4C7D">
            <w:pPr>
              <w:jc w:val="center"/>
              <w:rPr>
                <w:sz w:val="22"/>
                <w:szCs w:val="22"/>
              </w:rPr>
            </w:pPr>
          </w:p>
        </w:tc>
        <w:tc>
          <w:tcPr>
            <w:tcW w:w="416" w:type="pct"/>
            <w:shd w:val="clear" w:color="auto" w:fill="auto"/>
            <w:vAlign w:val="center"/>
          </w:tcPr>
          <w:p w14:paraId="71EE6A4A" w14:textId="77777777" w:rsidR="008B4C7D" w:rsidRPr="009E4337" w:rsidRDefault="008B4C7D" w:rsidP="008B4C7D">
            <w:pPr>
              <w:jc w:val="center"/>
              <w:rPr>
                <w:sz w:val="22"/>
                <w:szCs w:val="22"/>
              </w:rPr>
            </w:pPr>
            <w:r w:rsidRPr="009E4337">
              <w:rPr>
                <w:sz w:val="22"/>
                <w:szCs w:val="22"/>
              </w:rPr>
              <w:t>т.у.т.</w:t>
            </w:r>
          </w:p>
        </w:tc>
        <w:tc>
          <w:tcPr>
            <w:tcW w:w="391" w:type="pct"/>
            <w:shd w:val="clear" w:color="auto" w:fill="auto"/>
            <w:vAlign w:val="center"/>
          </w:tcPr>
          <w:p w14:paraId="62707D6F" w14:textId="285884C6" w:rsidR="008B4C7D" w:rsidRPr="009E4337" w:rsidRDefault="008B4C7D" w:rsidP="008B4C7D">
            <w:pPr>
              <w:jc w:val="center"/>
              <w:rPr>
                <w:sz w:val="22"/>
                <w:szCs w:val="22"/>
              </w:rPr>
            </w:pPr>
            <w:r w:rsidRPr="008B4C7D">
              <w:rPr>
                <w:color w:val="000000"/>
                <w:sz w:val="20"/>
                <w:szCs w:val="20"/>
              </w:rPr>
              <w:t>292,4</w:t>
            </w:r>
          </w:p>
        </w:tc>
        <w:tc>
          <w:tcPr>
            <w:tcW w:w="391" w:type="pct"/>
            <w:shd w:val="clear" w:color="auto" w:fill="auto"/>
            <w:vAlign w:val="center"/>
          </w:tcPr>
          <w:p w14:paraId="1089028A" w14:textId="47A561E9" w:rsidR="008B4C7D" w:rsidRPr="009E4337" w:rsidRDefault="008B4C7D" w:rsidP="008B4C7D">
            <w:pPr>
              <w:jc w:val="center"/>
              <w:rPr>
                <w:sz w:val="22"/>
                <w:szCs w:val="22"/>
              </w:rPr>
            </w:pPr>
            <w:r w:rsidRPr="008B4C7D">
              <w:rPr>
                <w:color w:val="000000"/>
                <w:sz w:val="20"/>
                <w:szCs w:val="20"/>
              </w:rPr>
              <w:t>292,2</w:t>
            </w:r>
          </w:p>
        </w:tc>
        <w:tc>
          <w:tcPr>
            <w:tcW w:w="391" w:type="pct"/>
            <w:shd w:val="clear" w:color="auto" w:fill="auto"/>
            <w:vAlign w:val="center"/>
          </w:tcPr>
          <w:p w14:paraId="73331B3B" w14:textId="488C804D" w:rsidR="008B4C7D" w:rsidRPr="009E4337" w:rsidRDefault="008B4C7D" w:rsidP="008B4C7D">
            <w:pPr>
              <w:jc w:val="center"/>
              <w:rPr>
                <w:sz w:val="22"/>
                <w:szCs w:val="22"/>
              </w:rPr>
            </w:pPr>
            <w:r w:rsidRPr="008B4C7D">
              <w:rPr>
                <w:color w:val="000000"/>
                <w:sz w:val="20"/>
                <w:szCs w:val="20"/>
              </w:rPr>
              <w:t>277,4</w:t>
            </w:r>
          </w:p>
        </w:tc>
        <w:tc>
          <w:tcPr>
            <w:tcW w:w="391" w:type="pct"/>
            <w:shd w:val="clear" w:color="auto" w:fill="auto"/>
            <w:vAlign w:val="center"/>
          </w:tcPr>
          <w:p w14:paraId="0AA8A1FE" w14:textId="40FAE636" w:rsidR="008B4C7D" w:rsidRPr="009E4337" w:rsidRDefault="008B4C7D" w:rsidP="008B4C7D">
            <w:pPr>
              <w:jc w:val="center"/>
              <w:rPr>
                <w:sz w:val="22"/>
                <w:szCs w:val="22"/>
              </w:rPr>
            </w:pPr>
            <w:r w:rsidRPr="008B4C7D">
              <w:rPr>
                <w:color w:val="000000"/>
                <w:sz w:val="20"/>
                <w:szCs w:val="20"/>
              </w:rPr>
              <w:t>277,2</w:t>
            </w:r>
          </w:p>
        </w:tc>
        <w:tc>
          <w:tcPr>
            <w:tcW w:w="445" w:type="pct"/>
            <w:shd w:val="clear" w:color="auto" w:fill="auto"/>
            <w:vAlign w:val="center"/>
          </w:tcPr>
          <w:p w14:paraId="025B54FC" w14:textId="67D6A27A" w:rsidR="008B4C7D" w:rsidRPr="009E4337" w:rsidRDefault="008B4C7D" w:rsidP="008B4C7D">
            <w:pPr>
              <w:jc w:val="center"/>
              <w:rPr>
                <w:sz w:val="22"/>
                <w:szCs w:val="22"/>
              </w:rPr>
            </w:pPr>
            <w:r w:rsidRPr="008B4C7D">
              <w:rPr>
                <w:color w:val="000000"/>
                <w:sz w:val="20"/>
                <w:szCs w:val="20"/>
              </w:rPr>
              <w:t>277,0</w:t>
            </w:r>
          </w:p>
        </w:tc>
        <w:tc>
          <w:tcPr>
            <w:tcW w:w="445" w:type="pct"/>
            <w:shd w:val="clear" w:color="auto" w:fill="auto"/>
            <w:vAlign w:val="center"/>
          </w:tcPr>
          <w:p w14:paraId="04D7F482" w14:textId="71D22871" w:rsidR="008B4C7D" w:rsidRPr="009E4337" w:rsidRDefault="008B4C7D" w:rsidP="008B4C7D">
            <w:pPr>
              <w:jc w:val="center"/>
              <w:rPr>
                <w:sz w:val="22"/>
                <w:szCs w:val="22"/>
              </w:rPr>
            </w:pPr>
            <w:r w:rsidRPr="008B4C7D">
              <w:rPr>
                <w:color w:val="000000"/>
                <w:sz w:val="20"/>
                <w:szCs w:val="20"/>
              </w:rPr>
              <w:t>276,8</w:t>
            </w:r>
          </w:p>
        </w:tc>
        <w:tc>
          <w:tcPr>
            <w:tcW w:w="445" w:type="pct"/>
            <w:shd w:val="clear" w:color="auto" w:fill="auto"/>
            <w:vAlign w:val="center"/>
          </w:tcPr>
          <w:p w14:paraId="6BCBD21A" w14:textId="3FE3796F" w:rsidR="008B4C7D" w:rsidRPr="009E4337" w:rsidRDefault="008B4C7D" w:rsidP="008B4C7D">
            <w:pPr>
              <w:jc w:val="center"/>
              <w:rPr>
                <w:sz w:val="22"/>
                <w:szCs w:val="22"/>
              </w:rPr>
            </w:pPr>
            <w:r w:rsidRPr="008B4C7D">
              <w:rPr>
                <w:color w:val="000000"/>
                <w:sz w:val="20"/>
                <w:szCs w:val="20"/>
              </w:rPr>
              <w:t>276,6</w:t>
            </w:r>
          </w:p>
        </w:tc>
        <w:tc>
          <w:tcPr>
            <w:tcW w:w="442" w:type="pct"/>
            <w:shd w:val="clear" w:color="auto" w:fill="auto"/>
            <w:vAlign w:val="center"/>
          </w:tcPr>
          <w:p w14:paraId="05482D18" w14:textId="37AFB7F4" w:rsidR="008B4C7D" w:rsidRPr="009E4337" w:rsidRDefault="008B4C7D" w:rsidP="008B4C7D">
            <w:pPr>
              <w:jc w:val="center"/>
              <w:rPr>
                <w:sz w:val="22"/>
                <w:szCs w:val="22"/>
              </w:rPr>
            </w:pPr>
            <w:r w:rsidRPr="008B4C7D">
              <w:rPr>
                <w:color w:val="000000"/>
                <w:sz w:val="20"/>
                <w:szCs w:val="20"/>
              </w:rPr>
              <w:t>276,5</w:t>
            </w:r>
          </w:p>
        </w:tc>
      </w:tr>
      <w:tr w:rsidR="008B4C7D" w:rsidRPr="009E4337" w14:paraId="60E995FA" w14:textId="77777777" w:rsidTr="009F6872">
        <w:tc>
          <w:tcPr>
            <w:tcW w:w="280" w:type="pct"/>
            <w:shd w:val="clear" w:color="auto" w:fill="auto"/>
            <w:vAlign w:val="center"/>
          </w:tcPr>
          <w:p w14:paraId="5E68729C" w14:textId="22314758" w:rsidR="008B4C7D" w:rsidRPr="009E4337" w:rsidRDefault="008B4C7D" w:rsidP="008B4C7D">
            <w:pPr>
              <w:jc w:val="center"/>
              <w:rPr>
                <w:sz w:val="22"/>
                <w:szCs w:val="22"/>
              </w:rPr>
            </w:pPr>
            <w:r w:rsidRPr="009E4337">
              <w:rPr>
                <w:sz w:val="22"/>
                <w:szCs w:val="22"/>
              </w:rPr>
              <w:t>1.3</w:t>
            </w:r>
          </w:p>
        </w:tc>
        <w:tc>
          <w:tcPr>
            <w:tcW w:w="963" w:type="pct"/>
            <w:shd w:val="clear" w:color="auto" w:fill="auto"/>
            <w:vAlign w:val="center"/>
          </w:tcPr>
          <w:p w14:paraId="6801AB1A" w14:textId="77777777" w:rsidR="008B4C7D" w:rsidRPr="009E4337" w:rsidRDefault="008B4C7D" w:rsidP="008B4C7D">
            <w:pPr>
              <w:jc w:val="center"/>
              <w:rPr>
                <w:sz w:val="22"/>
                <w:szCs w:val="22"/>
              </w:rPr>
            </w:pPr>
            <w:r w:rsidRPr="009E4337">
              <w:rPr>
                <w:sz w:val="22"/>
                <w:szCs w:val="22"/>
              </w:rPr>
              <w:t>Выработка тепловой энергии</w:t>
            </w:r>
          </w:p>
        </w:tc>
        <w:tc>
          <w:tcPr>
            <w:tcW w:w="416" w:type="pct"/>
            <w:shd w:val="clear" w:color="auto" w:fill="auto"/>
            <w:vAlign w:val="center"/>
          </w:tcPr>
          <w:p w14:paraId="230DFBE2" w14:textId="77777777" w:rsidR="008B4C7D" w:rsidRPr="009E4337" w:rsidRDefault="008B4C7D" w:rsidP="008B4C7D">
            <w:pPr>
              <w:jc w:val="center"/>
              <w:rPr>
                <w:sz w:val="22"/>
                <w:szCs w:val="22"/>
              </w:rPr>
            </w:pPr>
            <w:r w:rsidRPr="009E4337">
              <w:rPr>
                <w:sz w:val="22"/>
                <w:szCs w:val="22"/>
              </w:rPr>
              <w:t>Гкал</w:t>
            </w:r>
          </w:p>
        </w:tc>
        <w:tc>
          <w:tcPr>
            <w:tcW w:w="391" w:type="pct"/>
            <w:shd w:val="clear" w:color="auto" w:fill="auto"/>
            <w:vAlign w:val="center"/>
          </w:tcPr>
          <w:p w14:paraId="6A84D51B" w14:textId="4E33CD9B" w:rsidR="008B4C7D" w:rsidRPr="009E4337" w:rsidRDefault="008B4C7D" w:rsidP="008B4C7D">
            <w:pPr>
              <w:jc w:val="center"/>
              <w:rPr>
                <w:sz w:val="22"/>
                <w:szCs w:val="22"/>
              </w:rPr>
            </w:pPr>
            <w:r w:rsidRPr="008B4C7D">
              <w:rPr>
                <w:color w:val="000000"/>
                <w:sz w:val="20"/>
                <w:szCs w:val="20"/>
              </w:rPr>
              <w:t>1359,6</w:t>
            </w:r>
          </w:p>
        </w:tc>
        <w:tc>
          <w:tcPr>
            <w:tcW w:w="391" w:type="pct"/>
            <w:shd w:val="clear" w:color="auto" w:fill="auto"/>
            <w:vAlign w:val="center"/>
          </w:tcPr>
          <w:p w14:paraId="04F05C02" w14:textId="6972C4C0" w:rsidR="008B4C7D" w:rsidRPr="009E4337" w:rsidRDefault="008B4C7D" w:rsidP="008B4C7D">
            <w:pPr>
              <w:jc w:val="center"/>
              <w:rPr>
                <w:sz w:val="22"/>
                <w:szCs w:val="22"/>
              </w:rPr>
            </w:pPr>
            <w:r w:rsidRPr="008B4C7D">
              <w:rPr>
                <w:color w:val="000000"/>
                <w:sz w:val="20"/>
                <w:szCs w:val="20"/>
              </w:rPr>
              <w:t>1358,7</w:t>
            </w:r>
          </w:p>
        </w:tc>
        <w:tc>
          <w:tcPr>
            <w:tcW w:w="391" w:type="pct"/>
            <w:shd w:val="clear" w:color="auto" w:fill="auto"/>
            <w:vAlign w:val="center"/>
          </w:tcPr>
          <w:p w14:paraId="14065B1F" w14:textId="6DA2A05D" w:rsidR="008B4C7D" w:rsidRPr="009E4337" w:rsidRDefault="008B4C7D" w:rsidP="008B4C7D">
            <w:pPr>
              <w:jc w:val="center"/>
              <w:rPr>
                <w:sz w:val="22"/>
                <w:szCs w:val="22"/>
              </w:rPr>
            </w:pPr>
            <w:r w:rsidRPr="008B4C7D">
              <w:rPr>
                <w:color w:val="000000"/>
                <w:sz w:val="20"/>
                <w:szCs w:val="20"/>
              </w:rPr>
              <w:t>1357,8</w:t>
            </w:r>
          </w:p>
        </w:tc>
        <w:tc>
          <w:tcPr>
            <w:tcW w:w="391" w:type="pct"/>
            <w:shd w:val="clear" w:color="auto" w:fill="auto"/>
            <w:vAlign w:val="center"/>
          </w:tcPr>
          <w:p w14:paraId="52E2760C" w14:textId="7570CF3E" w:rsidR="008B4C7D" w:rsidRPr="009E4337" w:rsidRDefault="008B4C7D" w:rsidP="008B4C7D">
            <w:pPr>
              <w:jc w:val="center"/>
              <w:rPr>
                <w:sz w:val="22"/>
                <w:szCs w:val="22"/>
              </w:rPr>
            </w:pPr>
            <w:r w:rsidRPr="008B4C7D">
              <w:rPr>
                <w:color w:val="000000"/>
                <w:sz w:val="20"/>
                <w:szCs w:val="20"/>
              </w:rPr>
              <w:t>1356,9</w:t>
            </w:r>
          </w:p>
        </w:tc>
        <w:tc>
          <w:tcPr>
            <w:tcW w:w="445" w:type="pct"/>
            <w:shd w:val="clear" w:color="auto" w:fill="auto"/>
            <w:vAlign w:val="center"/>
          </w:tcPr>
          <w:p w14:paraId="54D796A1" w14:textId="3204AA7C" w:rsidR="008B4C7D" w:rsidRPr="009E4337" w:rsidRDefault="008B4C7D" w:rsidP="008B4C7D">
            <w:pPr>
              <w:jc w:val="center"/>
              <w:rPr>
                <w:sz w:val="22"/>
                <w:szCs w:val="22"/>
              </w:rPr>
            </w:pPr>
            <w:r w:rsidRPr="008B4C7D">
              <w:rPr>
                <w:color w:val="000000"/>
                <w:sz w:val="20"/>
                <w:szCs w:val="20"/>
              </w:rPr>
              <w:t>1356,0</w:t>
            </w:r>
          </w:p>
        </w:tc>
        <w:tc>
          <w:tcPr>
            <w:tcW w:w="445" w:type="pct"/>
            <w:shd w:val="clear" w:color="auto" w:fill="auto"/>
            <w:vAlign w:val="center"/>
          </w:tcPr>
          <w:p w14:paraId="6DBA8A62" w14:textId="2DE55CF5" w:rsidR="008B4C7D" w:rsidRPr="009E4337" w:rsidRDefault="008B4C7D" w:rsidP="008B4C7D">
            <w:pPr>
              <w:jc w:val="center"/>
              <w:rPr>
                <w:sz w:val="22"/>
                <w:szCs w:val="22"/>
              </w:rPr>
            </w:pPr>
            <w:r w:rsidRPr="008B4C7D">
              <w:rPr>
                <w:color w:val="000000"/>
                <w:sz w:val="20"/>
                <w:szCs w:val="20"/>
              </w:rPr>
              <w:t>1355,1</w:t>
            </w:r>
          </w:p>
        </w:tc>
        <w:tc>
          <w:tcPr>
            <w:tcW w:w="445" w:type="pct"/>
            <w:shd w:val="clear" w:color="auto" w:fill="auto"/>
            <w:vAlign w:val="center"/>
          </w:tcPr>
          <w:p w14:paraId="285BC106" w14:textId="55E6A64D" w:rsidR="008B4C7D" w:rsidRPr="009E4337" w:rsidRDefault="008B4C7D" w:rsidP="008B4C7D">
            <w:pPr>
              <w:jc w:val="center"/>
              <w:rPr>
                <w:sz w:val="22"/>
                <w:szCs w:val="22"/>
              </w:rPr>
            </w:pPr>
            <w:r w:rsidRPr="008B4C7D">
              <w:rPr>
                <w:color w:val="000000"/>
                <w:sz w:val="20"/>
                <w:szCs w:val="20"/>
              </w:rPr>
              <w:t>1354,2</w:t>
            </w:r>
          </w:p>
        </w:tc>
        <w:tc>
          <w:tcPr>
            <w:tcW w:w="442" w:type="pct"/>
            <w:shd w:val="clear" w:color="auto" w:fill="auto"/>
            <w:vAlign w:val="center"/>
          </w:tcPr>
          <w:p w14:paraId="6308BA8D" w14:textId="266BC9B8" w:rsidR="008B4C7D" w:rsidRPr="009E4337" w:rsidRDefault="008B4C7D" w:rsidP="008B4C7D">
            <w:pPr>
              <w:jc w:val="center"/>
              <w:rPr>
                <w:sz w:val="22"/>
                <w:szCs w:val="22"/>
              </w:rPr>
            </w:pPr>
            <w:r w:rsidRPr="008B4C7D">
              <w:rPr>
                <w:color w:val="000000"/>
                <w:sz w:val="20"/>
                <w:szCs w:val="20"/>
              </w:rPr>
              <w:t>1353,3</w:t>
            </w:r>
          </w:p>
        </w:tc>
      </w:tr>
      <w:tr w:rsidR="008B4C7D" w:rsidRPr="009E4337" w14:paraId="06F8EB4B" w14:textId="77777777" w:rsidTr="009F6872">
        <w:tc>
          <w:tcPr>
            <w:tcW w:w="280" w:type="pct"/>
            <w:shd w:val="clear" w:color="auto" w:fill="auto"/>
            <w:vAlign w:val="center"/>
          </w:tcPr>
          <w:p w14:paraId="7C2B8117" w14:textId="2BAE8E5F" w:rsidR="008B4C7D" w:rsidRPr="009E4337" w:rsidRDefault="008B4C7D" w:rsidP="008B4C7D">
            <w:pPr>
              <w:jc w:val="center"/>
              <w:rPr>
                <w:sz w:val="22"/>
                <w:szCs w:val="22"/>
              </w:rPr>
            </w:pPr>
            <w:r w:rsidRPr="009E4337">
              <w:rPr>
                <w:sz w:val="22"/>
                <w:szCs w:val="22"/>
              </w:rPr>
              <w:t>1.4</w:t>
            </w:r>
          </w:p>
        </w:tc>
        <w:tc>
          <w:tcPr>
            <w:tcW w:w="963" w:type="pct"/>
            <w:shd w:val="clear" w:color="auto" w:fill="auto"/>
            <w:vAlign w:val="center"/>
          </w:tcPr>
          <w:p w14:paraId="2C04576D" w14:textId="77777777" w:rsidR="008B4C7D" w:rsidRPr="009E4337" w:rsidRDefault="008B4C7D" w:rsidP="008B4C7D">
            <w:pPr>
              <w:jc w:val="center"/>
              <w:rPr>
                <w:sz w:val="22"/>
                <w:szCs w:val="22"/>
              </w:rPr>
            </w:pPr>
            <w:r w:rsidRPr="009E4337">
              <w:rPr>
                <w:sz w:val="22"/>
                <w:szCs w:val="22"/>
              </w:rPr>
              <w:t>Собственные и хозяйственные нужды котельной</w:t>
            </w:r>
          </w:p>
        </w:tc>
        <w:tc>
          <w:tcPr>
            <w:tcW w:w="416" w:type="pct"/>
            <w:shd w:val="clear" w:color="auto" w:fill="auto"/>
            <w:vAlign w:val="center"/>
          </w:tcPr>
          <w:p w14:paraId="3D9AC50B" w14:textId="77777777" w:rsidR="008B4C7D" w:rsidRPr="009E4337" w:rsidRDefault="008B4C7D" w:rsidP="008B4C7D">
            <w:pPr>
              <w:jc w:val="center"/>
              <w:rPr>
                <w:sz w:val="22"/>
                <w:szCs w:val="22"/>
              </w:rPr>
            </w:pPr>
            <w:r w:rsidRPr="009E4337">
              <w:rPr>
                <w:sz w:val="22"/>
                <w:szCs w:val="22"/>
              </w:rPr>
              <w:t>Гкал</w:t>
            </w:r>
          </w:p>
        </w:tc>
        <w:tc>
          <w:tcPr>
            <w:tcW w:w="391" w:type="pct"/>
            <w:shd w:val="clear" w:color="auto" w:fill="auto"/>
            <w:vAlign w:val="center"/>
          </w:tcPr>
          <w:p w14:paraId="758605AB" w14:textId="2B5A757A" w:rsidR="008B4C7D" w:rsidRPr="009E4337" w:rsidRDefault="008B4C7D" w:rsidP="008B4C7D">
            <w:pPr>
              <w:jc w:val="center"/>
              <w:rPr>
                <w:sz w:val="22"/>
                <w:szCs w:val="22"/>
              </w:rPr>
            </w:pPr>
            <w:r w:rsidRPr="008B4C7D">
              <w:rPr>
                <w:color w:val="000000"/>
                <w:sz w:val="20"/>
                <w:szCs w:val="20"/>
              </w:rPr>
              <w:t>25,3</w:t>
            </w:r>
          </w:p>
        </w:tc>
        <w:tc>
          <w:tcPr>
            <w:tcW w:w="391" w:type="pct"/>
            <w:shd w:val="clear" w:color="auto" w:fill="auto"/>
            <w:vAlign w:val="center"/>
          </w:tcPr>
          <w:p w14:paraId="319466AF" w14:textId="2D9C5E32" w:rsidR="008B4C7D" w:rsidRPr="009E4337" w:rsidRDefault="008B4C7D" w:rsidP="008B4C7D">
            <w:pPr>
              <w:jc w:val="center"/>
              <w:rPr>
                <w:sz w:val="22"/>
                <w:szCs w:val="22"/>
              </w:rPr>
            </w:pPr>
            <w:r w:rsidRPr="008B4C7D">
              <w:rPr>
                <w:color w:val="000000"/>
                <w:sz w:val="20"/>
                <w:szCs w:val="20"/>
              </w:rPr>
              <w:t>25,3</w:t>
            </w:r>
          </w:p>
        </w:tc>
        <w:tc>
          <w:tcPr>
            <w:tcW w:w="391" w:type="pct"/>
            <w:shd w:val="clear" w:color="auto" w:fill="auto"/>
            <w:vAlign w:val="center"/>
          </w:tcPr>
          <w:p w14:paraId="25342144" w14:textId="561AA729" w:rsidR="008B4C7D" w:rsidRPr="009E4337" w:rsidRDefault="008B4C7D" w:rsidP="008B4C7D">
            <w:pPr>
              <w:jc w:val="center"/>
              <w:rPr>
                <w:sz w:val="22"/>
                <w:szCs w:val="22"/>
              </w:rPr>
            </w:pPr>
            <w:r w:rsidRPr="008B4C7D">
              <w:rPr>
                <w:color w:val="000000"/>
                <w:sz w:val="20"/>
                <w:szCs w:val="20"/>
              </w:rPr>
              <w:t>25,3</w:t>
            </w:r>
          </w:p>
        </w:tc>
        <w:tc>
          <w:tcPr>
            <w:tcW w:w="391" w:type="pct"/>
            <w:shd w:val="clear" w:color="auto" w:fill="auto"/>
            <w:vAlign w:val="center"/>
          </w:tcPr>
          <w:p w14:paraId="5BECF170" w14:textId="24D5D924" w:rsidR="008B4C7D" w:rsidRPr="009E4337" w:rsidRDefault="008B4C7D" w:rsidP="008B4C7D">
            <w:pPr>
              <w:jc w:val="center"/>
              <w:rPr>
                <w:sz w:val="22"/>
                <w:szCs w:val="22"/>
              </w:rPr>
            </w:pPr>
            <w:r w:rsidRPr="008B4C7D">
              <w:rPr>
                <w:color w:val="000000"/>
                <w:sz w:val="20"/>
                <w:szCs w:val="20"/>
              </w:rPr>
              <w:t>25,3</w:t>
            </w:r>
          </w:p>
        </w:tc>
        <w:tc>
          <w:tcPr>
            <w:tcW w:w="445" w:type="pct"/>
            <w:shd w:val="clear" w:color="auto" w:fill="auto"/>
            <w:vAlign w:val="center"/>
          </w:tcPr>
          <w:p w14:paraId="2BF73752" w14:textId="591E3BAE" w:rsidR="008B4C7D" w:rsidRPr="009E4337" w:rsidRDefault="008B4C7D" w:rsidP="008B4C7D">
            <w:pPr>
              <w:jc w:val="center"/>
              <w:rPr>
                <w:sz w:val="22"/>
                <w:szCs w:val="22"/>
              </w:rPr>
            </w:pPr>
            <w:r w:rsidRPr="008B4C7D">
              <w:rPr>
                <w:color w:val="000000"/>
                <w:sz w:val="20"/>
                <w:szCs w:val="20"/>
              </w:rPr>
              <w:t>25,3</w:t>
            </w:r>
          </w:p>
        </w:tc>
        <w:tc>
          <w:tcPr>
            <w:tcW w:w="445" w:type="pct"/>
            <w:shd w:val="clear" w:color="auto" w:fill="auto"/>
            <w:vAlign w:val="center"/>
          </w:tcPr>
          <w:p w14:paraId="46121244" w14:textId="127204F2" w:rsidR="008B4C7D" w:rsidRPr="009E4337" w:rsidRDefault="008B4C7D" w:rsidP="008B4C7D">
            <w:pPr>
              <w:jc w:val="center"/>
              <w:rPr>
                <w:sz w:val="22"/>
                <w:szCs w:val="22"/>
              </w:rPr>
            </w:pPr>
            <w:r w:rsidRPr="008B4C7D">
              <w:rPr>
                <w:color w:val="000000"/>
                <w:sz w:val="20"/>
                <w:szCs w:val="20"/>
              </w:rPr>
              <w:t>25,3</w:t>
            </w:r>
          </w:p>
        </w:tc>
        <w:tc>
          <w:tcPr>
            <w:tcW w:w="445" w:type="pct"/>
            <w:shd w:val="clear" w:color="auto" w:fill="auto"/>
            <w:vAlign w:val="center"/>
          </w:tcPr>
          <w:p w14:paraId="3E538D80" w14:textId="647333B9" w:rsidR="008B4C7D" w:rsidRPr="009E4337" w:rsidRDefault="008B4C7D" w:rsidP="008B4C7D">
            <w:pPr>
              <w:jc w:val="center"/>
              <w:rPr>
                <w:sz w:val="22"/>
                <w:szCs w:val="22"/>
              </w:rPr>
            </w:pPr>
            <w:r w:rsidRPr="008B4C7D">
              <w:rPr>
                <w:color w:val="000000"/>
                <w:sz w:val="20"/>
                <w:szCs w:val="20"/>
              </w:rPr>
              <w:t>25,3</w:t>
            </w:r>
          </w:p>
        </w:tc>
        <w:tc>
          <w:tcPr>
            <w:tcW w:w="442" w:type="pct"/>
            <w:shd w:val="clear" w:color="auto" w:fill="auto"/>
            <w:vAlign w:val="center"/>
          </w:tcPr>
          <w:p w14:paraId="26683654" w14:textId="7A052A02" w:rsidR="008B4C7D" w:rsidRPr="009E4337" w:rsidRDefault="008B4C7D" w:rsidP="008B4C7D">
            <w:pPr>
              <w:jc w:val="center"/>
              <w:rPr>
                <w:sz w:val="22"/>
                <w:szCs w:val="22"/>
              </w:rPr>
            </w:pPr>
            <w:r w:rsidRPr="008B4C7D">
              <w:rPr>
                <w:color w:val="000000"/>
                <w:sz w:val="20"/>
                <w:szCs w:val="20"/>
              </w:rPr>
              <w:t>25,3</w:t>
            </w:r>
          </w:p>
        </w:tc>
      </w:tr>
      <w:tr w:rsidR="008B4C7D" w:rsidRPr="009E4337" w14:paraId="75BA3304" w14:textId="77777777" w:rsidTr="009F6872">
        <w:tc>
          <w:tcPr>
            <w:tcW w:w="280" w:type="pct"/>
            <w:shd w:val="clear" w:color="auto" w:fill="auto"/>
            <w:vAlign w:val="center"/>
          </w:tcPr>
          <w:p w14:paraId="16674742" w14:textId="05A26B31" w:rsidR="008B4C7D" w:rsidRPr="009E4337" w:rsidRDefault="008B4C7D" w:rsidP="008B4C7D">
            <w:pPr>
              <w:jc w:val="center"/>
              <w:rPr>
                <w:sz w:val="22"/>
                <w:szCs w:val="22"/>
              </w:rPr>
            </w:pPr>
            <w:r w:rsidRPr="009E4337">
              <w:rPr>
                <w:sz w:val="22"/>
                <w:szCs w:val="22"/>
              </w:rPr>
              <w:t>1.5</w:t>
            </w:r>
          </w:p>
        </w:tc>
        <w:tc>
          <w:tcPr>
            <w:tcW w:w="963" w:type="pct"/>
            <w:shd w:val="clear" w:color="auto" w:fill="auto"/>
            <w:vAlign w:val="center"/>
          </w:tcPr>
          <w:p w14:paraId="13256C7F" w14:textId="697A5E73" w:rsidR="008B4C7D" w:rsidRPr="009E4337" w:rsidRDefault="008B4C7D" w:rsidP="008B4C7D">
            <w:pPr>
              <w:jc w:val="center"/>
              <w:rPr>
                <w:sz w:val="22"/>
                <w:szCs w:val="22"/>
              </w:rPr>
            </w:pPr>
            <w:r w:rsidRPr="009E4337">
              <w:rPr>
                <w:sz w:val="22"/>
                <w:szCs w:val="22"/>
              </w:rPr>
              <w:t>Тепловая энергия, отпущенная в сети</w:t>
            </w:r>
          </w:p>
        </w:tc>
        <w:tc>
          <w:tcPr>
            <w:tcW w:w="416" w:type="pct"/>
            <w:shd w:val="clear" w:color="auto" w:fill="auto"/>
            <w:vAlign w:val="center"/>
          </w:tcPr>
          <w:p w14:paraId="1DBFFC7C" w14:textId="77777777" w:rsidR="008B4C7D" w:rsidRPr="009E4337" w:rsidRDefault="008B4C7D" w:rsidP="008B4C7D">
            <w:pPr>
              <w:jc w:val="center"/>
              <w:rPr>
                <w:sz w:val="22"/>
                <w:szCs w:val="22"/>
              </w:rPr>
            </w:pPr>
            <w:r w:rsidRPr="009E4337">
              <w:rPr>
                <w:sz w:val="22"/>
                <w:szCs w:val="22"/>
              </w:rPr>
              <w:t>Гкал</w:t>
            </w:r>
          </w:p>
        </w:tc>
        <w:tc>
          <w:tcPr>
            <w:tcW w:w="391" w:type="pct"/>
            <w:shd w:val="clear" w:color="auto" w:fill="auto"/>
            <w:vAlign w:val="center"/>
          </w:tcPr>
          <w:p w14:paraId="6945EB4C" w14:textId="58F33986" w:rsidR="008B4C7D" w:rsidRPr="009E4337" w:rsidRDefault="008B4C7D" w:rsidP="008B4C7D">
            <w:pPr>
              <w:jc w:val="center"/>
              <w:rPr>
                <w:sz w:val="22"/>
                <w:szCs w:val="22"/>
              </w:rPr>
            </w:pPr>
            <w:r w:rsidRPr="008B4C7D">
              <w:rPr>
                <w:color w:val="FF0000"/>
                <w:sz w:val="22"/>
                <w:szCs w:val="22"/>
              </w:rPr>
              <w:t>1334,3</w:t>
            </w:r>
          </w:p>
        </w:tc>
        <w:tc>
          <w:tcPr>
            <w:tcW w:w="391" w:type="pct"/>
            <w:shd w:val="clear" w:color="auto" w:fill="auto"/>
            <w:vAlign w:val="center"/>
          </w:tcPr>
          <w:p w14:paraId="3A60C30A" w14:textId="47782280" w:rsidR="008B4C7D" w:rsidRPr="009E4337" w:rsidRDefault="008B4C7D" w:rsidP="008B4C7D">
            <w:pPr>
              <w:jc w:val="center"/>
              <w:rPr>
                <w:sz w:val="22"/>
                <w:szCs w:val="22"/>
              </w:rPr>
            </w:pPr>
            <w:r w:rsidRPr="008B4C7D">
              <w:rPr>
                <w:color w:val="000000"/>
                <w:sz w:val="20"/>
                <w:szCs w:val="20"/>
              </w:rPr>
              <w:t>1333,4</w:t>
            </w:r>
          </w:p>
        </w:tc>
        <w:tc>
          <w:tcPr>
            <w:tcW w:w="391" w:type="pct"/>
            <w:shd w:val="clear" w:color="auto" w:fill="auto"/>
            <w:vAlign w:val="center"/>
          </w:tcPr>
          <w:p w14:paraId="2D2716D9" w14:textId="60C17326" w:rsidR="008B4C7D" w:rsidRPr="009E4337" w:rsidRDefault="008B4C7D" w:rsidP="008B4C7D">
            <w:pPr>
              <w:jc w:val="center"/>
              <w:rPr>
                <w:sz w:val="22"/>
                <w:szCs w:val="22"/>
              </w:rPr>
            </w:pPr>
            <w:r w:rsidRPr="008B4C7D">
              <w:rPr>
                <w:color w:val="000000"/>
                <w:sz w:val="20"/>
                <w:szCs w:val="20"/>
              </w:rPr>
              <w:t>1332,5</w:t>
            </w:r>
          </w:p>
        </w:tc>
        <w:tc>
          <w:tcPr>
            <w:tcW w:w="391" w:type="pct"/>
            <w:shd w:val="clear" w:color="auto" w:fill="auto"/>
            <w:vAlign w:val="center"/>
          </w:tcPr>
          <w:p w14:paraId="4FA44FDC" w14:textId="4CEBC076" w:rsidR="008B4C7D" w:rsidRPr="009E4337" w:rsidRDefault="008B4C7D" w:rsidP="008B4C7D">
            <w:pPr>
              <w:jc w:val="center"/>
              <w:rPr>
                <w:sz w:val="22"/>
                <w:szCs w:val="22"/>
              </w:rPr>
            </w:pPr>
            <w:r w:rsidRPr="008B4C7D">
              <w:rPr>
                <w:color w:val="000000"/>
                <w:sz w:val="20"/>
                <w:szCs w:val="20"/>
              </w:rPr>
              <w:t>1331,6</w:t>
            </w:r>
          </w:p>
        </w:tc>
        <w:tc>
          <w:tcPr>
            <w:tcW w:w="445" w:type="pct"/>
            <w:shd w:val="clear" w:color="auto" w:fill="auto"/>
            <w:vAlign w:val="center"/>
          </w:tcPr>
          <w:p w14:paraId="6D987A45" w14:textId="2E5D6408" w:rsidR="008B4C7D" w:rsidRPr="009E4337" w:rsidRDefault="008B4C7D" w:rsidP="008B4C7D">
            <w:pPr>
              <w:jc w:val="center"/>
              <w:rPr>
                <w:sz w:val="22"/>
                <w:szCs w:val="22"/>
              </w:rPr>
            </w:pPr>
            <w:r w:rsidRPr="008B4C7D">
              <w:rPr>
                <w:color w:val="000000"/>
                <w:sz w:val="20"/>
                <w:szCs w:val="20"/>
              </w:rPr>
              <w:t>1330,6</w:t>
            </w:r>
          </w:p>
        </w:tc>
        <w:tc>
          <w:tcPr>
            <w:tcW w:w="445" w:type="pct"/>
            <w:shd w:val="clear" w:color="auto" w:fill="auto"/>
            <w:vAlign w:val="center"/>
          </w:tcPr>
          <w:p w14:paraId="0D97909F" w14:textId="7A085E81" w:rsidR="008B4C7D" w:rsidRPr="009E4337" w:rsidRDefault="008B4C7D" w:rsidP="008B4C7D">
            <w:pPr>
              <w:jc w:val="center"/>
              <w:rPr>
                <w:sz w:val="22"/>
                <w:szCs w:val="22"/>
              </w:rPr>
            </w:pPr>
            <w:r w:rsidRPr="008B4C7D">
              <w:rPr>
                <w:color w:val="000000"/>
                <w:sz w:val="20"/>
                <w:szCs w:val="20"/>
              </w:rPr>
              <w:t>1329,7</w:t>
            </w:r>
          </w:p>
        </w:tc>
        <w:tc>
          <w:tcPr>
            <w:tcW w:w="445" w:type="pct"/>
            <w:shd w:val="clear" w:color="auto" w:fill="auto"/>
            <w:vAlign w:val="center"/>
          </w:tcPr>
          <w:p w14:paraId="0A93D871" w14:textId="634FC251" w:rsidR="008B4C7D" w:rsidRPr="009E4337" w:rsidRDefault="008B4C7D" w:rsidP="008B4C7D">
            <w:pPr>
              <w:jc w:val="center"/>
              <w:rPr>
                <w:sz w:val="22"/>
                <w:szCs w:val="22"/>
              </w:rPr>
            </w:pPr>
            <w:r w:rsidRPr="008B4C7D">
              <w:rPr>
                <w:color w:val="000000"/>
                <w:sz w:val="20"/>
                <w:szCs w:val="20"/>
              </w:rPr>
              <w:t>1328,8</w:t>
            </w:r>
          </w:p>
        </w:tc>
        <w:tc>
          <w:tcPr>
            <w:tcW w:w="442" w:type="pct"/>
            <w:shd w:val="clear" w:color="auto" w:fill="auto"/>
            <w:vAlign w:val="center"/>
          </w:tcPr>
          <w:p w14:paraId="64E30EC3" w14:textId="44A60573" w:rsidR="008B4C7D" w:rsidRPr="009E4337" w:rsidRDefault="008B4C7D" w:rsidP="008B4C7D">
            <w:pPr>
              <w:jc w:val="center"/>
              <w:rPr>
                <w:sz w:val="22"/>
                <w:szCs w:val="22"/>
              </w:rPr>
            </w:pPr>
            <w:r w:rsidRPr="008B4C7D">
              <w:rPr>
                <w:color w:val="000000"/>
                <w:sz w:val="20"/>
                <w:szCs w:val="20"/>
              </w:rPr>
              <w:t>1327,9</w:t>
            </w:r>
          </w:p>
        </w:tc>
      </w:tr>
      <w:tr w:rsidR="008B4C7D" w:rsidRPr="009E4337" w14:paraId="2F7E87D5" w14:textId="77777777" w:rsidTr="009F6872">
        <w:tc>
          <w:tcPr>
            <w:tcW w:w="280" w:type="pct"/>
            <w:vMerge w:val="restart"/>
            <w:shd w:val="clear" w:color="auto" w:fill="auto"/>
            <w:vAlign w:val="center"/>
          </w:tcPr>
          <w:p w14:paraId="03441B0A" w14:textId="4359DCDA" w:rsidR="008B4C7D" w:rsidRPr="009E4337" w:rsidRDefault="008B4C7D" w:rsidP="008B4C7D">
            <w:pPr>
              <w:jc w:val="center"/>
              <w:rPr>
                <w:sz w:val="22"/>
                <w:szCs w:val="22"/>
              </w:rPr>
            </w:pPr>
            <w:r w:rsidRPr="009E4337">
              <w:rPr>
                <w:sz w:val="22"/>
                <w:szCs w:val="22"/>
              </w:rPr>
              <w:t>1.6</w:t>
            </w:r>
          </w:p>
        </w:tc>
        <w:tc>
          <w:tcPr>
            <w:tcW w:w="963" w:type="pct"/>
            <w:vMerge w:val="restart"/>
            <w:shd w:val="clear" w:color="auto" w:fill="auto"/>
            <w:vAlign w:val="center"/>
          </w:tcPr>
          <w:p w14:paraId="66CE0867" w14:textId="77777777" w:rsidR="008B4C7D" w:rsidRPr="009E4337" w:rsidRDefault="008B4C7D" w:rsidP="008B4C7D">
            <w:pPr>
              <w:jc w:val="center"/>
              <w:rPr>
                <w:sz w:val="22"/>
                <w:szCs w:val="22"/>
              </w:rPr>
            </w:pPr>
            <w:r w:rsidRPr="009E4337">
              <w:rPr>
                <w:sz w:val="22"/>
                <w:szCs w:val="22"/>
              </w:rPr>
              <w:t>Потери тепловой сети</w:t>
            </w:r>
          </w:p>
        </w:tc>
        <w:tc>
          <w:tcPr>
            <w:tcW w:w="416" w:type="pct"/>
            <w:shd w:val="clear" w:color="auto" w:fill="auto"/>
            <w:vAlign w:val="center"/>
          </w:tcPr>
          <w:p w14:paraId="092532FD" w14:textId="77777777" w:rsidR="008B4C7D" w:rsidRPr="009E4337" w:rsidRDefault="008B4C7D" w:rsidP="008B4C7D">
            <w:pPr>
              <w:jc w:val="center"/>
              <w:rPr>
                <w:sz w:val="22"/>
                <w:szCs w:val="22"/>
              </w:rPr>
            </w:pPr>
            <w:r w:rsidRPr="009E4337">
              <w:rPr>
                <w:sz w:val="22"/>
                <w:szCs w:val="22"/>
              </w:rPr>
              <w:t>Гкал</w:t>
            </w:r>
          </w:p>
        </w:tc>
        <w:tc>
          <w:tcPr>
            <w:tcW w:w="391" w:type="pct"/>
            <w:shd w:val="clear" w:color="auto" w:fill="auto"/>
            <w:vAlign w:val="center"/>
          </w:tcPr>
          <w:p w14:paraId="7321B6AD" w14:textId="1FE4A571" w:rsidR="008B4C7D" w:rsidRPr="009E4337" w:rsidRDefault="008B4C7D" w:rsidP="008B4C7D">
            <w:pPr>
              <w:jc w:val="center"/>
              <w:rPr>
                <w:sz w:val="22"/>
                <w:szCs w:val="22"/>
              </w:rPr>
            </w:pPr>
            <w:r w:rsidRPr="008B4C7D">
              <w:rPr>
                <w:color w:val="000000"/>
                <w:sz w:val="20"/>
                <w:szCs w:val="20"/>
              </w:rPr>
              <w:t>184,5</w:t>
            </w:r>
          </w:p>
        </w:tc>
        <w:tc>
          <w:tcPr>
            <w:tcW w:w="391" w:type="pct"/>
            <w:shd w:val="clear" w:color="auto" w:fill="auto"/>
            <w:vAlign w:val="center"/>
          </w:tcPr>
          <w:p w14:paraId="6F69EF79" w14:textId="5204A8A6" w:rsidR="008B4C7D" w:rsidRPr="009E4337" w:rsidRDefault="008B4C7D" w:rsidP="008B4C7D">
            <w:pPr>
              <w:jc w:val="center"/>
              <w:rPr>
                <w:sz w:val="22"/>
                <w:szCs w:val="22"/>
              </w:rPr>
            </w:pPr>
            <w:r w:rsidRPr="008B4C7D">
              <w:rPr>
                <w:color w:val="000000"/>
                <w:sz w:val="20"/>
                <w:szCs w:val="20"/>
              </w:rPr>
              <w:t>183,6</w:t>
            </w:r>
          </w:p>
        </w:tc>
        <w:tc>
          <w:tcPr>
            <w:tcW w:w="391" w:type="pct"/>
            <w:shd w:val="clear" w:color="auto" w:fill="auto"/>
            <w:vAlign w:val="center"/>
          </w:tcPr>
          <w:p w14:paraId="4E14F310" w14:textId="4051E8C2" w:rsidR="008B4C7D" w:rsidRPr="009E4337" w:rsidRDefault="008B4C7D" w:rsidP="008B4C7D">
            <w:pPr>
              <w:jc w:val="center"/>
              <w:rPr>
                <w:sz w:val="22"/>
                <w:szCs w:val="22"/>
              </w:rPr>
            </w:pPr>
            <w:r w:rsidRPr="008B4C7D">
              <w:rPr>
                <w:color w:val="000000"/>
                <w:sz w:val="20"/>
                <w:szCs w:val="20"/>
              </w:rPr>
              <w:t>182,7</w:t>
            </w:r>
          </w:p>
        </w:tc>
        <w:tc>
          <w:tcPr>
            <w:tcW w:w="391" w:type="pct"/>
            <w:shd w:val="clear" w:color="auto" w:fill="auto"/>
            <w:vAlign w:val="center"/>
          </w:tcPr>
          <w:p w14:paraId="14BD7B44" w14:textId="4351B4D4" w:rsidR="008B4C7D" w:rsidRPr="009E4337" w:rsidRDefault="008B4C7D" w:rsidP="008B4C7D">
            <w:pPr>
              <w:jc w:val="center"/>
              <w:rPr>
                <w:sz w:val="22"/>
                <w:szCs w:val="22"/>
              </w:rPr>
            </w:pPr>
            <w:r w:rsidRPr="008B4C7D">
              <w:rPr>
                <w:color w:val="000000"/>
                <w:sz w:val="20"/>
                <w:szCs w:val="20"/>
              </w:rPr>
              <w:t>181,8</w:t>
            </w:r>
          </w:p>
        </w:tc>
        <w:tc>
          <w:tcPr>
            <w:tcW w:w="445" w:type="pct"/>
            <w:shd w:val="clear" w:color="auto" w:fill="auto"/>
            <w:vAlign w:val="center"/>
          </w:tcPr>
          <w:p w14:paraId="442E99FF" w14:textId="156DDFE0" w:rsidR="008B4C7D" w:rsidRPr="009E4337" w:rsidRDefault="008B4C7D" w:rsidP="008B4C7D">
            <w:pPr>
              <w:jc w:val="center"/>
              <w:rPr>
                <w:sz w:val="22"/>
                <w:szCs w:val="22"/>
              </w:rPr>
            </w:pPr>
            <w:r w:rsidRPr="008B4C7D">
              <w:rPr>
                <w:color w:val="000000"/>
                <w:sz w:val="20"/>
                <w:szCs w:val="20"/>
              </w:rPr>
              <w:t>180,9</w:t>
            </w:r>
          </w:p>
        </w:tc>
        <w:tc>
          <w:tcPr>
            <w:tcW w:w="445" w:type="pct"/>
            <w:shd w:val="clear" w:color="auto" w:fill="auto"/>
            <w:vAlign w:val="center"/>
          </w:tcPr>
          <w:p w14:paraId="4AD6B19D" w14:textId="2E737FE8" w:rsidR="008B4C7D" w:rsidRPr="009E4337" w:rsidRDefault="008B4C7D" w:rsidP="008B4C7D">
            <w:pPr>
              <w:jc w:val="center"/>
              <w:rPr>
                <w:sz w:val="22"/>
                <w:szCs w:val="22"/>
              </w:rPr>
            </w:pPr>
            <w:r w:rsidRPr="008B4C7D">
              <w:rPr>
                <w:color w:val="000000"/>
                <w:sz w:val="20"/>
                <w:szCs w:val="20"/>
              </w:rPr>
              <w:t>180,0</w:t>
            </w:r>
          </w:p>
        </w:tc>
        <w:tc>
          <w:tcPr>
            <w:tcW w:w="445" w:type="pct"/>
            <w:shd w:val="clear" w:color="auto" w:fill="auto"/>
            <w:vAlign w:val="center"/>
          </w:tcPr>
          <w:p w14:paraId="2968B60B" w14:textId="0A15C184" w:rsidR="008B4C7D" w:rsidRPr="009E4337" w:rsidRDefault="008B4C7D" w:rsidP="008B4C7D">
            <w:pPr>
              <w:jc w:val="center"/>
              <w:rPr>
                <w:sz w:val="22"/>
                <w:szCs w:val="22"/>
              </w:rPr>
            </w:pPr>
            <w:r w:rsidRPr="008B4C7D">
              <w:rPr>
                <w:color w:val="000000"/>
                <w:sz w:val="20"/>
                <w:szCs w:val="20"/>
              </w:rPr>
              <w:t>179,1</w:t>
            </w:r>
          </w:p>
        </w:tc>
        <w:tc>
          <w:tcPr>
            <w:tcW w:w="442" w:type="pct"/>
            <w:shd w:val="clear" w:color="auto" w:fill="auto"/>
            <w:vAlign w:val="center"/>
          </w:tcPr>
          <w:p w14:paraId="311C8DF4" w14:textId="434753EA" w:rsidR="008B4C7D" w:rsidRPr="009E4337" w:rsidRDefault="008B4C7D" w:rsidP="008B4C7D">
            <w:pPr>
              <w:jc w:val="center"/>
              <w:rPr>
                <w:sz w:val="22"/>
                <w:szCs w:val="22"/>
              </w:rPr>
            </w:pPr>
            <w:r w:rsidRPr="008B4C7D">
              <w:rPr>
                <w:color w:val="000000"/>
                <w:sz w:val="20"/>
                <w:szCs w:val="20"/>
              </w:rPr>
              <w:t>178,2</w:t>
            </w:r>
          </w:p>
        </w:tc>
      </w:tr>
      <w:tr w:rsidR="008B4C7D" w:rsidRPr="009E4337" w14:paraId="776CF978" w14:textId="77777777" w:rsidTr="009F6872">
        <w:tc>
          <w:tcPr>
            <w:tcW w:w="280" w:type="pct"/>
            <w:vMerge/>
            <w:shd w:val="clear" w:color="auto" w:fill="auto"/>
            <w:vAlign w:val="center"/>
          </w:tcPr>
          <w:p w14:paraId="242DC714" w14:textId="77777777" w:rsidR="008B4C7D" w:rsidRPr="009E4337" w:rsidRDefault="008B4C7D" w:rsidP="008B4C7D">
            <w:pPr>
              <w:jc w:val="center"/>
              <w:rPr>
                <w:sz w:val="22"/>
                <w:szCs w:val="22"/>
              </w:rPr>
            </w:pPr>
          </w:p>
        </w:tc>
        <w:tc>
          <w:tcPr>
            <w:tcW w:w="963" w:type="pct"/>
            <w:vMerge/>
            <w:shd w:val="clear" w:color="auto" w:fill="auto"/>
            <w:vAlign w:val="center"/>
          </w:tcPr>
          <w:p w14:paraId="0B3B15CC" w14:textId="77777777" w:rsidR="008B4C7D" w:rsidRPr="009E4337" w:rsidRDefault="008B4C7D" w:rsidP="008B4C7D">
            <w:pPr>
              <w:jc w:val="center"/>
              <w:rPr>
                <w:sz w:val="22"/>
                <w:szCs w:val="22"/>
              </w:rPr>
            </w:pPr>
          </w:p>
        </w:tc>
        <w:tc>
          <w:tcPr>
            <w:tcW w:w="416" w:type="pct"/>
            <w:shd w:val="clear" w:color="auto" w:fill="auto"/>
            <w:vAlign w:val="center"/>
          </w:tcPr>
          <w:p w14:paraId="74BFEA2E" w14:textId="77777777" w:rsidR="008B4C7D" w:rsidRPr="009E4337" w:rsidRDefault="008B4C7D" w:rsidP="008B4C7D">
            <w:pPr>
              <w:jc w:val="center"/>
              <w:rPr>
                <w:sz w:val="22"/>
                <w:szCs w:val="22"/>
              </w:rPr>
            </w:pPr>
            <w:r w:rsidRPr="009E4337">
              <w:rPr>
                <w:sz w:val="22"/>
                <w:szCs w:val="22"/>
              </w:rPr>
              <w:t>%</w:t>
            </w:r>
          </w:p>
        </w:tc>
        <w:tc>
          <w:tcPr>
            <w:tcW w:w="391" w:type="pct"/>
            <w:shd w:val="clear" w:color="auto" w:fill="auto"/>
            <w:vAlign w:val="center"/>
          </w:tcPr>
          <w:p w14:paraId="0187D3F6" w14:textId="022AF167" w:rsidR="008B4C7D" w:rsidRPr="009E4337" w:rsidRDefault="008B4C7D" w:rsidP="008B4C7D">
            <w:pPr>
              <w:jc w:val="center"/>
              <w:rPr>
                <w:sz w:val="22"/>
                <w:szCs w:val="22"/>
              </w:rPr>
            </w:pPr>
            <w:r w:rsidRPr="008B4C7D">
              <w:rPr>
                <w:color w:val="FF0000"/>
                <w:sz w:val="22"/>
                <w:szCs w:val="22"/>
              </w:rPr>
              <w:t>13,8</w:t>
            </w:r>
          </w:p>
        </w:tc>
        <w:tc>
          <w:tcPr>
            <w:tcW w:w="391" w:type="pct"/>
            <w:shd w:val="clear" w:color="auto" w:fill="auto"/>
            <w:vAlign w:val="center"/>
          </w:tcPr>
          <w:p w14:paraId="52DB318C" w14:textId="57CCF93A" w:rsidR="008B4C7D" w:rsidRPr="009E4337" w:rsidRDefault="008B4C7D" w:rsidP="008B4C7D">
            <w:pPr>
              <w:jc w:val="center"/>
              <w:rPr>
                <w:sz w:val="22"/>
                <w:szCs w:val="22"/>
              </w:rPr>
            </w:pPr>
            <w:r w:rsidRPr="008B4C7D">
              <w:rPr>
                <w:color w:val="000000"/>
                <w:sz w:val="22"/>
                <w:szCs w:val="22"/>
              </w:rPr>
              <w:t>13,8</w:t>
            </w:r>
          </w:p>
        </w:tc>
        <w:tc>
          <w:tcPr>
            <w:tcW w:w="391" w:type="pct"/>
            <w:shd w:val="clear" w:color="auto" w:fill="auto"/>
            <w:vAlign w:val="center"/>
          </w:tcPr>
          <w:p w14:paraId="3E08B601" w14:textId="3173E619" w:rsidR="008B4C7D" w:rsidRPr="009E4337" w:rsidRDefault="008B4C7D" w:rsidP="008B4C7D">
            <w:pPr>
              <w:jc w:val="center"/>
              <w:rPr>
                <w:sz w:val="22"/>
                <w:szCs w:val="22"/>
              </w:rPr>
            </w:pPr>
            <w:r w:rsidRPr="008B4C7D">
              <w:rPr>
                <w:color w:val="000000"/>
                <w:sz w:val="22"/>
                <w:szCs w:val="22"/>
              </w:rPr>
              <w:t>13,7</w:t>
            </w:r>
          </w:p>
        </w:tc>
        <w:tc>
          <w:tcPr>
            <w:tcW w:w="391" w:type="pct"/>
            <w:shd w:val="clear" w:color="auto" w:fill="auto"/>
            <w:vAlign w:val="center"/>
          </w:tcPr>
          <w:p w14:paraId="6F3B2A1D" w14:textId="65D43A8F" w:rsidR="008B4C7D" w:rsidRPr="009E4337" w:rsidRDefault="008B4C7D" w:rsidP="008B4C7D">
            <w:pPr>
              <w:jc w:val="center"/>
              <w:rPr>
                <w:sz w:val="22"/>
                <w:szCs w:val="22"/>
              </w:rPr>
            </w:pPr>
            <w:r w:rsidRPr="008B4C7D">
              <w:rPr>
                <w:color w:val="000000"/>
                <w:sz w:val="22"/>
                <w:szCs w:val="22"/>
              </w:rPr>
              <w:t>13,7</w:t>
            </w:r>
          </w:p>
        </w:tc>
        <w:tc>
          <w:tcPr>
            <w:tcW w:w="445" w:type="pct"/>
            <w:shd w:val="clear" w:color="auto" w:fill="auto"/>
            <w:vAlign w:val="center"/>
          </w:tcPr>
          <w:p w14:paraId="4BCB8E00" w14:textId="793442AB" w:rsidR="008B4C7D" w:rsidRPr="009E4337" w:rsidRDefault="008B4C7D" w:rsidP="008B4C7D">
            <w:pPr>
              <w:jc w:val="center"/>
              <w:rPr>
                <w:sz w:val="22"/>
                <w:szCs w:val="22"/>
              </w:rPr>
            </w:pPr>
            <w:r w:rsidRPr="008B4C7D">
              <w:rPr>
                <w:color w:val="000000"/>
                <w:sz w:val="22"/>
                <w:szCs w:val="22"/>
              </w:rPr>
              <w:t>13,6</w:t>
            </w:r>
          </w:p>
        </w:tc>
        <w:tc>
          <w:tcPr>
            <w:tcW w:w="445" w:type="pct"/>
            <w:shd w:val="clear" w:color="auto" w:fill="auto"/>
            <w:vAlign w:val="center"/>
          </w:tcPr>
          <w:p w14:paraId="5B136C64" w14:textId="2E6A0D82" w:rsidR="008B4C7D" w:rsidRPr="009E4337" w:rsidRDefault="008B4C7D" w:rsidP="008B4C7D">
            <w:pPr>
              <w:jc w:val="center"/>
              <w:rPr>
                <w:sz w:val="22"/>
                <w:szCs w:val="22"/>
              </w:rPr>
            </w:pPr>
            <w:r w:rsidRPr="008B4C7D">
              <w:rPr>
                <w:color w:val="000000"/>
                <w:sz w:val="22"/>
                <w:szCs w:val="22"/>
              </w:rPr>
              <w:t>13,5</w:t>
            </w:r>
          </w:p>
        </w:tc>
        <w:tc>
          <w:tcPr>
            <w:tcW w:w="445" w:type="pct"/>
            <w:shd w:val="clear" w:color="auto" w:fill="auto"/>
            <w:vAlign w:val="center"/>
          </w:tcPr>
          <w:p w14:paraId="133222BB" w14:textId="2F1078F7" w:rsidR="008B4C7D" w:rsidRPr="009E4337" w:rsidRDefault="008B4C7D" w:rsidP="008B4C7D">
            <w:pPr>
              <w:jc w:val="center"/>
              <w:rPr>
                <w:sz w:val="22"/>
                <w:szCs w:val="22"/>
              </w:rPr>
            </w:pPr>
            <w:r w:rsidRPr="008B4C7D">
              <w:rPr>
                <w:color w:val="000000"/>
                <w:sz w:val="22"/>
                <w:szCs w:val="22"/>
              </w:rPr>
              <w:t>13,5</w:t>
            </w:r>
          </w:p>
        </w:tc>
        <w:tc>
          <w:tcPr>
            <w:tcW w:w="442" w:type="pct"/>
            <w:shd w:val="clear" w:color="auto" w:fill="auto"/>
            <w:vAlign w:val="center"/>
          </w:tcPr>
          <w:p w14:paraId="056B10B7" w14:textId="0688DFBE" w:rsidR="008B4C7D" w:rsidRPr="009E4337" w:rsidRDefault="008B4C7D" w:rsidP="008B4C7D">
            <w:pPr>
              <w:jc w:val="center"/>
              <w:rPr>
                <w:sz w:val="22"/>
                <w:szCs w:val="22"/>
              </w:rPr>
            </w:pPr>
            <w:r w:rsidRPr="008B4C7D">
              <w:rPr>
                <w:color w:val="000000"/>
                <w:sz w:val="22"/>
                <w:szCs w:val="22"/>
              </w:rPr>
              <w:t>13,4</w:t>
            </w:r>
          </w:p>
        </w:tc>
      </w:tr>
      <w:tr w:rsidR="008B4C7D" w:rsidRPr="009E4337" w14:paraId="50CC5A8B" w14:textId="77777777" w:rsidTr="009F6872">
        <w:tc>
          <w:tcPr>
            <w:tcW w:w="280" w:type="pct"/>
            <w:shd w:val="clear" w:color="auto" w:fill="auto"/>
            <w:vAlign w:val="center"/>
          </w:tcPr>
          <w:p w14:paraId="2AAB6B41" w14:textId="1294928A" w:rsidR="008B4C7D" w:rsidRPr="009E4337" w:rsidRDefault="008B4C7D" w:rsidP="008B4C7D">
            <w:pPr>
              <w:jc w:val="center"/>
              <w:rPr>
                <w:sz w:val="22"/>
                <w:szCs w:val="22"/>
              </w:rPr>
            </w:pPr>
            <w:r w:rsidRPr="009E4337">
              <w:rPr>
                <w:sz w:val="22"/>
                <w:szCs w:val="22"/>
              </w:rPr>
              <w:t>1.7</w:t>
            </w:r>
          </w:p>
        </w:tc>
        <w:tc>
          <w:tcPr>
            <w:tcW w:w="963" w:type="pct"/>
            <w:shd w:val="clear" w:color="auto" w:fill="auto"/>
            <w:vAlign w:val="center"/>
          </w:tcPr>
          <w:p w14:paraId="0D3E5D6E" w14:textId="16865804" w:rsidR="008B4C7D" w:rsidRPr="009E4337" w:rsidRDefault="008B4C7D" w:rsidP="008B4C7D">
            <w:pPr>
              <w:jc w:val="center"/>
              <w:rPr>
                <w:sz w:val="22"/>
                <w:szCs w:val="22"/>
              </w:rPr>
            </w:pPr>
            <w:r w:rsidRPr="009E4337">
              <w:rPr>
                <w:sz w:val="22"/>
                <w:szCs w:val="22"/>
              </w:rPr>
              <w:t>Тепловая энергия, отпущенная потребителям</w:t>
            </w:r>
          </w:p>
        </w:tc>
        <w:tc>
          <w:tcPr>
            <w:tcW w:w="416" w:type="pct"/>
            <w:shd w:val="clear" w:color="auto" w:fill="auto"/>
            <w:vAlign w:val="center"/>
          </w:tcPr>
          <w:p w14:paraId="2C92FD02" w14:textId="77777777" w:rsidR="008B4C7D" w:rsidRPr="009E4337" w:rsidRDefault="008B4C7D" w:rsidP="008B4C7D">
            <w:pPr>
              <w:jc w:val="center"/>
              <w:rPr>
                <w:sz w:val="22"/>
                <w:szCs w:val="22"/>
              </w:rPr>
            </w:pPr>
            <w:r w:rsidRPr="009E4337">
              <w:rPr>
                <w:sz w:val="22"/>
                <w:szCs w:val="22"/>
              </w:rPr>
              <w:t>Гкал</w:t>
            </w:r>
          </w:p>
        </w:tc>
        <w:tc>
          <w:tcPr>
            <w:tcW w:w="391" w:type="pct"/>
            <w:shd w:val="clear" w:color="auto" w:fill="auto"/>
            <w:vAlign w:val="center"/>
          </w:tcPr>
          <w:p w14:paraId="1E010A79" w14:textId="24977499" w:rsidR="008B4C7D" w:rsidRPr="009E4337" w:rsidRDefault="008B4C7D" w:rsidP="008B4C7D">
            <w:pPr>
              <w:jc w:val="center"/>
              <w:rPr>
                <w:sz w:val="22"/>
                <w:szCs w:val="22"/>
              </w:rPr>
            </w:pPr>
            <w:r w:rsidRPr="008B4C7D">
              <w:rPr>
                <w:color w:val="FF0000"/>
                <w:sz w:val="20"/>
                <w:szCs w:val="20"/>
              </w:rPr>
              <w:t>1149,8</w:t>
            </w:r>
          </w:p>
        </w:tc>
        <w:tc>
          <w:tcPr>
            <w:tcW w:w="391" w:type="pct"/>
            <w:shd w:val="clear" w:color="auto" w:fill="auto"/>
            <w:vAlign w:val="center"/>
          </w:tcPr>
          <w:p w14:paraId="28FB8825" w14:textId="596EB6DE" w:rsidR="008B4C7D" w:rsidRPr="009E4337" w:rsidRDefault="008B4C7D" w:rsidP="008B4C7D">
            <w:pPr>
              <w:jc w:val="center"/>
              <w:rPr>
                <w:sz w:val="22"/>
                <w:szCs w:val="22"/>
              </w:rPr>
            </w:pPr>
            <w:r w:rsidRPr="008B4C7D">
              <w:rPr>
                <w:color w:val="000000"/>
                <w:sz w:val="20"/>
                <w:szCs w:val="20"/>
              </w:rPr>
              <w:t>1149,8</w:t>
            </w:r>
          </w:p>
        </w:tc>
        <w:tc>
          <w:tcPr>
            <w:tcW w:w="391" w:type="pct"/>
            <w:shd w:val="clear" w:color="auto" w:fill="auto"/>
            <w:vAlign w:val="center"/>
          </w:tcPr>
          <w:p w14:paraId="54A2B228" w14:textId="15510E89" w:rsidR="008B4C7D" w:rsidRPr="009E4337" w:rsidRDefault="008B4C7D" w:rsidP="008B4C7D">
            <w:pPr>
              <w:jc w:val="center"/>
              <w:rPr>
                <w:sz w:val="22"/>
                <w:szCs w:val="22"/>
              </w:rPr>
            </w:pPr>
            <w:r w:rsidRPr="008B4C7D">
              <w:rPr>
                <w:color w:val="000000"/>
                <w:sz w:val="20"/>
                <w:szCs w:val="20"/>
              </w:rPr>
              <w:t>1149,8</w:t>
            </w:r>
          </w:p>
        </w:tc>
        <w:tc>
          <w:tcPr>
            <w:tcW w:w="391" w:type="pct"/>
            <w:shd w:val="clear" w:color="auto" w:fill="auto"/>
            <w:vAlign w:val="center"/>
          </w:tcPr>
          <w:p w14:paraId="009983A6" w14:textId="6E9C24C0" w:rsidR="008B4C7D" w:rsidRPr="009E4337" w:rsidRDefault="008B4C7D" w:rsidP="008B4C7D">
            <w:pPr>
              <w:jc w:val="center"/>
              <w:rPr>
                <w:sz w:val="22"/>
                <w:szCs w:val="22"/>
              </w:rPr>
            </w:pPr>
            <w:r w:rsidRPr="008B4C7D">
              <w:rPr>
                <w:color w:val="000000"/>
                <w:sz w:val="20"/>
                <w:szCs w:val="20"/>
              </w:rPr>
              <w:t>1149,8</w:t>
            </w:r>
          </w:p>
        </w:tc>
        <w:tc>
          <w:tcPr>
            <w:tcW w:w="445" w:type="pct"/>
            <w:shd w:val="clear" w:color="auto" w:fill="auto"/>
            <w:vAlign w:val="center"/>
          </w:tcPr>
          <w:p w14:paraId="1C5C25FD" w14:textId="2483BCF3" w:rsidR="008B4C7D" w:rsidRPr="009E4337" w:rsidRDefault="008B4C7D" w:rsidP="008B4C7D">
            <w:pPr>
              <w:jc w:val="center"/>
              <w:rPr>
                <w:sz w:val="22"/>
                <w:szCs w:val="22"/>
              </w:rPr>
            </w:pPr>
            <w:r w:rsidRPr="008B4C7D">
              <w:rPr>
                <w:color w:val="000000"/>
                <w:sz w:val="20"/>
                <w:szCs w:val="20"/>
              </w:rPr>
              <w:t>1149,8</w:t>
            </w:r>
          </w:p>
        </w:tc>
        <w:tc>
          <w:tcPr>
            <w:tcW w:w="445" w:type="pct"/>
            <w:shd w:val="clear" w:color="auto" w:fill="auto"/>
            <w:vAlign w:val="center"/>
          </w:tcPr>
          <w:p w14:paraId="162A149C" w14:textId="78F9D23A" w:rsidR="008B4C7D" w:rsidRPr="009E4337" w:rsidRDefault="008B4C7D" w:rsidP="008B4C7D">
            <w:pPr>
              <w:jc w:val="center"/>
              <w:rPr>
                <w:sz w:val="22"/>
                <w:szCs w:val="22"/>
              </w:rPr>
            </w:pPr>
            <w:r w:rsidRPr="008B4C7D">
              <w:rPr>
                <w:color w:val="000000"/>
                <w:sz w:val="20"/>
                <w:szCs w:val="20"/>
              </w:rPr>
              <w:t>1149,8</w:t>
            </w:r>
          </w:p>
        </w:tc>
        <w:tc>
          <w:tcPr>
            <w:tcW w:w="445" w:type="pct"/>
            <w:shd w:val="clear" w:color="auto" w:fill="auto"/>
            <w:vAlign w:val="center"/>
          </w:tcPr>
          <w:p w14:paraId="67655E67" w14:textId="45D2EE24" w:rsidR="008B4C7D" w:rsidRPr="009E4337" w:rsidRDefault="008B4C7D" w:rsidP="008B4C7D">
            <w:pPr>
              <w:jc w:val="center"/>
              <w:rPr>
                <w:sz w:val="22"/>
                <w:szCs w:val="22"/>
              </w:rPr>
            </w:pPr>
            <w:r w:rsidRPr="008B4C7D">
              <w:rPr>
                <w:color w:val="000000"/>
                <w:sz w:val="20"/>
                <w:szCs w:val="20"/>
              </w:rPr>
              <w:t>1149,8</w:t>
            </w:r>
          </w:p>
        </w:tc>
        <w:tc>
          <w:tcPr>
            <w:tcW w:w="442" w:type="pct"/>
            <w:shd w:val="clear" w:color="auto" w:fill="auto"/>
            <w:vAlign w:val="center"/>
          </w:tcPr>
          <w:p w14:paraId="36E380AE" w14:textId="437A1700" w:rsidR="008B4C7D" w:rsidRPr="009E4337" w:rsidRDefault="008B4C7D" w:rsidP="008B4C7D">
            <w:pPr>
              <w:jc w:val="center"/>
              <w:rPr>
                <w:sz w:val="22"/>
                <w:szCs w:val="22"/>
              </w:rPr>
            </w:pPr>
            <w:r w:rsidRPr="008B4C7D">
              <w:rPr>
                <w:color w:val="000000"/>
                <w:sz w:val="20"/>
                <w:szCs w:val="20"/>
              </w:rPr>
              <w:t>1149,8</w:t>
            </w:r>
          </w:p>
        </w:tc>
      </w:tr>
      <w:tr w:rsidR="008B4C7D" w:rsidRPr="009E4337" w14:paraId="3F59E476" w14:textId="77777777" w:rsidTr="009F6872">
        <w:tc>
          <w:tcPr>
            <w:tcW w:w="280" w:type="pct"/>
            <w:shd w:val="clear" w:color="auto" w:fill="auto"/>
            <w:vAlign w:val="center"/>
          </w:tcPr>
          <w:p w14:paraId="4ABA5D56" w14:textId="4EDA9F89" w:rsidR="008B4C7D" w:rsidRPr="009E4337" w:rsidRDefault="008B4C7D" w:rsidP="008B4C7D">
            <w:pPr>
              <w:jc w:val="center"/>
              <w:rPr>
                <w:sz w:val="22"/>
                <w:szCs w:val="22"/>
              </w:rPr>
            </w:pPr>
            <w:r w:rsidRPr="009E4337">
              <w:rPr>
                <w:sz w:val="22"/>
                <w:szCs w:val="22"/>
              </w:rPr>
              <w:t>1.8</w:t>
            </w:r>
          </w:p>
        </w:tc>
        <w:tc>
          <w:tcPr>
            <w:tcW w:w="963" w:type="pct"/>
            <w:shd w:val="clear" w:color="auto" w:fill="auto"/>
            <w:vAlign w:val="center"/>
          </w:tcPr>
          <w:p w14:paraId="6A9B9A16" w14:textId="77777777" w:rsidR="008B4C7D" w:rsidRPr="009E4337" w:rsidRDefault="008B4C7D" w:rsidP="008B4C7D">
            <w:pPr>
              <w:jc w:val="center"/>
              <w:rPr>
                <w:sz w:val="22"/>
                <w:szCs w:val="22"/>
              </w:rPr>
            </w:pPr>
            <w:r w:rsidRPr="009E4337">
              <w:rPr>
                <w:sz w:val="22"/>
                <w:szCs w:val="22"/>
              </w:rPr>
              <w:t>УРУТ на отпуск тепловой энергии</w:t>
            </w:r>
          </w:p>
        </w:tc>
        <w:tc>
          <w:tcPr>
            <w:tcW w:w="416" w:type="pct"/>
            <w:shd w:val="clear" w:color="auto" w:fill="auto"/>
            <w:vAlign w:val="center"/>
          </w:tcPr>
          <w:p w14:paraId="6E7322C5" w14:textId="77777777" w:rsidR="008B4C7D" w:rsidRPr="009E4337" w:rsidRDefault="008B4C7D" w:rsidP="008B4C7D">
            <w:pPr>
              <w:jc w:val="center"/>
              <w:rPr>
                <w:sz w:val="22"/>
                <w:szCs w:val="22"/>
              </w:rPr>
            </w:pPr>
            <w:r w:rsidRPr="009E4337">
              <w:rPr>
                <w:sz w:val="22"/>
                <w:szCs w:val="22"/>
              </w:rPr>
              <w:t>кг.у.т/Гкал</w:t>
            </w:r>
          </w:p>
        </w:tc>
        <w:tc>
          <w:tcPr>
            <w:tcW w:w="391" w:type="pct"/>
            <w:shd w:val="clear" w:color="auto" w:fill="auto"/>
            <w:vAlign w:val="center"/>
          </w:tcPr>
          <w:p w14:paraId="5209C52B" w14:textId="1F633C94" w:rsidR="008B4C7D" w:rsidRPr="009E4337" w:rsidRDefault="008B4C7D" w:rsidP="008B4C7D">
            <w:pPr>
              <w:jc w:val="center"/>
              <w:rPr>
                <w:sz w:val="22"/>
                <w:szCs w:val="22"/>
              </w:rPr>
            </w:pPr>
            <w:r w:rsidRPr="008B4C7D">
              <w:rPr>
                <w:color w:val="000000"/>
                <w:sz w:val="20"/>
                <w:szCs w:val="20"/>
              </w:rPr>
              <w:t>215,0</w:t>
            </w:r>
          </w:p>
        </w:tc>
        <w:tc>
          <w:tcPr>
            <w:tcW w:w="391" w:type="pct"/>
            <w:shd w:val="clear" w:color="auto" w:fill="auto"/>
            <w:vAlign w:val="center"/>
          </w:tcPr>
          <w:p w14:paraId="5BDDE826" w14:textId="5465E6C4" w:rsidR="008B4C7D" w:rsidRPr="009E4337" w:rsidRDefault="008B4C7D" w:rsidP="008B4C7D">
            <w:pPr>
              <w:jc w:val="center"/>
              <w:rPr>
                <w:sz w:val="22"/>
                <w:szCs w:val="22"/>
              </w:rPr>
            </w:pPr>
            <w:r w:rsidRPr="008B4C7D">
              <w:rPr>
                <w:color w:val="000000"/>
                <w:sz w:val="20"/>
                <w:szCs w:val="20"/>
              </w:rPr>
              <w:t>215,0</w:t>
            </w:r>
          </w:p>
        </w:tc>
        <w:tc>
          <w:tcPr>
            <w:tcW w:w="391" w:type="pct"/>
            <w:shd w:val="clear" w:color="auto" w:fill="auto"/>
            <w:vAlign w:val="center"/>
          </w:tcPr>
          <w:p w14:paraId="6B1FD85D" w14:textId="591A869A" w:rsidR="008B4C7D" w:rsidRPr="009E4337" w:rsidRDefault="008B4C7D" w:rsidP="008B4C7D">
            <w:pPr>
              <w:jc w:val="center"/>
              <w:rPr>
                <w:sz w:val="22"/>
                <w:szCs w:val="22"/>
              </w:rPr>
            </w:pPr>
            <w:r w:rsidRPr="008B4C7D">
              <w:rPr>
                <w:color w:val="000000"/>
                <w:sz w:val="20"/>
                <w:szCs w:val="20"/>
              </w:rPr>
              <w:t>204,3</w:t>
            </w:r>
          </w:p>
        </w:tc>
        <w:tc>
          <w:tcPr>
            <w:tcW w:w="391" w:type="pct"/>
            <w:shd w:val="clear" w:color="auto" w:fill="auto"/>
            <w:vAlign w:val="center"/>
          </w:tcPr>
          <w:p w14:paraId="3FBC4A77" w14:textId="550CB2D0" w:rsidR="008B4C7D" w:rsidRPr="009E4337" w:rsidRDefault="008B4C7D" w:rsidP="008B4C7D">
            <w:pPr>
              <w:jc w:val="center"/>
              <w:rPr>
                <w:sz w:val="22"/>
                <w:szCs w:val="22"/>
              </w:rPr>
            </w:pPr>
            <w:r w:rsidRPr="008B4C7D">
              <w:rPr>
                <w:color w:val="000000"/>
                <w:sz w:val="20"/>
                <w:szCs w:val="20"/>
              </w:rPr>
              <w:t>204,3</w:t>
            </w:r>
          </w:p>
        </w:tc>
        <w:tc>
          <w:tcPr>
            <w:tcW w:w="445" w:type="pct"/>
            <w:shd w:val="clear" w:color="auto" w:fill="auto"/>
            <w:vAlign w:val="center"/>
          </w:tcPr>
          <w:p w14:paraId="3581999D" w14:textId="7B5304E2" w:rsidR="008B4C7D" w:rsidRPr="009E4337" w:rsidRDefault="008B4C7D" w:rsidP="008B4C7D">
            <w:pPr>
              <w:jc w:val="center"/>
              <w:rPr>
                <w:sz w:val="22"/>
                <w:szCs w:val="22"/>
              </w:rPr>
            </w:pPr>
            <w:r w:rsidRPr="008B4C7D">
              <w:rPr>
                <w:color w:val="000000"/>
                <w:sz w:val="20"/>
                <w:szCs w:val="20"/>
              </w:rPr>
              <w:t>204,3</w:t>
            </w:r>
          </w:p>
        </w:tc>
        <w:tc>
          <w:tcPr>
            <w:tcW w:w="445" w:type="pct"/>
            <w:shd w:val="clear" w:color="auto" w:fill="auto"/>
            <w:vAlign w:val="center"/>
          </w:tcPr>
          <w:p w14:paraId="47EEE278" w14:textId="08F07AC6" w:rsidR="008B4C7D" w:rsidRPr="009E4337" w:rsidRDefault="008B4C7D" w:rsidP="008B4C7D">
            <w:pPr>
              <w:jc w:val="center"/>
              <w:rPr>
                <w:sz w:val="22"/>
                <w:szCs w:val="22"/>
              </w:rPr>
            </w:pPr>
            <w:r w:rsidRPr="008B4C7D">
              <w:rPr>
                <w:color w:val="000000"/>
                <w:sz w:val="20"/>
                <w:szCs w:val="20"/>
              </w:rPr>
              <w:t>204,3</w:t>
            </w:r>
          </w:p>
        </w:tc>
        <w:tc>
          <w:tcPr>
            <w:tcW w:w="445" w:type="pct"/>
            <w:shd w:val="clear" w:color="auto" w:fill="auto"/>
            <w:vAlign w:val="center"/>
          </w:tcPr>
          <w:p w14:paraId="3272E58B" w14:textId="5B4E33FE" w:rsidR="008B4C7D" w:rsidRPr="009E4337" w:rsidRDefault="008B4C7D" w:rsidP="008B4C7D">
            <w:pPr>
              <w:jc w:val="center"/>
              <w:rPr>
                <w:sz w:val="22"/>
                <w:szCs w:val="22"/>
              </w:rPr>
            </w:pPr>
            <w:r w:rsidRPr="008B4C7D">
              <w:rPr>
                <w:color w:val="000000"/>
                <w:sz w:val="20"/>
                <w:szCs w:val="20"/>
              </w:rPr>
              <w:t>204,3</w:t>
            </w:r>
          </w:p>
        </w:tc>
        <w:tc>
          <w:tcPr>
            <w:tcW w:w="442" w:type="pct"/>
            <w:shd w:val="clear" w:color="auto" w:fill="auto"/>
            <w:vAlign w:val="center"/>
          </w:tcPr>
          <w:p w14:paraId="7CDCD810" w14:textId="047E9588" w:rsidR="008B4C7D" w:rsidRPr="009E4337" w:rsidRDefault="008B4C7D" w:rsidP="008B4C7D">
            <w:pPr>
              <w:jc w:val="center"/>
              <w:rPr>
                <w:sz w:val="22"/>
                <w:szCs w:val="22"/>
              </w:rPr>
            </w:pPr>
            <w:r w:rsidRPr="008B4C7D">
              <w:rPr>
                <w:color w:val="000000"/>
                <w:sz w:val="20"/>
                <w:szCs w:val="20"/>
              </w:rPr>
              <w:t>204,3</w:t>
            </w:r>
          </w:p>
        </w:tc>
      </w:tr>
      <w:tr w:rsidR="008B4C7D" w:rsidRPr="009E4337" w14:paraId="70F06047" w14:textId="77777777" w:rsidTr="009F6872">
        <w:tc>
          <w:tcPr>
            <w:tcW w:w="280" w:type="pct"/>
            <w:shd w:val="clear" w:color="auto" w:fill="auto"/>
            <w:vAlign w:val="center"/>
          </w:tcPr>
          <w:p w14:paraId="186B0705" w14:textId="606FDEDE" w:rsidR="008B4C7D" w:rsidRPr="009E4337" w:rsidRDefault="008B4C7D" w:rsidP="008B4C7D">
            <w:pPr>
              <w:jc w:val="center"/>
              <w:rPr>
                <w:sz w:val="22"/>
                <w:szCs w:val="22"/>
              </w:rPr>
            </w:pPr>
            <w:r w:rsidRPr="009E4337">
              <w:rPr>
                <w:sz w:val="22"/>
                <w:szCs w:val="22"/>
              </w:rPr>
              <w:t>1.9</w:t>
            </w:r>
          </w:p>
        </w:tc>
        <w:tc>
          <w:tcPr>
            <w:tcW w:w="963" w:type="pct"/>
            <w:shd w:val="clear" w:color="auto" w:fill="auto"/>
            <w:vAlign w:val="center"/>
          </w:tcPr>
          <w:p w14:paraId="5CF9069C" w14:textId="57297552" w:rsidR="008B4C7D" w:rsidRPr="009E4337" w:rsidRDefault="008B4C7D" w:rsidP="008B4C7D">
            <w:pPr>
              <w:jc w:val="center"/>
              <w:rPr>
                <w:sz w:val="22"/>
                <w:szCs w:val="22"/>
              </w:rPr>
            </w:pPr>
            <w:r w:rsidRPr="009E4337">
              <w:rPr>
                <w:sz w:val="22"/>
                <w:szCs w:val="22"/>
              </w:rPr>
              <w:t>Средневзвешенный КПД котельной</w:t>
            </w:r>
          </w:p>
        </w:tc>
        <w:tc>
          <w:tcPr>
            <w:tcW w:w="416" w:type="pct"/>
            <w:shd w:val="clear" w:color="auto" w:fill="auto"/>
            <w:vAlign w:val="center"/>
          </w:tcPr>
          <w:p w14:paraId="587F6690" w14:textId="6C86ACB8" w:rsidR="008B4C7D" w:rsidRPr="009E4337" w:rsidRDefault="008B4C7D" w:rsidP="008B4C7D">
            <w:pPr>
              <w:jc w:val="center"/>
              <w:rPr>
                <w:sz w:val="22"/>
                <w:szCs w:val="22"/>
              </w:rPr>
            </w:pPr>
            <w:r w:rsidRPr="009E4337">
              <w:rPr>
                <w:sz w:val="22"/>
                <w:szCs w:val="22"/>
              </w:rPr>
              <w:t>%</w:t>
            </w:r>
          </w:p>
        </w:tc>
        <w:tc>
          <w:tcPr>
            <w:tcW w:w="391" w:type="pct"/>
            <w:shd w:val="clear" w:color="auto" w:fill="auto"/>
            <w:vAlign w:val="center"/>
          </w:tcPr>
          <w:p w14:paraId="2A8E7EA0" w14:textId="03362BCE" w:rsidR="008B4C7D" w:rsidRPr="009E4337" w:rsidRDefault="008B4C7D" w:rsidP="008B4C7D">
            <w:pPr>
              <w:jc w:val="center"/>
              <w:rPr>
                <w:sz w:val="22"/>
                <w:szCs w:val="22"/>
              </w:rPr>
            </w:pPr>
            <w:r w:rsidRPr="008B4C7D">
              <w:rPr>
                <w:color w:val="000000"/>
                <w:sz w:val="20"/>
                <w:szCs w:val="20"/>
              </w:rPr>
              <w:t>66,4</w:t>
            </w:r>
          </w:p>
        </w:tc>
        <w:tc>
          <w:tcPr>
            <w:tcW w:w="391" w:type="pct"/>
            <w:shd w:val="clear" w:color="auto" w:fill="auto"/>
            <w:vAlign w:val="center"/>
          </w:tcPr>
          <w:p w14:paraId="379C9193" w14:textId="0C665EA4" w:rsidR="008B4C7D" w:rsidRPr="009E4337" w:rsidRDefault="008B4C7D" w:rsidP="008B4C7D">
            <w:pPr>
              <w:jc w:val="center"/>
              <w:rPr>
                <w:sz w:val="22"/>
                <w:szCs w:val="22"/>
              </w:rPr>
            </w:pPr>
            <w:r w:rsidRPr="008B4C7D">
              <w:rPr>
                <w:color w:val="000000"/>
                <w:sz w:val="20"/>
                <w:szCs w:val="20"/>
              </w:rPr>
              <w:t>66,4</w:t>
            </w:r>
          </w:p>
        </w:tc>
        <w:tc>
          <w:tcPr>
            <w:tcW w:w="391" w:type="pct"/>
            <w:shd w:val="clear" w:color="auto" w:fill="auto"/>
            <w:vAlign w:val="center"/>
          </w:tcPr>
          <w:p w14:paraId="0C8978E4" w14:textId="7450A814" w:rsidR="008B4C7D" w:rsidRPr="009E4337" w:rsidRDefault="008B4C7D" w:rsidP="008B4C7D">
            <w:pPr>
              <w:jc w:val="center"/>
              <w:rPr>
                <w:sz w:val="22"/>
                <w:szCs w:val="22"/>
              </w:rPr>
            </w:pPr>
            <w:r w:rsidRPr="008B4C7D">
              <w:rPr>
                <w:color w:val="000000"/>
                <w:sz w:val="20"/>
                <w:szCs w:val="20"/>
              </w:rPr>
              <w:t>70,0</w:t>
            </w:r>
          </w:p>
        </w:tc>
        <w:tc>
          <w:tcPr>
            <w:tcW w:w="391" w:type="pct"/>
            <w:shd w:val="clear" w:color="auto" w:fill="auto"/>
            <w:vAlign w:val="center"/>
          </w:tcPr>
          <w:p w14:paraId="10EF770E" w14:textId="07245858" w:rsidR="008B4C7D" w:rsidRPr="009E4337" w:rsidRDefault="008B4C7D" w:rsidP="008B4C7D">
            <w:pPr>
              <w:jc w:val="center"/>
              <w:rPr>
                <w:sz w:val="22"/>
                <w:szCs w:val="22"/>
              </w:rPr>
            </w:pPr>
            <w:r w:rsidRPr="008B4C7D">
              <w:rPr>
                <w:color w:val="000000"/>
                <w:sz w:val="20"/>
                <w:szCs w:val="20"/>
              </w:rPr>
              <w:t>69,9</w:t>
            </w:r>
          </w:p>
        </w:tc>
        <w:tc>
          <w:tcPr>
            <w:tcW w:w="445" w:type="pct"/>
            <w:shd w:val="clear" w:color="auto" w:fill="auto"/>
            <w:vAlign w:val="center"/>
          </w:tcPr>
          <w:p w14:paraId="4DB71EB7" w14:textId="64B28AD5" w:rsidR="008B4C7D" w:rsidRPr="009E4337" w:rsidRDefault="008B4C7D" w:rsidP="008B4C7D">
            <w:pPr>
              <w:jc w:val="center"/>
              <w:rPr>
                <w:sz w:val="22"/>
                <w:szCs w:val="22"/>
              </w:rPr>
            </w:pPr>
            <w:r w:rsidRPr="008B4C7D">
              <w:rPr>
                <w:color w:val="000000"/>
                <w:sz w:val="20"/>
                <w:szCs w:val="20"/>
              </w:rPr>
              <w:t>69,9</w:t>
            </w:r>
          </w:p>
        </w:tc>
        <w:tc>
          <w:tcPr>
            <w:tcW w:w="445" w:type="pct"/>
            <w:shd w:val="clear" w:color="auto" w:fill="auto"/>
            <w:vAlign w:val="center"/>
          </w:tcPr>
          <w:p w14:paraId="05222907" w14:textId="7958D677" w:rsidR="008B4C7D" w:rsidRPr="009E4337" w:rsidRDefault="008B4C7D" w:rsidP="008B4C7D">
            <w:pPr>
              <w:jc w:val="center"/>
              <w:rPr>
                <w:sz w:val="22"/>
                <w:szCs w:val="22"/>
              </w:rPr>
            </w:pPr>
            <w:r w:rsidRPr="008B4C7D">
              <w:rPr>
                <w:color w:val="000000"/>
                <w:sz w:val="20"/>
                <w:szCs w:val="20"/>
              </w:rPr>
              <w:t>69,9</w:t>
            </w:r>
          </w:p>
        </w:tc>
        <w:tc>
          <w:tcPr>
            <w:tcW w:w="445" w:type="pct"/>
            <w:shd w:val="clear" w:color="auto" w:fill="auto"/>
            <w:vAlign w:val="center"/>
          </w:tcPr>
          <w:p w14:paraId="0A8C9D28" w14:textId="0DA4928F" w:rsidR="008B4C7D" w:rsidRPr="009E4337" w:rsidRDefault="008B4C7D" w:rsidP="008B4C7D">
            <w:pPr>
              <w:jc w:val="center"/>
              <w:rPr>
                <w:sz w:val="22"/>
                <w:szCs w:val="22"/>
              </w:rPr>
            </w:pPr>
            <w:r w:rsidRPr="008B4C7D">
              <w:rPr>
                <w:color w:val="000000"/>
                <w:sz w:val="20"/>
                <w:szCs w:val="20"/>
              </w:rPr>
              <w:t>69,9</w:t>
            </w:r>
          </w:p>
        </w:tc>
        <w:tc>
          <w:tcPr>
            <w:tcW w:w="442" w:type="pct"/>
            <w:shd w:val="clear" w:color="auto" w:fill="auto"/>
            <w:vAlign w:val="center"/>
          </w:tcPr>
          <w:p w14:paraId="4F75B011" w14:textId="2A3BF3DA" w:rsidR="008B4C7D" w:rsidRPr="009E4337" w:rsidRDefault="008B4C7D" w:rsidP="008B4C7D">
            <w:pPr>
              <w:jc w:val="center"/>
              <w:rPr>
                <w:sz w:val="22"/>
                <w:szCs w:val="22"/>
              </w:rPr>
            </w:pPr>
            <w:r w:rsidRPr="008B4C7D">
              <w:rPr>
                <w:color w:val="000000"/>
                <w:sz w:val="20"/>
                <w:szCs w:val="20"/>
              </w:rPr>
              <w:t>69,9</w:t>
            </w:r>
          </w:p>
        </w:tc>
      </w:tr>
      <w:tr w:rsidR="008B4C7D" w:rsidRPr="009E4337" w14:paraId="22FF11D9" w14:textId="77777777" w:rsidTr="009F6872">
        <w:tc>
          <w:tcPr>
            <w:tcW w:w="280" w:type="pct"/>
            <w:shd w:val="clear" w:color="auto" w:fill="auto"/>
            <w:vAlign w:val="center"/>
          </w:tcPr>
          <w:p w14:paraId="42371530" w14:textId="61577B80" w:rsidR="008B4C7D" w:rsidRPr="009E4337" w:rsidRDefault="008B4C7D" w:rsidP="008B4C7D">
            <w:pPr>
              <w:jc w:val="center"/>
              <w:rPr>
                <w:sz w:val="22"/>
                <w:szCs w:val="22"/>
              </w:rPr>
            </w:pPr>
            <w:r>
              <w:rPr>
                <w:sz w:val="22"/>
                <w:szCs w:val="22"/>
              </w:rPr>
              <w:t>2</w:t>
            </w:r>
          </w:p>
        </w:tc>
        <w:tc>
          <w:tcPr>
            <w:tcW w:w="963" w:type="pct"/>
            <w:shd w:val="clear" w:color="auto" w:fill="auto"/>
            <w:vAlign w:val="bottom"/>
          </w:tcPr>
          <w:p w14:paraId="5634B544" w14:textId="59307710" w:rsidR="008B4C7D" w:rsidRPr="009E4337" w:rsidRDefault="008B4C7D" w:rsidP="008B4C7D">
            <w:pPr>
              <w:jc w:val="center"/>
              <w:rPr>
                <w:sz w:val="22"/>
                <w:szCs w:val="22"/>
              </w:rPr>
            </w:pPr>
            <w:r w:rsidRPr="008B4C7D">
              <w:rPr>
                <w:b/>
                <w:bCs/>
                <w:color w:val="000000"/>
                <w:sz w:val="20"/>
                <w:szCs w:val="20"/>
              </w:rPr>
              <w:t>Котельная «Стройдвор» (с. Дунаево)</w:t>
            </w:r>
          </w:p>
        </w:tc>
        <w:tc>
          <w:tcPr>
            <w:tcW w:w="416" w:type="pct"/>
            <w:shd w:val="clear" w:color="auto" w:fill="auto"/>
            <w:vAlign w:val="center"/>
          </w:tcPr>
          <w:p w14:paraId="3F1AE1F2" w14:textId="77777777" w:rsidR="008B4C7D" w:rsidRPr="009E4337" w:rsidRDefault="008B4C7D" w:rsidP="008B4C7D">
            <w:pPr>
              <w:jc w:val="center"/>
              <w:rPr>
                <w:sz w:val="22"/>
                <w:szCs w:val="22"/>
              </w:rPr>
            </w:pPr>
          </w:p>
        </w:tc>
        <w:tc>
          <w:tcPr>
            <w:tcW w:w="391" w:type="pct"/>
            <w:shd w:val="clear" w:color="auto" w:fill="auto"/>
            <w:vAlign w:val="center"/>
          </w:tcPr>
          <w:p w14:paraId="055ADE81" w14:textId="77777777" w:rsidR="008B4C7D" w:rsidRPr="008B4C7D" w:rsidRDefault="008B4C7D" w:rsidP="008B4C7D">
            <w:pPr>
              <w:jc w:val="center"/>
              <w:rPr>
                <w:color w:val="000000"/>
                <w:sz w:val="20"/>
                <w:szCs w:val="20"/>
              </w:rPr>
            </w:pPr>
          </w:p>
        </w:tc>
        <w:tc>
          <w:tcPr>
            <w:tcW w:w="391" w:type="pct"/>
            <w:shd w:val="clear" w:color="auto" w:fill="auto"/>
            <w:vAlign w:val="center"/>
          </w:tcPr>
          <w:p w14:paraId="0A16A953" w14:textId="77777777" w:rsidR="008B4C7D" w:rsidRPr="008B4C7D" w:rsidRDefault="008B4C7D" w:rsidP="008B4C7D">
            <w:pPr>
              <w:jc w:val="center"/>
              <w:rPr>
                <w:color w:val="000000"/>
                <w:sz w:val="20"/>
                <w:szCs w:val="20"/>
              </w:rPr>
            </w:pPr>
          </w:p>
        </w:tc>
        <w:tc>
          <w:tcPr>
            <w:tcW w:w="391" w:type="pct"/>
            <w:shd w:val="clear" w:color="auto" w:fill="auto"/>
            <w:vAlign w:val="center"/>
          </w:tcPr>
          <w:p w14:paraId="226A79F2" w14:textId="77777777" w:rsidR="008B4C7D" w:rsidRPr="008B4C7D" w:rsidRDefault="008B4C7D" w:rsidP="008B4C7D">
            <w:pPr>
              <w:jc w:val="center"/>
              <w:rPr>
                <w:color w:val="000000"/>
                <w:sz w:val="20"/>
                <w:szCs w:val="20"/>
              </w:rPr>
            </w:pPr>
          </w:p>
        </w:tc>
        <w:tc>
          <w:tcPr>
            <w:tcW w:w="391" w:type="pct"/>
            <w:shd w:val="clear" w:color="auto" w:fill="auto"/>
            <w:vAlign w:val="center"/>
          </w:tcPr>
          <w:p w14:paraId="69D4F381" w14:textId="77777777" w:rsidR="008B4C7D" w:rsidRPr="008B4C7D" w:rsidRDefault="008B4C7D" w:rsidP="008B4C7D">
            <w:pPr>
              <w:jc w:val="center"/>
              <w:rPr>
                <w:color w:val="000000"/>
                <w:sz w:val="20"/>
                <w:szCs w:val="20"/>
              </w:rPr>
            </w:pPr>
          </w:p>
        </w:tc>
        <w:tc>
          <w:tcPr>
            <w:tcW w:w="445" w:type="pct"/>
            <w:shd w:val="clear" w:color="auto" w:fill="auto"/>
            <w:vAlign w:val="center"/>
          </w:tcPr>
          <w:p w14:paraId="298E9DB7" w14:textId="77777777" w:rsidR="008B4C7D" w:rsidRPr="008B4C7D" w:rsidRDefault="008B4C7D" w:rsidP="008B4C7D">
            <w:pPr>
              <w:jc w:val="center"/>
              <w:rPr>
                <w:color w:val="000000"/>
                <w:sz w:val="20"/>
                <w:szCs w:val="20"/>
              </w:rPr>
            </w:pPr>
          </w:p>
        </w:tc>
        <w:tc>
          <w:tcPr>
            <w:tcW w:w="445" w:type="pct"/>
            <w:shd w:val="clear" w:color="auto" w:fill="auto"/>
            <w:vAlign w:val="center"/>
          </w:tcPr>
          <w:p w14:paraId="5F454700" w14:textId="77777777" w:rsidR="008B4C7D" w:rsidRPr="008B4C7D" w:rsidRDefault="008B4C7D" w:rsidP="008B4C7D">
            <w:pPr>
              <w:jc w:val="center"/>
              <w:rPr>
                <w:color w:val="000000"/>
                <w:sz w:val="20"/>
                <w:szCs w:val="20"/>
              </w:rPr>
            </w:pPr>
          </w:p>
        </w:tc>
        <w:tc>
          <w:tcPr>
            <w:tcW w:w="445" w:type="pct"/>
            <w:shd w:val="clear" w:color="auto" w:fill="auto"/>
            <w:vAlign w:val="center"/>
          </w:tcPr>
          <w:p w14:paraId="7FC1BCD0" w14:textId="77777777" w:rsidR="008B4C7D" w:rsidRPr="008B4C7D" w:rsidRDefault="008B4C7D" w:rsidP="008B4C7D">
            <w:pPr>
              <w:jc w:val="center"/>
              <w:rPr>
                <w:color w:val="000000"/>
                <w:sz w:val="20"/>
                <w:szCs w:val="20"/>
              </w:rPr>
            </w:pPr>
          </w:p>
        </w:tc>
        <w:tc>
          <w:tcPr>
            <w:tcW w:w="442" w:type="pct"/>
            <w:shd w:val="clear" w:color="auto" w:fill="auto"/>
            <w:vAlign w:val="center"/>
          </w:tcPr>
          <w:p w14:paraId="46757465" w14:textId="77777777" w:rsidR="008B4C7D" w:rsidRPr="008B4C7D" w:rsidRDefault="008B4C7D" w:rsidP="008B4C7D">
            <w:pPr>
              <w:jc w:val="center"/>
              <w:rPr>
                <w:color w:val="000000"/>
                <w:sz w:val="20"/>
                <w:szCs w:val="20"/>
              </w:rPr>
            </w:pPr>
          </w:p>
        </w:tc>
      </w:tr>
      <w:tr w:rsidR="008B4C7D" w:rsidRPr="009E4337" w14:paraId="28AF1E73" w14:textId="77777777" w:rsidTr="009F6872">
        <w:tc>
          <w:tcPr>
            <w:tcW w:w="280" w:type="pct"/>
            <w:shd w:val="clear" w:color="auto" w:fill="auto"/>
            <w:vAlign w:val="center"/>
          </w:tcPr>
          <w:p w14:paraId="529C90FE" w14:textId="2CEECE15" w:rsidR="008B4C7D" w:rsidRPr="008B4C7D" w:rsidRDefault="008B4C7D" w:rsidP="008B4C7D">
            <w:pPr>
              <w:jc w:val="center"/>
              <w:rPr>
                <w:b/>
                <w:bCs/>
                <w:color w:val="000000"/>
                <w:sz w:val="20"/>
                <w:szCs w:val="20"/>
              </w:rPr>
            </w:pPr>
            <w:r>
              <w:rPr>
                <w:sz w:val="22"/>
                <w:szCs w:val="22"/>
              </w:rPr>
              <w:t>2</w:t>
            </w:r>
            <w:r w:rsidRPr="009E4337">
              <w:rPr>
                <w:sz w:val="22"/>
                <w:szCs w:val="22"/>
              </w:rPr>
              <w:t>.1</w:t>
            </w:r>
          </w:p>
        </w:tc>
        <w:tc>
          <w:tcPr>
            <w:tcW w:w="963" w:type="pct"/>
            <w:shd w:val="clear" w:color="auto" w:fill="auto"/>
            <w:vAlign w:val="center"/>
          </w:tcPr>
          <w:p w14:paraId="5B7344AD" w14:textId="388E52BE" w:rsidR="008B4C7D" w:rsidRPr="009E4337" w:rsidRDefault="008B4C7D" w:rsidP="008B4C7D">
            <w:pPr>
              <w:jc w:val="center"/>
              <w:rPr>
                <w:sz w:val="22"/>
                <w:szCs w:val="22"/>
              </w:rPr>
            </w:pPr>
            <w:r w:rsidRPr="009E4337">
              <w:rPr>
                <w:sz w:val="22"/>
                <w:szCs w:val="22"/>
              </w:rPr>
              <w:t>Вид топлива</w:t>
            </w:r>
          </w:p>
        </w:tc>
        <w:tc>
          <w:tcPr>
            <w:tcW w:w="416" w:type="pct"/>
            <w:shd w:val="clear" w:color="auto" w:fill="auto"/>
            <w:vAlign w:val="center"/>
          </w:tcPr>
          <w:p w14:paraId="701E89F8" w14:textId="41E4B022" w:rsidR="008B4C7D" w:rsidRPr="009E4337" w:rsidRDefault="008B4C7D" w:rsidP="008B4C7D">
            <w:pPr>
              <w:jc w:val="center"/>
              <w:rPr>
                <w:sz w:val="22"/>
                <w:szCs w:val="22"/>
              </w:rPr>
            </w:pPr>
            <w:r w:rsidRPr="009E4337">
              <w:rPr>
                <w:sz w:val="22"/>
                <w:szCs w:val="22"/>
              </w:rPr>
              <w:t> </w:t>
            </w:r>
          </w:p>
        </w:tc>
        <w:tc>
          <w:tcPr>
            <w:tcW w:w="391" w:type="pct"/>
            <w:shd w:val="clear" w:color="auto" w:fill="auto"/>
            <w:vAlign w:val="center"/>
          </w:tcPr>
          <w:p w14:paraId="5E9FE93A" w14:textId="2892E102" w:rsidR="008B4C7D" w:rsidRPr="008B4C7D" w:rsidRDefault="008B4C7D" w:rsidP="008B4C7D">
            <w:pPr>
              <w:jc w:val="center"/>
              <w:rPr>
                <w:color w:val="000000"/>
                <w:sz w:val="20"/>
                <w:szCs w:val="20"/>
              </w:rPr>
            </w:pPr>
            <w:r w:rsidRPr="008B4C7D">
              <w:rPr>
                <w:color w:val="000000"/>
                <w:sz w:val="20"/>
                <w:szCs w:val="20"/>
              </w:rPr>
              <w:t xml:space="preserve">Бурый уголь (2 </w:t>
            </w:r>
            <w:r w:rsidRPr="008B4C7D">
              <w:rPr>
                <w:color w:val="000000"/>
                <w:sz w:val="20"/>
                <w:szCs w:val="20"/>
              </w:rPr>
              <w:lastRenderedPageBreak/>
              <w:t>БР)</w:t>
            </w:r>
          </w:p>
        </w:tc>
        <w:tc>
          <w:tcPr>
            <w:tcW w:w="391" w:type="pct"/>
            <w:shd w:val="clear" w:color="auto" w:fill="auto"/>
            <w:vAlign w:val="center"/>
          </w:tcPr>
          <w:p w14:paraId="37C332E8" w14:textId="25CED39C" w:rsidR="008B4C7D" w:rsidRPr="008B4C7D" w:rsidRDefault="008B4C7D" w:rsidP="008B4C7D">
            <w:pPr>
              <w:jc w:val="center"/>
              <w:rPr>
                <w:color w:val="000000"/>
                <w:sz w:val="20"/>
                <w:szCs w:val="20"/>
              </w:rPr>
            </w:pPr>
            <w:r w:rsidRPr="008B4C7D">
              <w:rPr>
                <w:color w:val="000000"/>
                <w:sz w:val="20"/>
                <w:szCs w:val="20"/>
              </w:rPr>
              <w:lastRenderedPageBreak/>
              <w:t xml:space="preserve">Бурый уголь (2 </w:t>
            </w:r>
            <w:r w:rsidRPr="008B4C7D">
              <w:rPr>
                <w:color w:val="000000"/>
                <w:sz w:val="20"/>
                <w:szCs w:val="20"/>
              </w:rPr>
              <w:lastRenderedPageBreak/>
              <w:t>БР)</w:t>
            </w:r>
          </w:p>
        </w:tc>
        <w:tc>
          <w:tcPr>
            <w:tcW w:w="391" w:type="pct"/>
            <w:shd w:val="clear" w:color="auto" w:fill="auto"/>
            <w:vAlign w:val="center"/>
          </w:tcPr>
          <w:p w14:paraId="5684CA24" w14:textId="0A98BEE6" w:rsidR="008B4C7D" w:rsidRPr="008B4C7D" w:rsidRDefault="008B4C7D" w:rsidP="008B4C7D">
            <w:pPr>
              <w:jc w:val="center"/>
              <w:rPr>
                <w:color w:val="000000"/>
                <w:sz w:val="20"/>
                <w:szCs w:val="20"/>
              </w:rPr>
            </w:pPr>
            <w:r w:rsidRPr="008B4C7D">
              <w:rPr>
                <w:color w:val="000000"/>
                <w:sz w:val="20"/>
                <w:szCs w:val="20"/>
              </w:rPr>
              <w:lastRenderedPageBreak/>
              <w:t xml:space="preserve">Бурый уголь (2 </w:t>
            </w:r>
            <w:r w:rsidRPr="008B4C7D">
              <w:rPr>
                <w:color w:val="000000"/>
                <w:sz w:val="20"/>
                <w:szCs w:val="20"/>
              </w:rPr>
              <w:lastRenderedPageBreak/>
              <w:t>БР)</w:t>
            </w:r>
          </w:p>
        </w:tc>
        <w:tc>
          <w:tcPr>
            <w:tcW w:w="391" w:type="pct"/>
            <w:shd w:val="clear" w:color="auto" w:fill="auto"/>
            <w:vAlign w:val="center"/>
          </w:tcPr>
          <w:p w14:paraId="3F4BBB71" w14:textId="20E02C03" w:rsidR="008B4C7D" w:rsidRPr="008B4C7D" w:rsidRDefault="008B4C7D" w:rsidP="008B4C7D">
            <w:pPr>
              <w:jc w:val="center"/>
              <w:rPr>
                <w:color w:val="000000"/>
                <w:sz w:val="20"/>
                <w:szCs w:val="20"/>
              </w:rPr>
            </w:pPr>
            <w:r w:rsidRPr="008B4C7D">
              <w:rPr>
                <w:color w:val="000000"/>
                <w:sz w:val="20"/>
                <w:szCs w:val="20"/>
              </w:rPr>
              <w:lastRenderedPageBreak/>
              <w:t xml:space="preserve">Бурый уголь (2 </w:t>
            </w:r>
            <w:r w:rsidRPr="008B4C7D">
              <w:rPr>
                <w:color w:val="000000"/>
                <w:sz w:val="20"/>
                <w:szCs w:val="20"/>
              </w:rPr>
              <w:lastRenderedPageBreak/>
              <w:t>БР)</w:t>
            </w:r>
          </w:p>
        </w:tc>
        <w:tc>
          <w:tcPr>
            <w:tcW w:w="445" w:type="pct"/>
            <w:shd w:val="clear" w:color="auto" w:fill="auto"/>
            <w:vAlign w:val="center"/>
          </w:tcPr>
          <w:p w14:paraId="5762BB43" w14:textId="53053A3E" w:rsidR="008B4C7D" w:rsidRPr="008B4C7D" w:rsidRDefault="008B4C7D" w:rsidP="008B4C7D">
            <w:pPr>
              <w:jc w:val="center"/>
              <w:rPr>
                <w:color w:val="000000"/>
                <w:sz w:val="20"/>
                <w:szCs w:val="20"/>
              </w:rPr>
            </w:pPr>
            <w:r w:rsidRPr="008B4C7D">
              <w:rPr>
                <w:color w:val="000000"/>
                <w:sz w:val="20"/>
                <w:szCs w:val="20"/>
              </w:rPr>
              <w:lastRenderedPageBreak/>
              <w:t>Бурый уголь (2 БР)</w:t>
            </w:r>
          </w:p>
        </w:tc>
        <w:tc>
          <w:tcPr>
            <w:tcW w:w="445" w:type="pct"/>
            <w:shd w:val="clear" w:color="auto" w:fill="auto"/>
            <w:vAlign w:val="center"/>
          </w:tcPr>
          <w:p w14:paraId="01B6D1AF" w14:textId="0A983D7C" w:rsidR="008B4C7D" w:rsidRPr="008B4C7D" w:rsidRDefault="008B4C7D" w:rsidP="008B4C7D">
            <w:pPr>
              <w:jc w:val="center"/>
              <w:rPr>
                <w:color w:val="000000"/>
                <w:sz w:val="20"/>
                <w:szCs w:val="20"/>
              </w:rPr>
            </w:pPr>
            <w:r w:rsidRPr="008B4C7D">
              <w:rPr>
                <w:color w:val="000000"/>
                <w:sz w:val="20"/>
                <w:szCs w:val="20"/>
              </w:rPr>
              <w:t>Бурый уголь (2 БР)</w:t>
            </w:r>
          </w:p>
        </w:tc>
        <w:tc>
          <w:tcPr>
            <w:tcW w:w="445" w:type="pct"/>
            <w:shd w:val="clear" w:color="auto" w:fill="auto"/>
            <w:vAlign w:val="center"/>
          </w:tcPr>
          <w:p w14:paraId="5D96DFF8" w14:textId="0D7B732D" w:rsidR="008B4C7D" w:rsidRPr="008B4C7D" w:rsidRDefault="008B4C7D" w:rsidP="008B4C7D">
            <w:pPr>
              <w:jc w:val="center"/>
              <w:rPr>
                <w:color w:val="000000"/>
                <w:sz w:val="20"/>
                <w:szCs w:val="20"/>
              </w:rPr>
            </w:pPr>
            <w:r w:rsidRPr="008B4C7D">
              <w:rPr>
                <w:color w:val="000000"/>
                <w:sz w:val="20"/>
                <w:szCs w:val="20"/>
              </w:rPr>
              <w:t>Бурый уголь (2 БР)</w:t>
            </w:r>
          </w:p>
        </w:tc>
        <w:tc>
          <w:tcPr>
            <w:tcW w:w="442" w:type="pct"/>
            <w:shd w:val="clear" w:color="auto" w:fill="auto"/>
            <w:vAlign w:val="center"/>
          </w:tcPr>
          <w:p w14:paraId="001B0C2F" w14:textId="53FE3081" w:rsidR="008B4C7D" w:rsidRPr="008B4C7D" w:rsidRDefault="008B4C7D" w:rsidP="008B4C7D">
            <w:pPr>
              <w:jc w:val="center"/>
              <w:rPr>
                <w:color w:val="000000"/>
                <w:sz w:val="20"/>
                <w:szCs w:val="20"/>
              </w:rPr>
            </w:pPr>
            <w:r w:rsidRPr="008B4C7D">
              <w:rPr>
                <w:color w:val="000000"/>
                <w:sz w:val="20"/>
                <w:szCs w:val="20"/>
              </w:rPr>
              <w:t>Бурый уголь (2 БР)</w:t>
            </w:r>
          </w:p>
        </w:tc>
      </w:tr>
      <w:tr w:rsidR="008B4C7D" w:rsidRPr="009E4337" w14:paraId="7F8FDA1E" w14:textId="77777777" w:rsidTr="009F6872">
        <w:tc>
          <w:tcPr>
            <w:tcW w:w="280" w:type="pct"/>
            <w:vMerge w:val="restart"/>
            <w:shd w:val="clear" w:color="auto" w:fill="auto"/>
            <w:vAlign w:val="center"/>
          </w:tcPr>
          <w:p w14:paraId="4DA4EEC8" w14:textId="158103BD" w:rsidR="008B4C7D" w:rsidRPr="008B4C7D" w:rsidRDefault="008B4C7D" w:rsidP="008B4C7D">
            <w:pPr>
              <w:jc w:val="center"/>
              <w:rPr>
                <w:b/>
                <w:bCs/>
                <w:color w:val="000000"/>
                <w:sz w:val="20"/>
                <w:szCs w:val="20"/>
              </w:rPr>
            </w:pPr>
            <w:r>
              <w:rPr>
                <w:sz w:val="22"/>
                <w:szCs w:val="22"/>
              </w:rPr>
              <w:t>2</w:t>
            </w:r>
            <w:r w:rsidRPr="009E4337">
              <w:rPr>
                <w:sz w:val="22"/>
                <w:szCs w:val="22"/>
              </w:rPr>
              <w:t>.2</w:t>
            </w:r>
          </w:p>
        </w:tc>
        <w:tc>
          <w:tcPr>
            <w:tcW w:w="963" w:type="pct"/>
            <w:vMerge w:val="restart"/>
            <w:shd w:val="clear" w:color="auto" w:fill="auto"/>
            <w:vAlign w:val="center"/>
          </w:tcPr>
          <w:p w14:paraId="4B69583B" w14:textId="7B8D9448" w:rsidR="008B4C7D" w:rsidRPr="008B4C7D" w:rsidRDefault="008B4C7D" w:rsidP="008B4C7D">
            <w:pPr>
              <w:jc w:val="center"/>
              <w:rPr>
                <w:color w:val="000000"/>
                <w:sz w:val="20"/>
                <w:szCs w:val="20"/>
              </w:rPr>
            </w:pPr>
            <w:r w:rsidRPr="009E4337">
              <w:rPr>
                <w:sz w:val="22"/>
                <w:szCs w:val="22"/>
              </w:rPr>
              <w:t>расход натурального топлива (основное топливо)</w:t>
            </w:r>
          </w:p>
        </w:tc>
        <w:tc>
          <w:tcPr>
            <w:tcW w:w="416" w:type="pct"/>
            <w:shd w:val="clear" w:color="auto" w:fill="auto"/>
            <w:vAlign w:val="center"/>
          </w:tcPr>
          <w:p w14:paraId="236AA6A7" w14:textId="6EE33445" w:rsidR="008B4C7D" w:rsidRPr="008B4C7D" w:rsidRDefault="008B4C7D" w:rsidP="008B4C7D">
            <w:pPr>
              <w:jc w:val="center"/>
              <w:rPr>
                <w:color w:val="000000"/>
                <w:sz w:val="20"/>
                <w:szCs w:val="20"/>
              </w:rPr>
            </w:pPr>
            <w:r w:rsidRPr="009E4337">
              <w:rPr>
                <w:sz w:val="22"/>
                <w:szCs w:val="22"/>
              </w:rPr>
              <w:t>Тн</w:t>
            </w:r>
          </w:p>
        </w:tc>
        <w:tc>
          <w:tcPr>
            <w:tcW w:w="391" w:type="pct"/>
            <w:shd w:val="clear" w:color="auto" w:fill="auto"/>
            <w:vAlign w:val="center"/>
          </w:tcPr>
          <w:p w14:paraId="4D8818A1" w14:textId="2FE891EE" w:rsidR="008B4C7D" w:rsidRPr="008B4C7D" w:rsidRDefault="008B4C7D" w:rsidP="008B4C7D">
            <w:pPr>
              <w:jc w:val="center"/>
              <w:rPr>
                <w:color w:val="000000"/>
                <w:sz w:val="20"/>
                <w:szCs w:val="20"/>
              </w:rPr>
            </w:pPr>
            <w:r w:rsidRPr="008B4C7D">
              <w:rPr>
                <w:color w:val="000000"/>
                <w:sz w:val="20"/>
                <w:szCs w:val="20"/>
              </w:rPr>
              <w:t>1590,8</w:t>
            </w:r>
          </w:p>
        </w:tc>
        <w:tc>
          <w:tcPr>
            <w:tcW w:w="391" w:type="pct"/>
            <w:shd w:val="clear" w:color="auto" w:fill="auto"/>
            <w:vAlign w:val="center"/>
          </w:tcPr>
          <w:p w14:paraId="7925A8A9" w14:textId="083331FA" w:rsidR="008B4C7D" w:rsidRPr="008B4C7D" w:rsidRDefault="008B4C7D" w:rsidP="008B4C7D">
            <w:pPr>
              <w:jc w:val="center"/>
              <w:rPr>
                <w:color w:val="000000"/>
                <w:sz w:val="20"/>
                <w:szCs w:val="20"/>
              </w:rPr>
            </w:pPr>
            <w:r w:rsidRPr="008B4C7D">
              <w:rPr>
                <w:color w:val="000000"/>
                <w:sz w:val="20"/>
                <w:szCs w:val="20"/>
              </w:rPr>
              <w:t>1589,7</w:t>
            </w:r>
          </w:p>
        </w:tc>
        <w:tc>
          <w:tcPr>
            <w:tcW w:w="391" w:type="pct"/>
            <w:shd w:val="clear" w:color="auto" w:fill="auto"/>
            <w:vAlign w:val="center"/>
          </w:tcPr>
          <w:p w14:paraId="34C442DF" w14:textId="2F11077B" w:rsidR="008B4C7D" w:rsidRPr="008B4C7D" w:rsidRDefault="008B4C7D" w:rsidP="008B4C7D">
            <w:pPr>
              <w:jc w:val="center"/>
              <w:rPr>
                <w:color w:val="000000"/>
                <w:sz w:val="20"/>
                <w:szCs w:val="20"/>
              </w:rPr>
            </w:pPr>
            <w:r w:rsidRPr="008B4C7D">
              <w:rPr>
                <w:color w:val="000000"/>
                <w:sz w:val="20"/>
                <w:szCs w:val="20"/>
              </w:rPr>
              <w:t>1588,7</w:t>
            </w:r>
          </w:p>
        </w:tc>
        <w:tc>
          <w:tcPr>
            <w:tcW w:w="391" w:type="pct"/>
            <w:shd w:val="clear" w:color="auto" w:fill="auto"/>
            <w:vAlign w:val="center"/>
          </w:tcPr>
          <w:p w14:paraId="68463901" w14:textId="3B58D459" w:rsidR="008B4C7D" w:rsidRPr="008B4C7D" w:rsidRDefault="008B4C7D" w:rsidP="008B4C7D">
            <w:pPr>
              <w:jc w:val="center"/>
              <w:rPr>
                <w:color w:val="000000"/>
                <w:sz w:val="20"/>
                <w:szCs w:val="20"/>
              </w:rPr>
            </w:pPr>
            <w:r w:rsidRPr="008B4C7D">
              <w:rPr>
                <w:color w:val="000000"/>
                <w:sz w:val="20"/>
                <w:szCs w:val="20"/>
              </w:rPr>
              <w:t>1209,2</w:t>
            </w:r>
          </w:p>
        </w:tc>
        <w:tc>
          <w:tcPr>
            <w:tcW w:w="445" w:type="pct"/>
            <w:shd w:val="clear" w:color="auto" w:fill="auto"/>
            <w:vAlign w:val="center"/>
          </w:tcPr>
          <w:p w14:paraId="6905CCF4" w14:textId="59D72BED" w:rsidR="008B4C7D" w:rsidRPr="008B4C7D" w:rsidRDefault="008B4C7D" w:rsidP="008B4C7D">
            <w:pPr>
              <w:jc w:val="center"/>
              <w:rPr>
                <w:color w:val="000000"/>
                <w:sz w:val="20"/>
                <w:szCs w:val="20"/>
              </w:rPr>
            </w:pPr>
            <w:r w:rsidRPr="008B4C7D">
              <w:rPr>
                <w:color w:val="000000"/>
                <w:sz w:val="20"/>
                <w:szCs w:val="20"/>
              </w:rPr>
              <w:t>1208,5</w:t>
            </w:r>
          </w:p>
        </w:tc>
        <w:tc>
          <w:tcPr>
            <w:tcW w:w="445" w:type="pct"/>
            <w:shd w:val="clear" w:color="auto" w:fill="auto"/>
            <w:vAlign w:val="center"/>
          </w:tcPr>
          <w:p w14:paraId="1E949492" w14:textId="2EBD1BE2" w:rsidR="008B4C7D" w:rsidRPr="008B4C7D" w:rsidRDefault="008B4C7D" w:rsidP="008B4C7D">
            <w:pPr>
              <w:jc w:val="center"/>
              <w:rPr>
                <w:color w:val="000000"/>
                <w:sz w:val="20"/>
                <w:szCs w:val="20"/>
              </w:rPr>
            </w:pPr>
            <w:r w:rsidRPr="008B4C7D">
              <w:rPr>
                <w:color w:val="000000"/>
                <w:sz w:val="20"/>
                <w:szCs w:val="20"/>
              </w:rPr>
              <w:t>1207,7</w:t>
            </w:r>
          </w:p>
        </w:tc>
        <w:tc>
          <w:tcPr>
            <w:tcW w:w="445" w:type="pct"/>
            <w:shd w:val="clear" w:color="auto" w:fill="auto"/>
            <w:vAlign w:val="center"/>
          </w:tcPr>
          <w:p w14:paraId="4514560B" w14:textId="27E37F73" w:rsidR="008B4C7D" w:rsidRPr="008B4C7D" w:rsidRDefault="008B4C7D" w:rsidP="008B4C7D">
            <w:pPr>
              <w:jc w:val="center"/>
              <w:rPr>
                <w:color w:val="000000"/>
                <w:sz w:val="20"/>
                <w:szCs w:val="20"/>
              </w:rPr>
            </w:pPr>
            <w:r w:rsidRPr="008B4C7D">
              <w:rPr>
                <w:color w:val="000000"/>
                <w:sz w:val="20"/>
                <w:szCs w:val="20"/>
              </w:rPr>
              <w:t>528,0</w:t>
            </w:r>
          </w:p>
        </w:tc>
        <w:tc>
          <w:tcPr>
            <w:tcW w:w="442" w:type="pct"/>
            <w:shd w:val="clear" w:color="auto" w:fill="auto"/>
            <w:vAlign w:val="center"/>
          </w:tcPr>
          <w:p w14:paraId="3835B5E5" w14:textId="5D9D2A27" w:rsidR="008B4C7D" w:rsidRPr="008B4C7D" w:rsidRDefault="008B4C7D" w:rsidP="008B4C7D">
            <w:pPr>
              <w:jc w:val="center"/>
              <w:rPr>
                <w:color w:val="000000"/>
                <w:sz w:val="20"/>
                <w:szCs w:val="20"/>
              </w:rPr>
            </w:pPr>
            <w:r w:rsidRPr="008B4C7D">
              <w:rPr>
                <w:color w:val="000000"/>
                <w:sz w:val="20"/>
                <w:szCs w:val="20"/>
              </w:rPr>
              <w:t>527,7</w:t>
            </w:r>
          </w:p>
        </w:tc>
      </w:tr>
      <w:tr w:rsidR="008B4C7D" w:rsidRPr="009E4337" w14:paraId="71542005" w14:textId="77777777" w:rsidTr="009F6872">
        <w:tc>
          <w:tcPr>
            <w:tcW w:w="280" w:type="pct"/>
            <w:vMerge/>
            <w:shd w:val="clear" w:color="auto" w:fill="auto"/>
            <w:vAlign w:val="center"/>
          </w:tcPr>
          <w:p w14:paraId="28D26909" w14:textId="7429B756" w:rsidR="008B4C7D" w:rsidRPr="008B4C7D" w:rsidRDefault="008B4C7D" w:rsidP="008B4C7D">
            <w:pPr>
              <w:jc w:val="center"/>
              <w:rPr>
                <w:color w:val="000000"/>
                <w:sz w:val="20"/>
                <w:szCs w:val="20"/>
              </w:rPr>
            </w:pPr>
          </w:p>
        </w:tc>
        <w:tc>
          <w:tcPr>
            <w:tcW w:w="963" w:type="pct"/>
            <w:vMerge/>
            <w:shd w:val="clear" w:color="auto" w:fill="auto"/>
            <w:vAlign w:val="center"/>
          </w:tcPr>
          <w:p w14:paraId="2B14496D" w14:textId="7F6B5646" w:rsidR="008B4C7D" w:rsidRPr="008B4C7D" w:rsidRDefault="008B4C7D" w:rsidP="008B4C7D">
            <w:pPr>
              <w:jc w:val="center"/>
              <w:rPr>
                <w:color w:val="000000"/>
                <w:sz w:val="20"/>
                <w:szCs w:val="20"/>
              </w:rPr>
            </w:pPr>
          </w:p>
        </w:tc>
        <w:tc>
          <w:tcPr>
            <w:tcW w:w="416" w:type="pct"/>
            <w:shd w:val="clear" w:color="auto" w:fill="auto"/>
            <w:vAlign w:val="center"/>
          </w:tcPr>
          <w:p w14:paraId="44519531" w14:textId="01D0D3F7" w:rsidR="008B4C7D" w:rsidRPr="008B4C7D" w:rsidRDefault="008B4C7D" w:rsidP="008B4C7D">
            <w:pPr>
              <w:jc w:val="center"/>
              <w:rPr>
                <w:color w:val="000000"/>
                <w:sz w:val="20"/>
                <w:szCs w:val="20"/>
              </w:rPr>
            </w:pPr>
            <w:r w:rsidRPr="009E4337">
              <w:rPr>
                <w:sz w:val="22"/>
                <w:szCs w:val="22"/>
              </w:rPr>
              <w:t>т.у.т.</w:t>
            </w:r>
          </w:p>
        </w:tc>
        <w:tc>
          <w:tcPr>
            <w:tcW w:w="391" w:type="pct"/>
            <w:shd w:val="clear" w:color="auto" w:fill="auto"/>
            <w:vAlign w:val="center"/>
          </w:tcPr>
          <w:p w14:paraId="08D5544B" w14:textId="2A5FB1CC" w:rsidR="008B4C7D" w:rsidRPr="008B4C7D" w:rsidRDefault="008B4C7D" w:rsidP="008B4C7D">
            <w:pPr>
              <w:jc w:val="center"/>
              <w:rPr>
                <w:color w:val="000000"/>
                <w:sz w:val="20"/>
                <w:szCs w:val="20"/>
              </w:rPr>
            </w:pPr>
            <w:r w:rsidRPr="008B4C7D">
              <w:rPr>
                <w:color w:val="000000"/>
                <w:sz w:val="20"/>
                <w:szCs w:val="20"/>
              </w:rPr>
              <w:t>803,1</w:t>
            </w:r>
          </w:p>
        </w:tc>
        <w:tc>
          <w:tcPr>
            <w:tcW w:w="391" w:type="pct"/>
            <w:shd w:val="clear" w:color="auto" w:fill="auto"/>
            <w:vAlign w:val="center"/>
          </w:tcPr>
          <w:p w14:paraId="7B0F6C67" w14:textId="3434991B" w:rsidR="008B4C7D" w:rsidRPr="008B4C7D" w:rsidRDefault="008B4C7D" w:rsidP="008B4C7D">
            <w:pPr>
              <w:jc w:val="center"/>
              <w:rPr>
                <w:color w:val="000000"/>
                <w:sz w:val="20"/>
                <w:szCs w:val="20"/>
              </w:rPr>
            </w:pPr>
            <w:r w:rsidRPr="008B4C7D">
              <w:rPr>
                <w:color w:val="000000"/>
                <w:sz w:val="20"/>
                <w:szCs w:val="20"/>
              </w:rPr>
              <w:t>802,6</w:t>
            </w:r>
          </w:p>
        </w:tc>
        <w:tc>
          <w:tcPr>
            <w:tcW w:w="391" w:type="pct"/>
            <w:shd w:val="clear" w:color="auto" w:fill="auto"/>
            <w:vAlign w:val="center"/>
          </w:tcPr>
          <w:p w14:paraId="19BE9D3D" w14:textId="60E26AE9" w:rsidR="008B4C7D" w:rsidRPr="008B4C7D" w:rsidRDefault="008B4C7D" w:rsidP="008B4C7D">
            <w:pPr>
              <w:jc w:val="center"/>
              <w:rPr>
                <w:color w:val="000000"/>
                <w:sz w:val="20"/>
                <w:szCs w:val="20"/>
              </w:rPr>
            </w:pPr>
            <w:r w:rsidRPr="008B4C7D">
              <w:rPr>
                <w:color w:val="000000"/>
                <w:sz w:val="20"/>
                <w:szCs w:val="20"/>
              </w:rPr>
              <w:t>802,1</w:t>
            </w:r>
          </w:p>
        </w:tc>
        <w:tc>
          <w:tcPr>
            <w:tcW w:w="391" w:type="pct"/>
            <w:shd w:val="clear" w:color="auto" w:fill="auto"/>
            <w:vAlign w:val="center"/>
          </w:tcPr>
          <w:p w14:paraId="40A2DD57" w14:textId="692C5F22" w:rsidR="008B4C7D" w:rsidRPr="008B4C7D" w:rsidRDefault="008B4C7D" w:rsidP="008B4C7D">
            <w:pPr>
              <w:jc w:val="center"/>
              <w:rPr>
                <w:color w:val="000000"/>
                <w:sz w:val="20"/>
                <w:szCs w:val="20"/>
              </w:rPr>
            </w:pPr>
            <w:r w:rsidRPr="008B4C7D">
              <w:rPr>
                <w:color w:val="000000"/>
                <w:sz w:val="20"/>
                <w:szCs w:val="20"/>
              </w:rPr>
              <w:t>610,5</w:t>
            </w:r>
          </w:p>
        </w:tc>
        <w:tc>
          <w:tcPr>
            <w:tcW w:w="445" w:type="pct"/>
            <w:shd w:val="clear" w:color="auto" w:fill="auto"/>
            <w:vAlign w:val="center"/>
          </w:tcPr>
          <w:p w14:paraId="43122494" w14:textId="664A8A2B" w:rsidR="008B4C7D" w:rsidRPr="008B4C7D" w:rsidRDefault="008B4C7D" w:rsidP="008B4C7D">
            <w:pPr>
              <w:jc w:val="center"/>
              <w:rPr>
                <w:color w:val="000000"/>
                <w:sz w:val="20"/>
                <w:szCs w:val="20"/>
              </w:rPr>
            </w:pPr>
            <w:r w:rsidRPr="008B4C7D">
              <w:rPr>
                <w:color w:val="000000"/>
                <w:sz w:val="20"/>
                <w:szCs w:val="20"/>
              </w:rPr>
              <w:t>610,1</w:t>
            </w:r>
          </w:p>
        </w:tc>
        <w:tc>
          <w:tcPr>
            <w:tcW w:w="445" w:type="pct"/>
            <w:shd w:val="clear" w:color="auto" w:fill="auto"/>
            <w:vAlign w:val="center"/>
          </w:tcPr>
          <w:p w14:paraId="2A1210AB" w14:textId="54A38643" w:rsidR="008B4C7D" w:rsidRPr="008B4C7D" w:rsidRDefault="008B4C7D" w:rsidP="008B4C7D">
            <w:pPr>
              <w:jc w:val="center"/>
              <w:rPr>
                <w:color w:val="000000"/>
                <w:sz w:val="20"/>
                <w:szCs w:val="20"/>
              </w:rPr>
            </w:pPr>
            <w:r w:rsidRPr="008B4C7D">
              <w:rPr>
                <w:color w:val="000000"/>
                <w:sz w:val="20"/>
                <w:szCs w:val="20"/>
              </w:rPr>
              <w:t>609,7</w:t>
            </w:r>
          </w:p>
        </w:tc>
        <w:tc>
          <w:tcPr>
            <w:tcW w:w="445" w:type="pct"/>
            <w:shd w:val="clear" w:color="auto" w:fill="auto"/>
            <w:vAlign w:val="center"/>
          </w:tcPr>
          <w:p w14:paraId="12162DDD" w14:textId="20628EBC" w:rsidR="008B4C7D" w:rsidRPr="008B4C7D" w:rsidRDefault="008B4C7D" w:rsidP="008B4C7D">
            <w:pPr>
              <w:jc w:val="center"/>
              <w:rPr>
                <w:color w:val="000000"/>
                <w:sz w:val="20"/>
                <w:szCs w:val="20"/>
              </w:rPr>
            </w:pPr>
            <w:r w:rsidRPr="008B4C7D">
              <w:rPr>
                <w:color w:val="000000"/>
                <w:sz w:val="20"/>
                <w:szCs w:val="20"/>
              </w:rPr>
              <w:t>609,3</w:t>
            </w:r>
          </w:p>
        </w:tc>
        <w:tc>
          <w:tcPr>
            <w:tcW w:w="442" w:type="pct"/>
            <w:shd w:val="clear" w:color="auto" w:fill="auto"/>
            <w:vAlign w:val="center"/>
          </w:tcPr>
          <w:p w14:paraId="77EA4488" w14:textId="000A8656" w:rsidR="008B4C7D" w:rsidRPr="008B4C7D" w:rsidRDefault="008B4C7D" w:rsidP="008B4C7D">
            <w:pPr>
              <w:jc w:val="center"/>
              <w:rPr>
                <w:color w:val="000000"/>
                <w:sz w:val="20"/>
                <w:szCs w:val="20"/>
              </w:rPr>
            </w:pPr>
            <w:r w:rsidRPr="008B4C7D">
              <w:rPr>
                <w:color w:val="000000"/>
                <w:sz w:val="20"/>
                <w:szCs w:val="20"/>
              </w:rPr>
              <w:t>609,0</w:t>
            </w:r>
          </w:p>
        </w:tc>
      </w:tr>
      <w:tr w:rsidR="008B4C7D" w:rsidRPr="009E4337" w14:paraId="5D5F9CDC" w14:textId="77777777" w:rsidTr="009F6872">
        <w:tc>
          <w:tcPr>
            <w:tcW w:w="280" w:type="pct"/>
            <w:shd w:val="clear" w:color="auto" w:fill="auto"/>
            <w:vAlign w:val="center"/>
          </w:tcPr>
          <w:p w14:paraId="3B6DD91F" w14:textId="6D572548" w:rsidR="008B4C7D" w:rsidRPr="008B4C7D" w:rsidRDefault="008B4C7D" w:rsidP="008B4C7D">
            <w:pPr>
              <w:jc w:val="center"/>
              <w:rPr>
                <w:color w:val="000000"/>
                <w:sz w:val="20"/>
                <w:szCs w:val="20"/>
              </w:rPr>
            </w:pPr>
            <w:r>
              <w:rPr>
                <w:sz w:val="22"/>
                <w:szCs w:val="22"/>
              </w:rPr>
              <w:t>2</w:t>
            </w:r>
            <w:r w:rsidRPr="009E4337">
              <w:rPr>
                <w:sz w:val="22"/>
                <w:szCs w:val="22"/>
              </w:rPr>
              <w:t>.3</w:t>
            </w:r>
          </w:p>
        </w:tc>
        <w:tc>
          <w:tcPr>
            <w:tcW w:w="963" w:type="pct"/>
            <w:shd w:val="clear" w:color="auto" w:fill="auto"/>
            <w:vAlign w:val="center"/>
          </w:tcPr>
          <w:p w14:paraId="002F60EB" w14:textId="61FF94F4" w:rsidR="008B4C7D" w:rsidRPr="008B4C7D" w:rsidRDefault="008B4C7D" w:rsidP="008B4C7D">
            <w:pPr>
              <w:jc w:val="center"/>
              <w:rPr>
                <w:color w:val="000000"/>
                <w:sz w:val="20"/>
                <w:szCs w:val="20"/>
              </w:rPr>
            </w:pPr>
            <w:r w:rsidRPr="009E4337">
              <w:rPr>
                <w:sz w:val="22"/>
                <w:szCs w:val="22"/>
              </w:rPr>
              <w:t>Выработка тепловой энергии</w:t>
            </w:r>
          </w:p>
        </w:tc>
        <w:tc>
          <w:tcPr>
            <w:tcW w:w="416" w:type="pct"/>
            <w:shd w:val="clear" w:color="auto" w:fill="auto"/>
            <w:vAlign w:val="center"/>
          </w:tcPr>
          <w:p w14:paraId="34A5C501" w14:textId="6310D013" w:rsidR="008B4C7D" w:rsidRPr="008B4C7D" w:rsidRDefault="008B4C7D" w:rsidP="008B4C7D">
            <w:pPr>
              <w:jc w:val="center"/>
              <w:rPr>
                <w:color w:val="000000"/>
                <w:sz w:val="20"/>
                <w:szCs w:val="20"/>
              </w:rPr>
            </w:pPr>
            <w:r w:rsidRPr="009E4337">
              <w:rPr>
                <w:sz w:val="22"/>
                <w:szCs w:val="22"/>
              </w:rPr>
              <w:t>Гкал</w:t>
            </w:r>
          </w:p>
        </w:tc>
        <w:tc>
          <w:tcPr>
            <w:tcW w:w="391" w:type="pct"/>
            <w:shd w:val="clear" w:color="auto" w:fill="auto"/>
            <w:vAlign w:val="center"/>
          </w:tcPr>
          <w:p w14:paraId="56838297" w14:textId="1DA49303" w:rsidR="008B4C7D" w:rsidRPr="008B4C7D" w:rsidRDefault="008B4C7D" w:rsidP="008B4C7D">
            <w:pPr>
              <w:jc w:val="center"/>
              <w:rPr>
                <w:color w:val="000000"/>
                <w:sz w:val="20"/>
                <w:szCs w:val="20"/>
              </w:rPr>
            </w:pPr>
            <w:r w:rsidRPr="008B4C7D">
              <w:rPr>
                <w:color w:val="000000"/>
                <w:sz w:val="20"/>
                <w:szCs w:val="20"/>
              </w:rPr>
              <w:t>2994,2</w:t>
            </w:r>
          </w:p>
        </w:tc>
        <w:tc>
          <w:tcPr>
            <w:tcW w:w="391" w:type="pct"/>
            <w:shd w:val="clear" w:color="auto" w:fill="auto"/>
            <w:vAlign w:val="center"/>
          </w:tcPr>
          <w:p w14:paraId="0E35D12C" w14:textId="4DA89189" w:rsidR="008B4C7D" w:rsidRPr="008B4C7D" w:rsidRDefault="008B4C7D" w:rsidP="008B4C7D">
            <w:pPr>
              <w:jc w:val="center"/>
              <w:rPr>
                <w:color w:val="000000"/>
                <w:sz w:val="20"/>
                <w:szCs w:val="20"/>
              </w:rPr>
            </w:pPr>
            <w:r w:rsidRPr="008B4C7D">
              <w:rPr>
                <w:color w:val="000000"/>
                <w:sz w:val="20"/>
                <w:szCs w:val="20"/>
              </w:rPr>
              <w:t>2992,2</w:t>
            </w:r>
          </w:p>
        </w:tc>
        <w:tc>
          <w:tcPr>
            <w:tcW w:w="391" w:type="pct"/>
            <w:shd w:val="clear" w:color="auto" w:fill="auto"/>
            <w:vAlign w:val="center"/>
          </w:tcPr>
          <w:p w14:paraId="41A63131" w14:textId="56E41E7E" w:rsidR="008B4C7D" w:rsidRPr="008B4C7D" w:rsidRDefault="008B4C7D" w:rsidP="008B4C7D">
            <w:pPr>
              <w:jc w:val="center"/>
              <w:rPr>
                <w:color w:val="000000"/>
                <w:sz w:val="20"/>
                <w:szCs w:val="20"/>
              </w:rPr>
            </w:pPr>
            <w:r w:rsidRPr="008B4C7D">
              <w:rPr>
                <w:color w:val="000000"/>
                <w:sz w:val="20"/>
                <w:szCs w:val="20"/>
              </w:rPr>
              <w:t>2990,3</w:t>
            </w:r>
          </w:p>
        </w:tc>
        <w:tc>
          <w:tcPr>
            <w:tcW w:w="391" w:type="pct"/>
            <w:shd w:val="clear" w:color="auto" w:fill="auto"/>
            <w:vAlign w:val="center"/>
          </w:tcPr>
          <w:p w14:paraId="1FBA0516" w14:textId="0872ACEE" w:rsidR="008B4C7D" w:rsidRPr="008B4C7D" w:rsidRDefault="008B4C7D" w:rsidP="008B4C7D">
            <w:pPr>
              <w:jc w:val="center"/>
              <w:rPr>
                <w:color w:val="000000"/>
                <w:sz w:val="20"/>
                <w:szCs w:val="20"/>
              </w:rPr>
            </w:pPr>
            <w:r w:rsidRPr="008B4C7D">
              <w:rPr>
                <w:color w:val="000000"/>
                <w:sz w:val="20"/>
                <w:szCs w:val="20"/>
              </w:rPr>
              <w:t>2988,4</w:t>
            </w:r>
          </w:p>
        </w:tc>
        <w:tc>
          <w:tcPr>
            <w:tcW w:w="445" w:type="pct"/>
            <w:shd w:val="clear" w:color="auto" w:fill="auto"/>
            <w:vAlign w:val="center"/>
          </w:tcPr>
          <w:p w14:paraId="3E61E021" w14:textId="3260E22E" w:rsidR="008B4C7D" w:rsidRPr="008B4C7D" w:rsidRDefault="008B4C7D" w:rsidP="008B4C7D">
            <w:pPr>
              <w:jc w:val="center"/>
              <w:rPr>
                <w:color w:val="000000"/>
                <w:sz w:val="20"/>
                <w:szCs w:val="20"/>
              </w:rPr>
            </w:pPr>
            <w:r w:rsidRPr="008B4C7D">
              <w:rPr>
                <w:color w:val="000000"/>
                <w:sz w:val="20"/>
                <w:szCs w:val="20"/>
              </w:rPr>
              <w:t>2986,5</w:t>
            </w:r>
          </w:p>
        </w:tc>
        <w:tc>
          <w:tcPr>
            <w:tcW w:w="445" w:type="pct"/>
            <w:shd w:val="clear" w:color="auto" w:fill="auto"/>
            <w:vAlign w:val="center"/>
          </w:tcPr>
          <w:p w14:paraId="4BE0223C" w14:textId="49D1CFA2" w:rsidR="008B4C7D" w:rsidRPr="008B4C7D" w:rsidRDefault="008B4C7D" w:rsidP="008B4C7D">
            <w:pPr>
              <w:jc w:val="center"/>
              <w:rPr>
                <w:color w:val="000000"/>
                <w:sz w:val="20"/>
                <w:szCs w:val="20"/>
              </w:rPr>
            </w:pPr>
            <w:r w:rsidRPr="008B4C7D">
              <w:rPr>
                <w:color w:val="000000"/>
                <w:sz w:val="20"/>
                <w:szCs w:val="20"/>
              </w:rPr>
              <w:t>2984,6</w:t>
            </w:r>
          </w:p>
        </w:tc>
        <w:tc>
          <w:tcPr>
            <w:tcW w:w="445" w:type="pct"/>
            <w:shd w:val="clear" w:color="auto" w:fill="auto"/>
            <w:vAlign w:val="center"/>
          </w:tcPr>
          <w:p w14:paraId="708E463D" w14:textId="11175A4A" w:rsidR="008B4C7D" w:rsidRPr="008B4C7D" w:rsidRDefault="008B4C7D" w:rsidP="008B4C7D">
            <w:pPr>
              <w:jc w:val="center"/>
              <w:rPr>
                <w:color w:val="000000"/>
                <w:sz w:val="20"/>
                <w:szCs w:val="20"/>
              </w:rPr>
            </w:pPr>
            <w:r w:rsidRPr="008B4C7D">
              <w:rPr>
                <w:color w:val="000000"/>
                <w:sz w:val="20"/>
                <w:szCs w:val="20"/>
              </w:rPr>
              <w:t>2982,8</w:t>
            </w:r>
          </w:p>
        </w:tc>
        <w:tc>
          <w:tcPr>
            <w:tcW w:w="442" w:type="pct"/>
            <w:shd w:val="clear" w:color="auto" w:fill="auto"/>
            <w:vAlign w:val="center"/>
          </w:tcPr>
          <w:p w14:paraId="1D298853" w14:textId="47EF7397" w:rsidR="008B4C7D" w:rsidRPr="008B4C7D" w:rsidRDefault="008B4C7D" w:rsidP="008B4C7D">
            <w:pPr>
              <w:jc w:val="center"/>
              <w:rPr>
                <w:color w:val="000000"/>
                <w:sz w:val="20"/>
                <w:szCs w:val="20"/>
              </w:rPr>
            </w:pPr>
            <w:r w:rsidRPr="008B4C7D">
              <w:rPr>
                <w:color w:val="000000"/>
                <w:sz w:val="20"/>
                <w:szCs w:val="20"/>
              </w:rPr>
              <w:t>2980,9</w:t>
            </w:r>
          </w:p>
        </w:tc>
      </w:tr>
      <w:tr w:rsidR="008B4C7D" w:rsidRPr="009E4337" w14:paraId="1B257218" w14:textId="77777777" w:rsidTr="009F6872">
        <w:tc>
          <w:tcPr>
            <w:tcW w:w="280" w:type="pct"/>
            <w:shd w:val="clear" w:color="auto" w:fill="auto"/>
            <w:vAlign w:val="center"/>
          </w:tcPr>
          <w:p w14:paraId="679A9C28" w14:textId="44BA52B4" w:rsidR="008B4C7D" w:rsidRPr="008B4C7D" w:rsidRDefault="008B4C7D" w:rsidP="008B4C7D">
            <w:pPr>
              <w:jc w:val="center"/>
              <w:rPr>
                <w:color w:val="000000"/>
                <w:sz w:val="20"/>
                <w:szCs w:val="20"/>
              </w:rPr>
            </w:pPr>
            <w:r>
              <w:rPr>
                <w:sz w:val="22"/>
                <w:szCs w:val="22"/>
              </w:rPr>
              <w:t>2</w:t>
            </w:r>
            <w:r w:rsidRPr="009E4337">
              <w:rPr>
                <w:sz w:val="22"/>
                <w:szCs w:val="22"/>
              </w:rPr>
              <w:t>.4</w:t>
            </w:r>
          </w:p>
        </w:tc>
        <w:tc>
          <w:tcPr>
            <w:tcW w:w="963" w:type="pct"/>
            <w:shd w:val="clear" w:color="auto" w:fill="auto"/>
            <w:vAlign w:val="center"/>
          </w:tcPr>
          <w:p w14:paraId="3165A052" w14:textId="2725F806" w:rsidR="008B4C7D" w:rsidRPr="008B4C7D" w:rsidRDefault="008B4C7D" w:rsidP="008B4C7D">
            <w:pPr>
              <w:jc w:val="center"/>
              <w:rPr>
                <w:color w:val="000000"/>
                <w:sz w:val="20"/>
                <w:szCs w:val="20"/>
              </w:rPr>
            </w:pPr>
            <w:r w:rsidRPr="009E4337">
              <w:rPr>
                <w:sz w:val="22"/>
                <w:szCs w:val="22"/>
              </w:rPr>
              <w:t>Собственные и хозяйственные нужды котельной</w:t>
            </w:r>
          </w:p>
        </w:tc>
        <w:tc>
          <w:tcPr>
            <w:tcW w:w="416" w:type="pct"/>
            <w:shd w:val="clear" w:color="auto" w:fill="auto"/>
            <w:vAlign w:val="center"/>
          </w:tcPr>
          <w:p w14:paraId="22C431F2" w14:textId="435AAD2F" w:rsidR="008B4C7D" w:rsidRPr="008B4C7D" w:rsidRDefault="008B4C7D" w:rsidP="008B4C7D">
            <w:pPr>
              <w:jc w:val="center"/>
              <w:rPr>
                <w:color w:val="000000"/>
                <w:sz w:val="20"/>
                <w:szCs w:val="20"/>
              </w:rPr>
            </w:pPr>
            <w:r w:rsidRPr="009E4337">
              <w:rPr>
                <w:sz w:val="22"/>
                <w:szCs w:val="22"/>
              </w:rPr>
              <w:t>Гкал</w:t>
            </w:r>
          </w:p>
        </w:tc>
        <w:tc>
          <w:tcPr>
            <w:tcW w:w="391" w:type="pct"/>
            <w:shd w:val="clear" w:color="auto" w:fill="auto"/>
            <w:vAlign w:val="center"/>
          </w:tcPr>
          <w:p w14:paraId="5BBCE7AE" w14:textId="3DAD99D7" w:rsidR="008B4C7D" w:rsidRPr="008B4C7D" w:rsidRDefault="008B4C7D" w:rsidP="008B4C7D">
            <w:pPr>
              <w:jc w:val="center"/>
              <w:rPr>
                <w:color w:val="000000"/>
                <w:sz w:val="20"/>
                <w:szCs w:val="20"/>
              </w:rPr>
            </w:pPr>
            <w:r w:rsidRPr="008B4C7D">
              <w:rPr>
                <w:color w:val="000000"/>
                <w:sz w:val="20"/>
                <w:szCs w:val="20"/>
              </w:rPr>
              <w:t>384,8</w:t>
            </w:r>
          </w:p>
        </w:tc>
        <w:tc>
          <w:tcPr>
            <w:tcW w:w="391" w:type="pct"/>
            <w:shd w:val="clear" w:color="auto" w:fill="auto"/>
            <w:vAlign w:val="center"/>
          </w:tcPr>
          <w:p w14:paraId="7910E516" w14:textId="47F3A6A5" w:rsidR="008B4C7D" w:rsidRPr="008B4C7D" w:rsidRDefault="008B4C7D" w:rsidP="008B4C7D">
            <w:pPr>
              <w:jc w:val="center"/>
              <w:rPr>
                <w:color w:val="000000"/>
                <w:sz w:val="20"/>
                <w:szCs w:val="20"/>
              </w:rPr>
            </w:pPr>
            <w:r w:rsidRPr="008B4C7D">
              <w:rPr>
                <w:color w:val="000000"/>
                <w:sz w:val="20"/>
                <w:szCs w:val="20"/>
              </w:rPr>
              <w:t>384,8</w:t>
            </w:r>
          </w:p>
        </w:tc>
        <w:tc>
          <w:tcPr>
            <w:tcW w:w="391" w:type="pct"/>
            <w:shd w:val="clear" w:color="auto" w:fill="auto"/>
            <w:vAlign w:val="center"/>
          </w:tcPr>
          <w:p w14:paraId="183165E5" w14:textId="694CE41A" w:rsidR="008B4C7D" w:rsidRPr="008B4C7D" w:rsidRDefault="008B4C7D" w:rsidP="008B4C7D">
            <w:pPr>
              <w:jc w:val="center"/>
              <w:rPr>
                <w:color w:val="000000"/>
                <w:sz w:val="20"/>
                <w:szCs w:val="20"/>
              </w:rPr>
            </w:pPr>
            <w:r w:rsidRPr="008B4C7D">
              <w:rPr>
                <w:color w:val="000000"/>
                <w:sz w:val="20"/>
                <w:szCs w:val="20"/>
              </w:rPr>
              <w:t>384,8</w:t>
            </w:r>
          </w:p>
        </w:tc>
        <w:tc>
          <w:tcPr>
            <w:tcW w:w="391" w:type="pct"/>
            <w:shd w:val="clear" w:color="auto" w:fill="auto"/>
            <w:vAlign w:val="center"/>
          </w:tcPr>
          <w:p w14:paraId="3A1EC10F" w14:textId="45D7A352" w:rsidR="008B4C7D" w:rsidRPr="008B4C7D" w:rsidRDefault="008B4C7D" w:rsidP="008B4C7D">
            <w:pPr>
              <w:jc w:val="center"/>
              <w:rPr>
                <w:color w:val="000000"/>
                <w:sz w:val="20"/>
                <w:szCs w:val="20"/>
              </w:rPr>
            </w:pPr>
            <w:r w:rsidRPr="008B4C7D">
              <w:rPr>
                <w:color w:val="000000"/>
                <w:sz w:val="20"/>
                <w:szCs w:val="20"/>
              </w:rPr>
              <w:t>384,8</w:t>
            </w:r>
          </w:p>
        </w:tc>
        <w:tc>
          <w:tcPr>
            <w:tcW w:w="445" w:type="pct"/>
            <w:shd w:val="clear" w:color="auto" w:fill="auto"/>
            <w:vAlign w:val="center"/>
          </w:tcPr>
          <w:p w14:paraId="48E11F23" w14:textId="7CA14D83" w:rsidR="008B4C7D" w:rsidRPr="008B4C7D" w:rsidRDefault="008B4C7D" w:rsidP="008B4C7D">
            <w:pPr>
              <w:jc w:val="center"/>
              <w:rPr>
                <w:color w:val="000000"/>
                <w:sz w:val="20"/>
                <w:szCs w:val="20"/>
              </w:rPr>
            </w:pPr>
            <w:r w:rsidRPr="008B4C7D">
              <w:rPr>
                <w:color w:val="000000"/>
                <w:sz w:val="20"/>
                <w:szCs w:val="20"/>
              </w:rPr>
              <w:t>384,8</w:t>
            </w:r>
          </w:p>
        </w:tc>
        <w:tc>
          <w:tcPr>
            <w:tcW w:w="445" w:type="pct"/>
            <w:shd w:val="clear" w:color="auto" w:fill="auto"/>
            <w:vAlign w:val="center"/>
          </w:tcPr>
          <w:p w14:paraId="7F744E83" w14:textId="53279ACB" w:rsidR="008B4C7D" w:rsidRPr="008B4C7D" w:rsidRDefault="008B4C7D" w:rsidP="008B4C7D">
            <w:pPr>
              <w:jc w:val="center"/>
              <w:rPr>
                <w:color w:val="000000"/>
                <w:sz w:val="20"/>
                <w:szCs w:val="20"/>
              </w:rPr>
            </w:pPr>
            <w:r w:rsidRPr="008B4C7D">
              <w:rPr>
                <w:color w:val="000000"/>
                <w:sz w:val="20"/>
                <w:szCs w:val="20"/>
              </w:rPr>
              <w:t>384,8</w:t>
            </w:r>
          </w:p>
        </w:tc>
        <w:tc>
          <w:tcPr>
            <w:tcW w:w="445" w:type="pct"/>
            <w:shd w:val="clear" w:color="auto" w:fill="auto"/>
            <w:vAlign w:val="center"/>
          </w:tcPr>
          <w:p w14:paraId="2BF4FEC3" w14:textId="316A2F7E" w:rsidR="008B4C7D" w:rsidRPr="008B4C7D" w:rsidRDefault="008B4C7D" w:rsidP="008B4C7D">
            <w:pPr>
              <w:jc w:val="center"/>
              <w:rPr>
                <w:color w:val="000000"/>
                <w:sz w:val="20"/>
                <w:szCs w:val="20"/>
              </w:rPr>
            </w:pPr>
            <w:r w:rsidRPr="008B4C7D">
              <w:rPr>
                <w:color w:val="000000"/>
                <w:sz w:val="20"/>
                <w:szCs w:val="20"/>
              </w:rPr>
              <w:t>384,8</w:t>
            </w:r>
          </w:p>
        </w:tc>
        <w:tc>
          <w:tcPr>
            <w:tcW w:w="442" w:type="pct"/>
            <w:shd w:val="clear" w:color="auto" w:fill="auto"/>
            <w:vAlign w:val="center"/>
          </w:tcPr>
          <w:p w14:paraId="70DE4C63" w14:textId="51ACD521" w:rsidR="008B4C7D" w:rsidRPr="008B4C7D" w:rsidRDefault="008B4C7D" w:rsidP="008B4C7D">
            <w:pPr>
              <w:jc w:val="center"/>
              <w:rPr>
                <w:color w:val="000000"/>
                <w:sz w:val="20"/>
                <w:szCs w:val="20"/>
              </w:rPr>
            </w:pPr>
            <w:r w:rsidRPr="008B4C7D">
              <w:rPr>
                <w:color w:val="000000"/>
                <w:sz w:val="20"/>
                <w:szCs w:val="20"/>
              </w:rPr>
              <w:t>384,8</w:t>
            </w:r>
          </w:p>
        </w:tc>
      </w:tr>
      <w:tr w:rsidR="008B4C7D" w:rsidRPr="009E4337" w14:paraId="369FCBAC" w14:textId="77777777" w:rsidTr="009F6872">
        <w:tc>
          <w:tcPr>
            <w:tcW w:w="280" w:type="pct"/>
            <w:shd w:val="clear" w:color="auto" w:fill="auto"/>
            <w:vAlign w:val="center"/>
          </w:tcPr>
          <w:p w14:paraId="0E62F7F7" w14:textId="163200E8" w:rsidR="008B4C7D" w:rsidRPr="008B4C7D" w:rsidRDefault="008B4C7D" w:rsidP="008B4C7D">
            <w:pPr>
              <w:jc w:val="center"/>
              <w:rPr>
                <w:color w:val="000000"/>
                <w:sz w:val="20"/>
                <w:szCs w:val="20"/>
              </w:rPr>
            </w:pPr>
            <w:r>
              <w:rPr>
                <w:sz w:val="22"/>
                <w:szCs w:val="22"/>
              </w:rPr>
              <w:t>2</w:t>
            </w:r>
            <w:r w:rsidRPr="009E4337">
              <w:rPr>
                <w:sz w:val="22"/>
                <w:szCs w:val="22"/>
              </w:rPr>
              <w:t>.5</w:t>
            </w:r>
          </w:p>
        </w:tc>
        <w:tc>
          <w:tcPr>
            <w:tcW w:w="963" w:type="pct"/>
            <w:shd w:val="clear" w:color="auto" w:fill="auto"/>
            <w:vAlign w:val="center"/>
          </w:tcPr>
          <w:p w14:paraId="05CF70F0" w14:textId="4A1BA37A" w:rsidR="008B4C7D" w:rsidRPr="008B4C7D" w:rsidRDefault="008B4C7D" w:rsidP="008B4C7D">
            <w:pPr>
              <w:jc w:val="center"/>
              <w:rPr>
                <w:color w:val="000000"/>
                <w:sz w:val="20"/>
                <w:szCs w:val="20"/>
              </w:rPr>
            </w:pPr>
            <w:r w:rsidRPr="009E4337">
              <w:rPr>
                <w:sz w:val="22"/>
                <w:szCs w:val="22"/>
              </w:rPr>
              <w:t>Тепловая энергия, отпущенная в сети</w:t>
            </w:r>
          </w:p>
        </w:tc>
        <w:tc>
          <w:tcPr>
            <w:tcW w:w="416" w:type="pct"/>
            <w:shd w:val="clear" w:color="auto" w:fill="auto"/>
            <w:vAlign w:val="center"/>
          </w:tcPr>
          <w:p w14:paraId="022C4F21" w14:textId="470E1BDC" w:rsidR="008B4C7D" w:rsidRPr="008B4C7D" w:rsidRDefault="008B4C7D" w:rsidP="008B4C7D">
            <w:pPr>
              <w:jc w:val="center"/>
              <w:rPr>
                <w:color w:val="000000"/>
                <w:sz w:val="20"/>
                <w:szCs w:val="20"/>
              </w:rPr>
            </w:pPr>
            <w:r w:rsidRPr="009E4337">
              <w:rPr>
                <w:sz w:val="22"/>
                <w:szCs w:val="22"/>
              </w:rPr>
              <w:t>Гкал</w:t>
            </w:r>
          </w:p>
        </w:tc>
        <w:tc>
          <w:tcPr>
            <w:tcW w:w="391" w:type="pct"/>
            <w:shd w:val="clear" w:color="auto" w:fill="auto"/>
            <w:vAlign w:val="center"/>
          </w:tcPr>
          <w:p w14:paraId="78E45158" w14:textId="45C75FF7" w:rsidR="008B4C7D" w:rsidRPr="008B4C7D" w:rsidRDefault="008B4C7D" w:rsidP="008B4C7D">
            <w:pPr>
              <w:jc w:val="center"/>
              <w:rPr>
                <w:color w:val="000000"/>
                <w:sz w:val="20"/>
                <w:szCs w:val="20"/>
              </w:rPr>
            </w:pPr>
            <w:r w:rsidRPr="008B4C7D">
              <w:rPr>
                <w:color w:val="FF0000"/>
                <w:sz w:val="22"/>
                <w:szCs w:val="22"/>
              </w:rPr>
              <w:t>2609,3</w:t>
            </w:r>
          </w:p>
        </w:tc>
        <w:tc>
          <w:tcPr>
            <w:tcW w:w="391" w:type="pct"/>
            <w:shd w:val="clear" w:color="auto" w:fill="auto"/>
            <w:vAlign w:val="center"/>
          </w:tcPr>
          <w:p w14:paraId="6A118B30" w14:textId="0CB963A5" w:rsidR="008B4C7D" w:rsidRPr="008B4C7D" w:rsidRDefault="008B4C7D" w:rsidP="008B4C7D">
            <w:pPr>
              <w:jc w:val="center"/>
              <w:rPr>
                <w:color w:val="000000"/>
                <w:sz w:val="20"/>
                <w:szCs w:val="20"/>
              </w:rPr>
            </w:pPr>
            <w:r w:rsidRPr="008B4C7D">
              <w:rPr>
                <w:color w:val="000000"/>
                <w:sz w:val="20"/>
                <w:szCs w:val="20"/>
              </w:rPr>
              <w:t>2607,4</w:t>
            </w:r>
          </w:p>
        </w:tc>
        <w:tc>
          <w:tcPr>
            <w:tcW w:w="391" w:type="pct"/>
            <w:shd w:val="clear" w:color="auto" w:fill="auto"/>
            <w:vAlign w:val="center"/>
          </w:tcPr>
          <w:p w14:paraId="3E15A8B3" w14:textId="3F306D69" w:rsidR="008B4C7D" w:rsidRPr="008B4C7D" w:rsidRDefault="008B4C7D" w:rsidP="008B4C7D">
            <w:pPr>
              <w:jc w:val="center"/>
              <w:rPr>
                <w:color w:val="000000"/>
                <w:sz w:val="20"/>
                <w:szCs w:val="20"/>
              </w:rPr>
            </w:pPr>
            <w:r w:rsidRPr="008B4C7D">
              <w:rPr>
                <w:color w:val="000000"/>
                <w:sz w:val="20"/>
                <w:szCs w:val="20"/>
              </w:rPr>
              <w:t>2605,5</w:t>
            </w:r>
          </w:p>
        </w:tc>
        <w:tc>
          <w:tcPr>
            <w:tcW w:w="391" w:type="pct"/>
            <w:shd w:val="clear" w:color="auto" w:fill="auto"/>
            <w:vAlign w:val="center"/>
          </w:tcPr>
          <w:p w14:paraId="5FF5A2F5" w14:textId="3FE21F06" w:rsidR="008B4C7D" w:rsidRPr="008B4C7D" w:rsidRDefault="008B4C7D" w:rsidP="008B4C7D">
            <w:pPr>
              <w:jc w:val="center"/>
              <w:rPr>
                <w:color w:val="000000"/>
                <w:sz w:val="20"/>
                <w:szCs w:val="20"/>
              </w:rPr>
            </w:pPr>
            <w:r w:rsidRPr="008B4C7D">
              <w:rPr>
                <w:color w:val="000000"/>
                <w:sz w:val="20"/>
                <w:szCs w:val="20"/>
              </w:rPr>
              <w:t>2603,6</w:t>
            </w:r>
          </w:p>
        </w:tc>
        <w:tc>
          <w:tcPr>
            <w:tcW w:w="445" w:type="pct"/>
            <w:shd w:val="clear" w:color="auto" w:fill="auto"/>
            <w:vAlign w:val="center"/>
          </w:tcPr>
          <w:p w14:paraId="6D79793A" w14:textId="60CD06C3" w:rsidR="008B4C7D" w:rsidRPr="008B4C7D" w:rsidRDefault="008B4C7D" w:rsidP="008B4C7D">
            <w:pPr>
              <w:jc w:val="center"/>
              <w:rPr>
                <w:color w:val="000000"/>
                <w:sz w:val="20"/>
                <w:szCs w:val="20"/>
              </w:rPr>
            </w:pPr>
            <w:r w:rsidRPr="008B4C7D">
              <w:rPr>
                <w:color w:val="000000"/>
                <w:sz w:val="20"/>
                <w:szCs w:val="20"/>
              </w:rPr>
              <w:t>2601,7</w:t>
            </w:r>
          </w:p>
        </w:tc>
        <w:tc>
          <w:tcPr>
            <w:tcW w:w="445" w:type="pct"/>
            <w:shd w:val="clear" w:color="auto" w:fill="auto"/>
            <w:vAlign w:val="center"/>
          </w:tcPr>
          <w:p w14:paraId="682C994F" w14:textId="34896206" w:rsidR="008B4C7D" w:rsidRPr="008B4C7D" w:rsidRDefault="008B4C7D" w:rsidP="008B4C7D">
            <w:pPr>
              <w:jc w:val="center"/>
              <w:rPr>
                <w:color w:val="000000"/>
                <w:sz w:val="20"/>
                <w:szCs w:val="20"/>
              </w:rPr>
            </w:pPr>
            <w:r w:rsidRPr="008B4C7D">
              <w:rPr>
                <w:color w:val="000000"/>
                <w:sz w:val="20"/>
                <w:szCs w:val="20"/>
              </w:rPr>
              <w:t>2599,8</w:t>
            </w:r>
          </w:p>
        </w:tc>
        <w:tc>
          <w:tcPr>
            <w:tcW w:w="445" w:type="pct"/>
            <w:shd w:val="clear" w:color="auto" w:fill="auto"/>
            <w:vAlign w:val="center"/>
          </w:tcPr>
          <w:p w14:paraId="120253A1" w14:textId="15824B56" w:rsidR="008B4C7D" w:rsidRPr="008B4C7D" w:rsidRDefault="008B4C7D" w:rsidP="008B4C7D">
            <w:pPr>
              <w:jc w:val="center"/>
              <w:rPr>
                <w:color w:val="000000"/>
                <w:sz w:val="20"/>
                <w:szCs w:val="20"/>
              </w:rPr>
            </w:pPr>
            <w:r w:rsidRPr="008B4C7D">
              <w:rPr>
                <w:color w:val="000000"/>
                <w:sz w:val="20"/>
                <w:szCs w:val="20"/>
              </w:rPr>
              <w:t>2597,9</w:t>
            </w:r>
          </w:p>
        </w:tc>
        <w:tc>
          <w:tcPr>
            <w:tcW w:w="442" w:type="pct"/>
            <w:shd w:val="clear" w:color="auto" w:fill="auto"/>
            <w:vAlign w:val="center"/>
          </w:tcPr>
          <w:p w14:paraId="7E4EF87D" w14:textId="4290DCD6" w:rsidR="008B4C7D" w:rsidRPr="008B4C7D" w:rsidRDefault="008B4C7D" w:rsidP="008B4C7D">
            <w:pPr>
              <w:jc w:val="center"/>
              <w:rPr>
                <w:color w:val="000000"/>
                <w:sz w:val="20"/>
                <w:szCs w:val="20"/>
              </w:rPr>
            </w:pPr>
            <w:r w:rsidRPr="008B4C7D">
              <w:rPr>
                <w:color w:val="000000"/>
                <w:sz w:val="20"/>
                <w:szCs w:val="20"/>
              </w:rPr>
              <w:t>2596,1</w:t>
            </w:r>
          </w:p>
        </w:tc>
      </w:tr>
      <w:tr w:rsidR="008B4C7D" w:rsidRPr="009E4337" w14:paraId="70C52D13" w14:textId="77777777" w:rsidTr="009F6872">
        <w:tc>
          <w:tcPr>
            <w:tcW w:w="280" w:type="pct"/>
            <w:vMerge w:val="restart"/>
            <w:shd w:val="clear" w:color="auto" w:fill="auto"/>
            <w:vAlign w:val="center"/>
          </w:tcPr>
          <w:p w14:paraId="77E61DA9" w14:textId="625C10B8" w:rsidR="008B4C7D" w:rsidRPr="008B4C7D" w:rsidRDefault="008B4C7D" w:rsidP="008B4C7D">
            <w:pPr>
              <w:jc w:val="center"/>
              <w:rPr>
                <w:color w:val="000000"/>
                <w:sz w:val="20"/>
                <w:szCs w:val="20"/>
              </w:rPr>
            </w:pPr>
            <w:r>
              <w:rPr>
                <w:sz w:val="22"/>
                <w:szCs w:val="22"/>
              </w:rPr>
              <w:t>2</w:t>
            </w:r>
            <w:r w:rsidRPr="009E4337">
              <w:rPr>
                <w:sz w:val="22"/>
                <w:szCs w:val="22"/>
              </w:rPr>
              <w:t>.6</w:t>
            </w:r>
          </w:p>
        </w:tc>
        <w:tc>
          <w:tcPr>
            <w:tcW w:w="963" w:type="pct"/>
            <w:vMerge w:val="restart"/>
            <w:shd w:val="clear" w:color="auto" w:fill="auto"/>
            <w:vAlign w:val="center"/>
          </w:tcPr>
          <w:p w14:paraId="520CD7CD" w14:textId="23D987DB" w:rsidR="008B4C7D" w:rsidRPr="008B4C7D" w:rsidRDefault="008B4C7D" w:rsidP="008B4C7D">
            <w:pPr>
              <w:jc w:val="center"/>
              <w:rPr>
                <w:color w:val="000000"/>
                <w:sz w:val="20"/>
                <w:szCs w:val="20"/>
              </w:rPr>
            </w:pPr>
            <w:r w:rsidRPr="009E4337">
              <w:rPr>
                <w:sz w:val="22"/>
                <w:szCs w:val="22"/>
              </w:rPr>
              <w:t>Потери тепловой сети</w:t>
            </w:r>
          </w:p>
        </w:tc>
        <w:tc>
          <w:tcPr>
            <w:tcW w:w="416" w:type="pct"/>
            <w:shd w:val="clear" w:color="auto" w:fill="auto"/>
            <w:vAlign w:val="center"/>
          </w:tcPr>
          <w:p w14:paraId="51BFB39B" w14:textId="34F0C4C1" w:rsidR="008B4C7D" w:rsidRPr="008B4C7D" w:rsidRDefault="008B4C7D" w:rsidP="008B4C7D">
            <w:pPr>
              <w:jc w:val="center"/>
              <w:rPr>
                <w:color w:val="000000"/>
                <w:sz w:val="20"/>
                <w:szCs w:val="20"/>
              </w:rPr>
            </w:pPr>
            <w:r w:rsidRPr="009E4337">
              <w:rPr>
                <w:sz w:val="22"/>
                <w:szCs w:val="22"/>
              </w:rPr>
              <w:t>Гкал</w:t>
            </w:r>
          </w:p>
        </w:tc>
        <w:tc>
          <w:tcPr>
            <w:tcW w:w="391" w:type="pct"/>
            <w:shd w:val="clear" w:color="auto" w:fill="auto"/>
            <w:vAlign w:val="center"/>
          </w:tcPr>
          <w:p w14:paraId="425A1CDF" w14:textId="37DD3D09" w:rsidR="008B4C7D" w:rsidRPr="008B4C7D" w:rsidRDefault="008B4C7D" w:rsidP="008B4C7D">
            <w:pPr>
              <w:jc w:val="center"/>
              <w:rPr>
                <w:color w:val="FF0000"/>
                <w:sz w:val="22"/>
                <w:szCs w:val="22"/>
              </w:rPr>
            </w:pPr>
            <w:r w:rsidRPr="008B4C7D">
              <w:rPr>
                <w:color w:val="000000"/>
                <w:sz w:val="20"/>
                <w:szCs w:val="20"/>
              </w:rPr>
              <w:t>384,8</w:t>
            </w:r>
          </w:p>
        </w:tc>
        <w:tc>
          <w:tcPr>
            <w:tcW w:w="391" w:type="pct"/>
            <w:shd w:val="clear" w:color="auto" w:fill="auto"/>
            <w:vAlign w:val="center"/>
          </w:tcPr>
          <w:p w14:paraId="16126F81" w14:textId="3D7B549E" w:rsidR="008B4C7D" w:rsidRPr="008B4C7D" w:rsidRDefault="008B4C7D" w:rsidP="008B4C7D">
            <w:pPr>
              <w:jc w:val="center"/>
              <w:rPr>
                <w:color w:val="000000"/>
                <w:sz w:val="20"/>
                <w:szCs w:val="20"/>
              </w:rPr>
            </w:pPr>
            <w:r w:rsidRPr="008B4C7D">
              <w:rPr>
                <w:color w:val="000000"/>
                <w:sz w:val="20"/>
                <w:szCs w:val="20"/>
              </w:rPr>
              <w:t>382,9</w:t>
            </w:r>
          </w:p>
        </w:tc>
        <w:tc>
          <w:tcPr>
            <w:tcW w:w="391" w:type="pct"/>
            <w:shd w:val="clear" w:color="auto" w:fill="auto"/>
            <w:vAlign w:val="center"/>
          </w:tcPr>
          <w:p w14:paraId="5C4C6F32" w14:textId="3F69FCC7" w:rsidR="008B4C7D" w:rsidRPr="008B4C7D" w:rsidRDefault="008B4C7D" w:rsidP="008B4C7D">
            <w:pPr>
              <w:jc w:val="center"/>
              <w:rPr>
                <w:color w:val="000000"/>
                <w:sz w:val="20"/>
                <w:szCs w:val="20"/>
              </w:rPr>
            </w:pPr>
            <w:r w:rsidRPr="008B4C7D">
              <w:rPr>
                <w:color w:val="000000"/>
                <w:sz w:val="20"/>
                <w:szCs w:val="20"/>
              </w:rPr>
              <w:t>381,0</w:t>
            </w:r>
          </w:p>
        </w:tc>
        <w:tc>
          <w:tcPr>
            <w:tcW w:w="391" w:type="pct"/>
            <w:shd w:val="clear" w:color="auto" w:fill="auto"/>
            <w:vAlign w:val="center"/>
          </w:tcPr>
          <w:p w14:paraId="7B52A801" w14:textId="60132DCA" w:rsidR="008B4C7D" w:rsidRPr="008B4C7D" w:rsidRDefault="008B4C7D" w:rsidP="008B4C7D">
            <w:pPr>
              <w:jc w:val="center"/>
              <w:rPr>
                <w:color w:val="000000"/>
                <w:sz w:val="20"/>
                <w:szCs w:val="20"/>
              </w:rPr>
            </w:pPr>
            <w:r w:rsidRPr="008B4C7D">
              <w:rPr>
                <w:color w:val="000000"/>
                <w:sz w:val="20"/>
                <w:szCs w:val="20"/>
              </w:rPr>
              <w:t>379,1</w:t>
            </w:r>
          </w:p>
        </w:tc>
        <w:tc>
          <w:tcPr>
            <w:tcW w:w="445" w:type="pct"/>
            <w:shd w:val="clear" w:color="auto" w:fill="auto"/>
            <w:vAlign w:val="center"/>
          </w:tcPr>
          <w:p w14:paraId="2D041C36" w14:textId="5AD093DE" w:rsidR="008B4C7D" w:rsidRPr="008B4C7D" w:rsidRDefault="008B4C7D" w:rsidP="008B4C7D">
            <w:pPr>
              <w:jc w:val="center"/>
              <w:rPr>
                <w:color w:val="000000"/>
                <w:sz w:val="20"/>
                <w:szCs w:val="20"/>
              </w:rPr>
            </w:pPr>
            <w:r w:rsidRPr="008B4C7D">
              <w:rPr>
                <w:color w:val="000000"/>
                <w:sz w:val="20"/>
                <w:szCs w:val="20"/>
              </w:rPr>
              <w:t>377,2</w:t>
            </w:r>
          </w:p>
        </w:tc>
        <w:tc>
          <w:tcPr>
            <w:tcW w:w="445" w:type="pct"/>
            <w:shd w:val="clear" w:color="auto" w:fill="auto"/>
            <w:vAlign w:val="center"/>
          </w:tcPr>
          <w:p w14:paraId="11BB022F" w14:textId="0EC5A4A9" w:rsidR="008B4C7D" w:rsidRPr="008B4C7D" w:rsidRDefault="008B4C7D" w:rsidP="008B4C7D">
            <w:pPr>
              <w:jc w:val="center"/>
              <w:rPr>
                <w:color w:val="000000"/>
                <w:sz w:val="20"/>
                <w:szCs w:val="20"/>
              </w:rPr>
            </w:pPr>
            <w:r w:rsidRPr="008B4C7D">
              <w:rPr>
                <w:color w:val="000000"/>
                <w:sz w:val="20"/>
                <w:szCs w:val="20"/>
              </w:rPr>
              <w:t>375,3</w:t>
            </w:r>
          </w:p>
        </w:tc>
        <w:tc>
          <w:tcPr>
            <w:tcW w:w="445" w:type="pct"/>
            <w:shd w:val="clear" w:color="auto" w:fill="auto"/>
            <w:vAlign w:val="center"/>
          </w:tcPr>
          <w:p w14:paraId="4E4F9240" w14:textId="4F4AA848" w:rsidR="008B4C7D" w:rsidRPr="008B4C7D" w:rsidRDefault="008B4C7D" w:rsidP="008B4C7D">
            <w:pPr>
              <w:jc w:val="center"/>
              <w:rPr>
                <w:color w:val="000000"/>
                <w:sz w:val="20"/>
                <w:szCs w:val="20"/>
              </w:rPr>
            </w:pPr>
            <w:r w:rsidRPr="008B4C7D">
              <w:rPr>
                <w:color w:val="000000"/>
                <w:sz w:val="20"/>
                <w:szCs w:val="20"/>
              </w:rPr>
              <w:t>373,4</w:t>
            </w:r>
          </w:p>
        </w:tc>
        <w:tc>
          <w:tcPr>
            <w:tcW w:w="442" w:type="pct"/>
            <w:shd w:val="clear" w:color="auto" w:fill="auto"/>
            <w:vAlign w:val="center"/>
          </w:tcPr>
          <w:p w14:paraId="5DAA7E89" w14:textId="7E26B788" w:rsidR="008B4C7D" w:rsidRPr="008B4C7D" w:rsidRDefault="008B4C7D" w:rsidP="008B4C7D">
            <w:pPr>
              <w:jc w:val="center"/>
              <w:rPr>
                <w:color w:val="000000"/>
                <w:sz w:val="20"/>
                <w:szCs w:val="20"/>
              </w:rPr>
            </w:pPr>
            <w:r w:rsidRPr="008B4C7D">
              <w:rPr>
                <w:color w:val="000000"/>
                <w:sz w:val="20"/>
                <w:szCs w:val="20"/>
              </w:rPr>
              <w:t>371,6</w:t>
            </w:r>
          </w:p>
        </w:tc>
      </w:tr>
      <w:tr w:rsidR="008B4C7D" w:rsidRPr="009E4337" w14:paraId="0C5D51FB" w14:textId="77777777" w:rsidTr="009F6872">
        <w:tc>
          <w:tcPr>
            <w:tcW w:w="280" w:type="pct"/>
            <w:vMerge/>
            <w:shd w:val="clear" w:color="auto" w:fill="auto"/>
            <w:vAlign w:val="center"/>
          </w:tcPr>
          <w:p w14:paraId="28E4A5DE" w14:textId="4B556E05" w:rsidR="008B4C7D" w:rsidRPr="008B4C7D" w:rsidRDefault="008B4C7D" w:rsidP="008B4C7D">
            <w:pPr>
              <w:jc w:val="center"/>
              <w:rPr>
                <w:color w:val="000000"/>
                <w:sz w:val="20"/>
                <w:szCs w:val="20"/>
              </w:rPr>
            </w:pPr>
          </w:p>
        </w:tc>
        <w:tc>
          <w:tcPr>
            <w:tcW w:w="963" w:type="pct"/>
            <w:vMerge/>
            <w:shd w:val="clear" w:color="auto" w:fill="auto"/>
            <w:vAlign w:val="center"/>
          </w:tcPr>
          <w:p w14:paraId="66BBF21D" w14:textId="31E8CEE1" w:rsidR="008B4C7D" w:rsidRPr="008B4C7D" w:rsidRDefault="008B4C7D" w:rsidP="008B4C7D">
            <w:pPr>
              <w:jc w:val="center"/>
              <w:rPr>
                <w:color w:val="000000"/>
                <w:sz w:val="20"/>
                <w:szCs w:val="20"/>
              </w:rPr>
            </w:pPr>
          </w:p>
        </w:tc>
        <w:tc>
          <w:tcPr>
            <w:tcW w:w="416" w:type="pct"/>
            <w:shd w:val="clear" w:color="auto" w:fill="auto"/>
            <w:vAlign w:val="center"/>
          </w:tcPr>
          <w:p w14:paraId="534432C7" w14:textId="392EE4C3" w:rsidR="008B4C7D" w:rsidRPr="008B4C7D" w:rsidRDefault="008B4C7D" w:rsidP="008B4C7D">
            <w:pPr>
              <w:jc w:val="center"/>
              <w:rPr>
                <w:color w:val="000000"/>
                <w:sz w:val="20"/>
                <w:szCs w:val="20"/>
              </w:rPr>
            </w:pPr>
            <w:r w:rsidRPr="009E4337">
              <w:rPr>
                <w:sz w:val="22"/>
                <w:szCs w:val="22"/>
              </w:rPr>
              <w:t>%</w:t>
            </w:r>
          </w:p>
        </w:tc>
        <w:tc>
          <w:tcPr>
            <w:tcW w:w="391" w:type="pct"/>
            <w:shd w:val="clear" w:color="auto" w:fill="auto"/>
            <w:vAlign w:val="center"/>
          </w:tcPr>
          <w:p w14:paraId="7A5CD9E0" w14:textId="43D6BEB9" w:rsidR="008B4C7D" w:rsidRPr="008B4C7D" w:rsidRDefault="008B4C7D" w:rsidP="008B4C7D">
            <w:pPr>
              <w:jc w:val="center"/>
              <w:rPr>
                <w:color w:val="000000"/>
                <w:sz w:val="20"/>
                <w:szCs w:val="20"/>
              </w:rPr>
            </w:pPr>
            <w:r w:rsidRPr="008B4C7D">
              <w:rPr>
                <w:color w:val="FF0000"/>
                <w:sz w:val="22"/>
                <w:szCs w:val="22"/>
              </w:rPr>
              <w:t>14,7</w:t>
            </w:r>
          </w:p>
        </w:tc>
        <w:tc>
          <w:tcPr>
            <w:tcW w:w="391" w:type="pct"/>
            <w:shd w:val="clear" w:color="auto" w:fill="auto"/>
            <w:vAlign w:val="center"/>
          </w:tcPr>
          <w:p w14:paraId="571F618E" w14:textId="205F92D4" w:rsidR="008B4C7D" w:rsidRPr="008B4C7D" w:rsidRDefault="008B4C7D" w:rsidP="008B4C7D">
            <w:pPr>
              <w:jc w:val="center"/>
              <w:rPr>
                <w:color w:val="000000"/>
                <w:sz w:val="20"/>
                <w:szCs w:val="20"/>
              </w:rPr>
            </w:pPr>
            <w:r w:rsidRPr="008B4C7D">
              <w:rPr>
                <w:color w:val="000000"/>
                <w:sz w:val="22"/>
                <w:szCs w:val="22"/>
              </w:rPr>
              <w:t>14,7</w:t>
            </w:r>
          </w:p>
        </w:tc>
        <w:tc>
          <w:tcPr>
            <w:tcW w:w="391" w:type="pct"/>
            <w:shd w:val="clear" w:color="auto" w:fill="auto"/>
            <w:vAlign w:val="center"/>
          </w:tcPr>
          <w:p w14:paraId="69EE761A" w14:textId="0D909DC5" w:rsidR="008B4C7D" w:rsidRPr="008B4C7D" w:rsidRDefault="008B4C7D" w:rsidP="008B4C7D">
            <w:pPr>
              <w:jc w:val="center"/>
              <w:rPr>
                <w:color w:val="000000"/>
                <w:sz w:val="20"/>
                <w:szCs w:val="20"/>
              </w:rPr>
            </w:pPr>
            <w:r w:rsidRPr="008B4C7D">
              <w:rPr>
                <w:color w:val="000000"/>
                <w:sz w:val="22"/>
                <w:szCs w:val="22"/>
              </w:rPr>
              <w:t>14,6</w:t>
            </w:r>
          </w:p>
        </w:tc>
        <w:tc>
          <w:tcPr>
            <w:tcW w:w="391" w:type="pct"/>
            <w:shd w:val="clear" w:color="auto" w:fill="auto"/>
            <w:vAlign w:val="center"/>
          </w:tcPr>
          <w:p w14:paraId="7C35A466" w14:textId="00013E60" w:rsidR="008B4C7D" w:rsidRPr="008B4C7D" w:rsidRDefault="008B4C7D" w:rsidP="008B4C7D">
            <w:pPr>
              <w:jc w:val="center"/>
              <w:rPr>
                <w:color w:val="000000"/>
                <w:sz w:val="20"/>
                <w:szCs w:val="20"/>
              </w:rPr>
            </w:pPr>
            <w:r w:rsidRPr="008B4C7D">
              <w:rPr>
                <w:color w:val="000000"/>
                <w:sz w:val="22"/>
                <w:szCs w:val="22"/>
              </w:rPr>
              <w:t>14,6</w:t>
            </w:r>
          </w:p>
        </w:tc>
        <w:tc>
          <w:tcPr>
            <w:tcW w:w="445" w:type="pct"/>
            <w:shd w:val="clear" w:color="auto" w:fill="auto"/>
            <w:vAlign w:val="center"/>
          </w:tcPr>
          <w:p w14:paraId="30F0DEE8" w14:textId="4AC29801" w:rsidR="008B4C7D" w:rsidRPr="008B4C7D" w:rsidRDefault="008B4C7D" w:rsidP="008B4C7D">
            <w:pPr>
              <w:jc w:val="center"/>
              <w:rPr>
                <w:color w:val="000000"/>
                <w:sz w:val="20"/>
                <w:szCs w:val="20"/>
              </w:rPr>
            </w:pPr>
            <w:r w:rsidRPr="008B4C7D">
              <w:rPr>
                <w:color w:val="000000"/>
                <w:sz w:val="22"/>
                <w:szCs w:val="22"/>
              </w:rPr>
              <w:t>14,5</w:t>
            </w:r>
          </w:p>
        </w:tc>
        <w:tc>
          <w:tcPr>
            <w:tcW w:w="445" w:type="pct"/>
            <w:shd w:val="clear" w:color="auto" w:fill="auto"/>
            <w:vAlign w:val="center"/>
          </w:tcPr>
          <w:p w14:paraId="23A43BE1" w14:textId="264E41DF" w:rsidR="008B4C7D" w:rsidRPr="008B4C7D" w:rsidRDefault="008B4C7D" w:rsidP="008B4C7D">
            <w:pPr>
              <w:jc w:val="center"/>
              <w:rPr>
                <w:color w:val="000000"/>
                <w:sz w:val="20"/>
                <w:szCs w:val="20"/>
              </w:rPr>
            </w:pPr>
            <w:r w:rsidRPr="008B4C7D">
              <w:rPr>
                <w:color w:val="000000"/>
                <w:sz w:val="22"/>
                <w:szCs w:val="22"/>
              </w:rPr>
              <w:t>14,4</w:t>
            </w:r>
          </w:p>
        </w:tc>
        <w:tc>
          <w:tcPr>
            <w:tcW w:w="445" w:type="pct"/>
            <w:shd w:val="clear" w:color="auto" w:fill="auto"/>
            <w:vAlign w:val="center"/>
          </w:tcPr>
          <w:p w14:paraId="6E99F928" w14:textId="2341D1BE" w:rsidR="008B4C7D" w:rsidRPr="008B4C7D" w:rsidRDefault="008B4C7D" w:rsidP="008B4C7D">
            <w:pPr>
              <w:jc w:val="center"/>
              <w:rPr>
                <w:color w:val="000000"/>
                <w:sz w:val="20"/>
                <w:szCs w:val="20"/>
              </w:rPr>
            </w:pPr>
            <w:r w:rsidRPr="008B4C7D">
              <w:rPr>
                <w:color w:val="000000"/>
                <w:sz w:val="22"/>
                <w:szCs w:val="22"/>
              </w:rPr>
              <w:t>14,4</w:t>
            </w:r>
          </w:p>
        </w:tc>
        <w:tc>
          <w:tcPr>
            <w:tcW w:w="442" w:type="pct"/>
            <w:shd w:val="clear" w:color="auto" w:fill="auto"/>
            <w:vAlign w:val="center"/>
          </w:tcPr>
          <w:p w14:paraId="23F86C3E" w14:textId="2F1835AC" w:rsidR="008B4C7D" w:rsidRPr="008B4C7D" w:rsidRDefault="008B4C7D" w:rsidP="008B4C7D">
            <w:pPr>
              <w:jc w:val="center"/>
              <w:rPr>
                <w:color w:val="000000"/>
                <w:sz w:val="20"/>
                <w:szCs w:val="20"/>
              </w:rPr>
            </w:pPr>
            <w:r w:rsidRPr="008B4C7D">
              <w:rPr>
                <w:color w:val="000000"/>
                <w:sz w:val="22"/>
                <w:szCs w:val="22"/>
              </w:rPr>
              <w:t>14,3</w:t>
            </w:r>
          </w:p>
        </w:tc>
      </w:tr>
      <w:tr w:rsidR="008B4C7D" w:rsidRPr="009E4337" w14:paraId="4CD37C23" w14:textId="77777777" w:rsidTr="009F6872">
        <w:tc>
          <w:tcPr>
            <w:tcW w:w="280" w:type="pct"/>
            <w:shd w:val="clear" w:color="auto" w:fill="auto"/>
            <w:vAlign w:val="center"/>
          </w:tcPr>
          <w:p w14:paraId="703C3310" w14:textId="1D669B2F" w:rsidR="008B4C7D" w:rsidRPr="008B4C7D" w:rsidRDefault="008B4C7D" w:rsidP="008B4C7D">
            <w:pPr>
              <w:jc w:val="center"/>
              <w:rPr>
                <w:color w:val="000000"/>
                <w:sz w:val="20"/>
                <w:szCs w:val="20"/>
              </w:rPr>
            </w:pPr>
            <w:r>
              <w:rPr>
                <w:sz w:val="22"/>
                <w:szCs w:val="22"/>
              </w:rPr>
              <w:t>2</w:t>
            </w:r>
            <w:r w:rsidRPr="009E4337">
              <w:rPr>
                <w:sz w:val="22"/>
                <w:szCs w:val="22"/>
              </w:rPr>
              <w:t>.7</w:t>
            </w:r>
          </w:p>
        </w:tc>
        <w:tc>
          <w:tcPr>
            <w:tcW w:w="963" w:type="pct"/>
            <w:shd w:val="clear" w:color="auto" w:fill="auto"/>
            <w:vAlign w:val="center"/>
          </w:tcPr>
          <w:p w14:paraId="507FF1A9" w14:textId="592C2847" w:rsidR="008B4C7D" w:rsidRPr="008B4C7D" w:rsidRDefault="008B4C7D" w:rsidP="008B4C7D">
            <w:pPr>
              <w:jc w:val="center"/>
              <w:rPr>
                <w:color w:val="000000"/>
                <w:sz w:val="20"/>
                <w:szCs w:val="20"/>
              </w:rPr>
            </w:pPr>
            <w:r w:rsidRPr="009E4337">
              <w:rPr>
                <w:sz w:val="22"/>
                <w:szCs w:val="22"/>
              </w:rPr>
              <w:t>Тепловая энергия, отпущенная потребителям</w:t>
            </w:r>
          </w:p>
        </w:tc>
        <w:tc>
          <w:tcPr>
            <w:tcW w:w="416" w:type="pct"/>
            <w:shd w:val="clear" w:color="auto" w:fill="auto"/>
            <w:vAlign w:val="center"/>
          </w:tcPr>
          <w:p w14:paraId="5766BC2E" w14:textId="65775DA0" w:rsidR="008B4C7D" w:rsidRPr="008B4C7D" w:rsidRDefault="008B4C7D" w:rsidP="008B4C7D">
            <w:pPr>
              <w:jc w:val="center"/>
              <w:rPr>
                <w:color w:val="000000"/>
                <w:sz w:val="20"/>
                <w:szCs w:val="20"/>
              </w:rPr>
            </w:pPr>
            <w:r w:rsidRPr="009E4337">
              <w:rPr>
                <w:sz w:val="22"/>
                <w:szCs w:val="22"/>
              </w:rPr>
              <w:t>Гкал</w:t>
            </w:r>
          </w:p>
        </w:tc>
        <w:tc>
          <w:tcPr>
            <w:tcW w:w="391" w:type="pct"/>
            <w:shd w:val="clear" w:color="auto" w:fill="auto"/>
            <w:vAlign w:val="center"/>
          </w:tcPr>
          <w:p w14:paraId="1B4E1E1C" w14:textId="4FB1995B" w:rsidR="008B4C7D" w:rsidRPr="008B4C7D" w:rsidRDefault="008B4C7D" w:rsidP="008B4C7D">
            <w:pPr>
              <w:jc w:val="center"/>
              <w:rPr>
                <w:color w:val="FF0000"/>
                <w:sz w:val="22"/>
                <w:szCs w:val="22"/>
              </w:rPr>
            </w:pPr>
            <w:r w:rsidRPr="008B4C7D">
              <w:rPr>
                <w:color w:val="FF0000"/>
                <w:sz w:val="20"/>
                <w:szCs w:val="20"/>
              </w:rPr>
              <w:t>2224,5</w:t>
            </w:r>
          </w:p>
        </w:tc>
        <w:tc>
          <w:tcPr>
            <w:tcW w:w="391" w:type="pct"/>
            <w:shd w:val="clear" w:color="auto" w:fill="auto"/>
            <w:vAlign w:val="center"/>
          </w:tcPr>
          <w:p w14:paraId="1EE5D325" w14:textId="6B55157E" w:rsidR="008B4C7D" w:rsidRPr="008B4C7D" w:rsidRDefault="008B4C7D" w:rsidP="008B4C7D">
            <w:pPr>
              <w:jc w:val="center"/>
              <w:rPr>
                <w:color w:val="000000"/>
                <w:sz w:val="22"/>
                <w:szCs w:val="22"/>
              </w:rPr>
            </w:pPr>
            <w:r w:rsidRPr="008B4C7D">
              <w:rPr>
                <w:color w:val="000000"/>
                <w:sz w:val="20"/>
                <w:szCs w:val="20"/>
              </w:rPr>
              <w:t>2224,5</w:t>
            </w:r>
          </w:p>
        </w:tc>
        <w:tc>
          <w:tcPr>
            <w:tcW w:w="391" w:type="pct"/>
            <w:shd w:val="clear" w:color="auto" w:fill="auto"/>
            <w:vAlign w:val="center"/>
          </w:tcPr>
          <w:p w14:paraId="71E1E40B" w14:textId="3A267005" w:rsidR="008B4C7D" w:rsidRPr="008B4C7D" w:rsidRDefault="008B4C7D" w:rsidP="008B4C7D">
            <w:pPr>
              <w:jc w:val="center"/>
              <w:rPr>
                <w:color w:val="000000"/>
                <w:sz w:val="22"/>
                <w:szCs w:val="22"/>
              </w:rPr>
            </w:pPr>
            <w:r w:rsidRPr="008B4C7D">
              <w:rPr>
                <w:color w:val="000000"/>
                <w:sz w:val="20"/>
                <w:szCs w:val="20"/>
              </w:rPr>
              <w:t>2224,5</w:t>
            </w:r>
          </w:p>
        </w:tc>
        <w:tc>
          <w:tcPr>
            <w:tcW w:w="391" w:type="pct"/>
            <w:shd w:val="clear" w:color="auto" w:fill="auto"/>
            <w:vAlign w:val="center"/>
          </w:tcPr>
          <w:p w14:paraId="01F65D48" w14:textId="6FA4435C" w:rsidR="008B4C7D" w:rsidRPr="008B4C7D" w:rsidRDefault="008B4C7D" w:rsidP="008B4C7D">
            <w:pPr>
              <w:jc w:val="center"/>
              <w:rPr>
                <w:color w:val="000000"/>
                <w:sz w:val="22"/>
                <w:szCs w:val="22"/>
              </w:rPr>
            </w:pPr>
            <w:r w:rsidRPr="008B4C7D">
              <w:rPr>
                <w:color w:val="000000"/>
                <w:sz w:val="20"/>
                <w:szCs w:val="20"/>
              </w:rPr>
              <w:t>2224,5</w:t>
            </w:r>
          </w:p>
        </w:tc>
        <w:tc>
          <w:tcPr>
            <w:tcW w:w="445" w:type="pct"/>
            <w:shd w:val="clear" w:color="auto" w:fill="auto"/>
            <w:vAlign w:val="center"/>
          </w:tcPr>
          <w:p w14:paraId="63653A31" w14:textId="0BB90E92" w:rsidR="008B4C7D" w:rsidRPr="008B4C7D" w:rsidRDefault="008B4C7D" w:rsidP="008B4C7D">
            <w:pPr>
              <w:jc w:val="center"/>
              <w:rPr>
                <w:color w:val="000000"/>
                <w:sz w:val="22"/>
                <w:szCs w:val="22"/>
              </w:rPr>
            </w:pPr>
            <w:r w:rsidRPr="008B4C7D">
              <w:rPr>
                <w:color w:val="000000"/>
                <w:sz w:val="20"/>
                <w:szCs w:val="20"/>
              </w:rPr>
              <w:t>2224,5</w:t>
            </w:r>
          </w:p>
        </w:tc>
        <w:tc>
          <w:tcPr>
            <w:tcW w:w="445" w:type="pct"/>
            <w:shd w:val="clear" w:color="auto" w:fill="auto"/>
            <w:vAlign w:val="center"/>
          </w:tcPr>
          <w:p w14:paraId="3D765BFF" w14:textId="5570AB1D" w:rsidR="008B4C7D" w:rsidRPr="008B4C7D" w:rsidRDefault="008B4C7D" w:rsidP="008B4C7D">
            <w:pPr>
              <w:jc w:val="center"/>
              <w:rPr>
                <w:color w:val="000000"/>
                <w:sz w:val="22"/>
                <w:szCs w:val="22"/>
              </w:rPr>
            </w:pPr>
            <w:r w:rsidRPr="008B4C7D">
              <w:rPr>
                <w:color w:val="000000"/>
                <w:sz w:val="20"/>
                <w:szCs w:val="20"/>
              </w:rPr>
              <w:t>2224,5</w:t>
            </w:r>
          </w:p>
        </w:tc>
        <w:tc>
          <w:tcPr>
            <w:tcW w:w="445" w:type="pct"/>
            <w:shd w:val="clear" w:color="auto" w:fill="auto"/>
            <w:vAlign w:val="center"/>
          </w:tcPr>
          <w:p w14:paraId="00B4093A" w14:textId="5E615A97" w:rsidR="008B4C7D" w:rsidRPr="008B4C7D" w:rsidRDefault="008B4C7D" w:rsidP="008B4C7D">
            <w:pPr>
              <w:jc w:val="center"/>
              <w:rPr>
                <w:color w:val="000000"/>
                <w:sz w:val="22"/>
                <w:szCs w:val="22"/>
              </w:rPr>
            </w:pPr>
            <w:r w:rsidRPr="008B4C7D">
              <w:rPr>
                <w:color w:val="000000"/>
                <w:sz w:val="20"/>
                <w:szCs w:val="20"/>
              </w:rPr>
              <w:t>2224,5</w:t>
            </w:r>
          </w:p>
        </w:tc>
        <w:tc>
          <w:tcPr>
            <w:tcW w:w="442" w:type="pct"/>
            <w:shd w:val="clear" w:color="auto" w:fill="auto"/>
            <w:vAlign w:val="center"/>
          </w:tcPr>
          <w:p w14:paraId="15D2A368" w14:textId="57DD31A3" w:rsidR="008B4C7D" w:rsidRPr="008B4C7D" w:rsidRDefault="008B4C7D" w:rsidP="008B4C7D">
            <w:pPr>
              <w:jc w:val="center"/>
              <w:rPr>
                <w:color w:val="000000"/>
                <w:sz w:val="22"/>
                <w:szCs w:val="22"/>
              </w:rPr>
            </w:pPr>
            <w:r w:rsidRPr="008B4C7D">
              <w:rPr>
                <w:color w:val="000000"/>
                <w:sz w:val="20"/>
                <w:szCs w:val="20"/>
              </w:rPr>
              <w:t>2224,5</w:t>
            </w:r>
          </w:p>
        </w:tc>
      </w:tr>
      <w:tr w:rsidR="008B4C7D" w:rsidRPr="009E4337" w14:paraId="469E50A3" w14:textId="77777777" w:rsidTr="009F6872">
        <w:tc>
          <w:tcPr>
            <w:tcW w:w="280" w:type="pct"/>
            <w:shd w:val="clear" w:color="auto" w:fill="auto"/>
            <w:vAlign w:val="center"/>
          </w:tcPr>
          <w:p w14:paraId="1EAE3E55" w14:textId="5E662A85" w:rsidR="008B4C7D" w:rsidRPr="008B4C7D" w:rsidRDefault="008B4C7D" w:rsidP="008B4C7D">
            <w:pPr>
              <w:jc w:val="center"/>
              <w:rPr>
                <w:color w:val="000000"/>
                <w:sz w:val="20"/>
                <w:szCs w:val="20"/>
              </w:rPr>
            </w:pPr>
            <w:r>
              <w:rPr>
                <w:sz w:val="22"/>
                <w:szCs w:val="22"/>
              </w:rPr>
              <w:t>2</w:t>
            </w:r>
            <w:r w:rsidRPr="009E4337">
              <w:rPr>
                <w:sz w:val="22"/>
                <w:szCs w:val="22"/>
              </w:rPr>
              <w:t>.8</w:t>
            </w:r>
          </w:p>
        </w:tc>
        <w:tc>
          <w:tcPr>
            <w:tcW w:w="963" w:type="pct"/>
            <w:shd w:val="clear" w:color="auto" w:fill="auto"/>
            <w:vAlign w:val="center"/>
          </w:tcPr>
          <w:p w14:paraId="1D9A056B" w14:textId="1CE0BA6C" w:rsidR="008B4C7D" w:rsidRPr="008B4C7D" w:rsidRDefault="008B4C7D" w:rsidP="008B4C7D">
            <w:pPr>
              <w:jc w:val="center"/>
              <w:rPr>
                <w:color w:val="000000"/>
                <w:sz w:val="20"/>
                <w:szCs w:val="20"/>
              </w:rPr>
            </w:pPr>
            <w:r w:rsidRPr="009E4337">
              <w:rPr>
                <w:sz w:val="22"/>
                <w:szCs w:val="22"/>
              </w:rPr>
              <w:t>УРУТ на отпуск тепловой энергии</w:t>
            </w:r>
          </w:p>
        </w:tc>
        <w:tc>
          <w:tcPr>
            <w:tcW w:w="416" w:type="pct"/>
            <w:shd w:val="clear" w:color="auto" w:fill="auto"/>
            <w:vAlign w:val="center"/>
          </w:tcPr>
          <w:p w14:paraId="38CE98BD" w14:textId="1B0A2F60" w:rsidR="008B4C7D" w:rsidRPr="008B4C7D" w:rsidRDefault="008B4C7D" w:rsidP="008B4C7D">
            <w:pPr>
              <w:jc w:val="center"/>
              <w:rPr>
                <w:color w:val="000000"/>
                <w:sz w:val="20"/>
                <w:szCs w:val="20"/>
              </w:rPr>
            </w:pPr>
            <w:r w:rsidRPr="009E4337">
              <w:rPr>
                <w:sz w:val="22"/>
                <w:szCs w:val="22"/>
              </w:rPr>
              <w:t>кг.у.т/Гкал</w:t>
            </w:r>
          </w:p>
        </w:tc>
        <w:tc>
          <w:tcPr>
            <w:tcW w:w="391" w:type="pct"/>
            <w:shd w:val="clear" w:color="auto" w:fill="auto"/>
            <w:vAlign w:val="center"/>
          </w:tcPr>
          <w:p w14:paraId="68C64D58" w14:textId="77D8AE35" w:rsidR="008B4C7D" w:rsidRPr="008B4C7D" w:rsidRDefault="008B4C7D" w:rsidP="008B4C7D">
            <w:pPr>
              <w:jc w:val="center"/>
              <w:rPr>
                <w:color w:val="FF0000"/>
                <w:sz w:val="20"/>
                <w:szCs w:val="20"/>
              </w:rPr>
            </w:pPr>
            <w:r w:rsidRPr="008B4C7D">
              <w:rPr>
                <w:color w:val="000000"/>
                <w:sz w:val="20"/>
                <w:szCs w:val="20"/>
              </w:rPr>
              <w:t>268,2</w:t>
            </w:r>
          </w:p>
        </w:tc>
        <w:tc>
          <w:tcPr>
            <w:tcW w:w="391" w:type="pct"/>
            <w:shd w:val="clear" w:color="auto" w:fill="auto"/>
            <w:vAlign w:val="center"/>
          </w:tcPr>
          <w:p w14:paraId="1A921C23" w14:textId="4EA02612" w:rsidR="008B4C7D" w:rsidRPr="008B4C7D" w:rsidRDefault="008B4C7D" w:rsidP="008B4C7D">
            <w:pPr>
              <w:jc w:val="center"/>
              <w:rPr>
                <w:color w:val="000000"/>
                <w:sz w:val="20"/>
                <w:szCs w:val="20"/>
              </w:rPr>
            </w:pPr>
            <w:r w:rsidRPr="008B4C7D">
              <w:rPr>
                <w:color w:val="000000"/>
                <w:sz w:val="20"/>
                <w:szCs w:val="20"/>
              </w:rPr>
              <w:t>268,2</w:t>
            </w:r>
          </w:p>
        </w:tc>
        <w:tc>
          <w:tcPr>
            <w:tcW w:w="391" w:type="pct"/>
            <w:shd w:val="clear" w:color="auto" w:fill="auto"/>
            <w:vAlign w:val="center"/>
          </w:tcPr>
          <w:p w14:paraId="724E2528" w14:textId="70E157AE" w:rsidR="008B4C7D" w:rsidRPr="008B4C7D" w:rsidRDefault="008B4C7D" w:rsidP="008B4C7D">
            <w:pPr>
              <w:jc w:val="center"/>
              <w:rPr>
                <w:color w:val="000000"/>
                <w:sz w:val="20"/>
                <w:szCs w:val="20"/>
              </w:rPr>
            </w:pPr>
            <w:r w:rsidRPr="008B4C7D">
              <w:rPr>
                <w:color w:val="000000"/>
                <w:sz w:val="20"/>
                <w:szCs w:val="20"/>
              </w:rPr>
              <w:t>268,2</w:t>
            </w:r>
          </w:p>
        </w:tc>
        <w:tc>
          <w:tcPr>
            <w:tcW w:w="391" w:type="pct"/>
            <w:shd w:val="clear" w:color="auto" w:fill="auto"/>
            <w:vAlign w:val="center"/>
          </w:tcPr>
          <w:p w14:paraId="3AF46372" w14:textId="0FED9192" w:rsidR="008B4C7D" w:rsidRPr="008B4C7D" w:rsidRDefault="008B4C7D" w:rsidP="008B4C7D">
            <w:pPr>
              <w:jc w:val="center"/>
              <w:rPr>
                <w:color w:val="000000"/>
                <w:sz w:val="20"/>
                <w:szCs w:val="20"/>
              </w:rPr>
            </w:pPr>
            <w:r w:rsidRPr="008B4C7D">
              <w:rPr>
                <w:color w:val="000000"/>
                <w:sz w:val="20"/>
                <w:szCs w:val="20"/>
              </w:rPr>
              <w:t>204,3</w:t>
            </w:r>
          </w:p>
        </w:tc>
        <w:tc>
          <w:tcPr>
            <w:tcW w:w="445" w:type="pct"/>
            <w:shd w:val="clear" w:color="auto" w:fill="auto"/>
            <w:vAlign w:val="center"/>
          </w:tcPr>
          <w:p w14:paraId="4C97E641" w14:textId="27F63C1F" w:rsidR="008B4C7D" w:rsidRPr="008B4C7D" w:rsidRDefault="008B4C7D" w:rsidP="008B4C7D">
            <w:pPr>
              <w:jc w:val="center"/>
              <w:rPr>
                <w:color w:val="000000"/>
                <w:sz w:val="20"/>
                <w:szCs w:val="20"/>
              </w:rPr>
            </w:pPr>
            <w:r w:rsidRPr="008B4C7D">
              <w:rPr>
                <w:color w:val="000000"/>
                <w:sz w:val="20"/>
                <w:szCs w:val="20"/>
              </w:rPr>
              <w:t>204,3</w:t>
            </w:r>
          </w:p>
        </w:tc>
        <w:tc>
          <w:tcPr>
            <w:tcW w:w="445" w:type="pct"/>
            <w:shd w:val="clear" w:color="auto" w:fill="auto"/>
            <w:vAlign w:val="center"/>
          </w:tcPr>
          <w:p w14:paraId="7A691D48" w14:textId="2C6D3FF0" w:rsidR="008B4C7D" w:rsidRPr="008B4C7D" w:rsidRDefault="008B4C7D" w:rsidP="008B4C7D">
            <w:pPr>
              <w:jc w:val="center"/>
              <w:rPr>
                <w:color w:val="000000"/>
                <w:sz w:val="20"/>
                <w:szCs w:val="20"/>
              </w:rPr>
            </w:pPr>
            <w:r w:rsidRPr="008B4C7D">
              <w:rPr>
                <w:color w:val="000000"/>
                <w:sz w:val="20"/>
                <w:szCs w:val="20"/>
              </w:rPr>
              <w:t>204,3</w:t>
            </w:r>
          </w:p>
        </w:tc>
        <w:tc>
          <w:tcPr>
            <w:tcW w:w="445" w:type="pct"/>
            <w:shd w:val="clear" w:color="auto" w:fill="auto"/>
            <w:vAlign w:val="center"/>
          </w:tcPr>
          <w:p w14:paraId="2D9552E9" w14:textId="763AA962" w:rsidR="008B4C7D" w:rsidRPr="008B4C7D" w:rsidRDefault="008B4C7D" w:rsidP="008B4C7D">
            <w:pPr>
              <w:jc w:val="center"/>
              <w:rPr>
                <w:color w:val="000000"/>
                <w:sz w:val="20"/>
                <w:szCs w:val="20"/>
              </w:rPr>
            </w:pPr>
            <w:r w:rsidRPr="008B4C7D">
              <w:rPr>
                <w:color w:val="000000"/>
                <w:sz w:val="20"/>
                <w:szCs w:val="20"/>
              </w:rPr>
              <w:t>204,3</w:t>
            </w:r>
          </w:p>
        </w:tc>
        <w:tc>
          <w:tcPr>
            <w:tcW w:w="442" w:type="pct"/>
            <w:shd w:val="clear" w:color="auto" w:fill="auto"/>
            <w:vAlign w:val="center"/>
          </w:tcPr>
          <w:p w14:paraId="549A82F2" w14:textId="43811494" w:rsidR="008B4C7D" w:rsidRPr="008B4C7D" w:rsidRDefault="008B4C7D" w:rsidP="008B4C7D">
            <w:pPr>
              <w:jc w:val="center"/>
              <w:rPr>
                <w:color w:val="000000"/>
                <w:sz w:val="20"/>
                <w:szCs w:val="20"/>
              </w:rPr>
            </w:pPr>
            <w:r w:rsidRPr="008B4C7D">
              <w:rPr>
                <w:color w:val="000000"/>
                <w:sz w:val="20"/>
                <w:szCs w:val="20"/>
              </w:rPr>
              <w:t>204,3</w:t>
            </w:r>
          </w:p>
        </w:tc>
      </w:tr>
      <w:tr w:rsidR="008B4C7D" w:rsidRPr="009E4337" w14:paraId="2C7E4268" w14:textId="77777777" w:rsidTr="009F6872">
        <w:tc>
          <w:tcPr>
            <w:tcW w:w="280" w:type="pct"/>
            <w:shd w:val="clear" w:color="auto" w:fill="auto"/>
            <w:vAlign w:val="center"/>
          </w:tcPr>
          <w:p w14:paraId="7E5BF517" w14:textId="356FDBE5" w:rsidR="008B4C7D" w:rsidRPr="008B4C7D" w:rsidRDefault="008B4C7D" w:rsidP="008B4C7D">
            <w:pPr>
              <w:jc w:val="center"/>
              <w:rPr>
                <w:color w:val="000000"/>
                <w:sz w:val="20"/>
                <w:szCs w:val="20"/>
              </w:rPr>
            </w:pPr>
            <w:r>
              <w:rPr>
                <w:sz w:val="22"/>
                <w:szCs w:val="22"/>
              </w:rPr>
              <w:t>2</w:t>
            </w:r>
            <w:r w:rsidRPr="009E4337">
              <w:rPr>
                <w:sz w:val="22"/>
                <w:szCs w:val="22"/>
              </w:rPr>
              <w:t>.9</w:t>
            </w:r>
          </w:p>
        </w:tc>
        <w:tc>
          <w:tcPr>
            <w:tcW w:w="963" w:type="pct"/>
            <w:shd w:val="clear" w:color="auto" w:fill="auto"/>
            <w:vAlign w:val="center"/>
          </w:tcPr>
          <w:p w14:paraId="28D678F4" w14:textId="4DCF865C" w:rsidR="008B4C7D" w:rsidRPr="008B4C7D" w:rsidRDefault="008B4C7D" w:rsidP="008B4C7D">
            <w:pPr>
              <w:jc w:val="center"/>
              <w:rPr>
                <w:color w:val="000000"/>
                <w:sz w:val="20"/>
                <w:szCs w:val="20"/>
              </w:rPr>
            </w:pPr>
            <w:r w:rsidRPr="009E4337">
              <w:rPr>
                <w:sz w:val="22"/>
                <w:szCs w:val="22"/>
              </w:rPr>
              <w:t>Средневзвешенный КПД котельной</w:t>
            </w:r>
          </w:p>
        </w:tc>
        <w:tc>
          <w:tcPr>
            <w:tcW w:w="416" w:type="pct"/>
            <w:shd w:val="clear" w:color="auto" w:fill="auto"/>
            <w:vAlign w:val="center"/>
          </w:tcPr>
          <w:p w14:paraId="46EAFD62" w14:textId="335520AA" w:rsidR="008B4C7D" w:rsidRPr="008B4C7D" w:rsidRDefault="008B4C7D" w:rsidP="008B4C7D">
            <w:pPr>
              <w:jc w:val="center"/>
              <w:rPr>
                <w:color w:val="000000"/>
                <w:sz w:val="20"/>
                <w:szCs w:val="20"/>
              </w:rPr>
            </w:pPr>
            <w:r w:rsidRPr="009E4337">
              <w:rPr>
                <w:sz w:val="22"/>
                <w:szCs w:val="22"/>
              </w:rPr>
              <w:t>%</w:t>
            </w:r>
          </w:p>
        </w:tc>
        <w:tc>
          <w:tcPr>
            <w:tcW w:w="391" w:type="pct"/>
            <w:shd w:val="clear" w:color="auto" w:fill="auto"/>
            <w:vAlign w:val="center"/>
          </w:tcPr>
          <w:p w14:paraId="40078326" w14:textId="4B9000CB" w:rsidR="008B4C7D" w:rsidRPr="008B4C7D" w:rsidRDefault="008B4C7D" w:rsidP="008B4C7D">
            <w:pPr>
              <w:jc w:val="center"/>
              <w:rPr>
                <w:color w:val="000000"/>
                <w:sz w:val="20"/>
                <w:szCs w:val="20"/>
              </w:rPr>
            </w:pPr>
            <w:r w:rsidRPr="008B4C7D">
              <w:rPr>
                <w:color w:val="000000"/>
                <w:sz w:val="20"/>
                <w:szCs w:val="20"/>
              </w:rPr>
              <w:t>53,3</w:t>
            </w:r>
          </w:p>
        </w:tc>
        <w:tc>
          <w:tcPr>
            <w:tcW w:w="391" w:type="pct"/>
            <w:shd w:val="clear" w:color="auto" w:fill="auto"/>
            <w:vAlign w:val="center"/>
          </w:tcPr>
          <w:p w14:paraId="7B3F2DE1" w14:textId="6E7B37DF" w:rsidR="008B4C7D" w:rsidRPr="008B4C7D" w:rsidRDefault="008B4C7D" w:rsidP="008B4C7D">
            <w:pPr>
              <w:jc w:val="center"/>
              <w:rPr>
                <w:color w:val="000000"/>
                <w:sz w:val="20"/>
                <w:szCs w:val="20"/>
              </w:rPr>
            </w:pPr>
            <w:r w:rsidRPr="008B4C7D">
              <w:rPr>
                <w:color w:val="000000"/>
                <w:sz w:val="20"/>
                <w:szCs w:val="20"/>
              </w:rPr>
              <w:t>53,3</w:t>
            </w:r>
          </w:p>
        </w:tc>
        <w:tc>
          <w:tcPr>
            <w:tcW w:w="391" w:type="pct"/>
            <w:shd w:val="clear" w:color="auto" w:fill="auto"/>
            <w:vAlign w:val="center"/>
          </w:tcPr>
          <w:p w14:paraId="41D01237" w14:textId="081B54D6" w:rsidR="008B4C7D" w:rsidRPr="008B4C7D" w:rsidRDefault="008B4C7D" w:rsidP="008B4C7D">
            <w:pPr>
              <w:jc w:val="center"/>
              <w:rPr>
                <w:color w:val="000000"/>
                <w:sz w:val="20"/>
                <w:szCs w:val="20"/>
              </w:rPr>
            </w:pPr>
            <w:r w:rsidRPr="008B4C7D">
              <w:rPr>
                <w:color w:val="000000"/>
                <w:sz w:val="20"/>
                <w:szCs w:val="20"/>
              </w:rPr>
              <w:t>53,3</w:t>
            </w:r>
          </w:p>
        </w:tc>
        <w:tc>
          <w:tcPr>
            <w:tcW w:w="391" w:type="pct"/>
            <w:shd w:val="clear" w:color="auto" w:fill="auto"/>
            <w:vAlign w:val="center"/>
          </w:tcPr>
          <w:p w14:paraId="66579D06" w14:textId="1B923BBC" w:rsidR="008B4C7D" w:rsidRPr="008B4C7D" w:rsidRDefault="008B4C7D" w:rsidP="008B4C7D">
            <w:pPr>
              <w:jc w:val="center"/>
              <w:rPr>
                <w:color w:val="000000"/>
                <w:sz w:val="20"/>
                <w:szCs w:val="20"/>
              </w:rPr>
            </w:pPr>
            <w:r w:rsidRPr="008B4C7D">
              <w:rPr>
                <w:color w:val="000000"/>
                <w:sz w:val="20"/>
                <w:szCs w:val="20"/>
              </w:rPr>
              <w:t>70,0</w:t>
            </w:r>
          </w:p>
        </w:tc>
        <w:tc>
          <w:tcPr>
            <w:tcW w:w="445" w:type="pct"/>
            <w:shd w:val="clear" w:color="auto" w:fill="auto"/>
            <w:vAlign w:val="center"/>
          </w:tcPr>
          <w:p w14:paraId="4A2FCF3D" w14:textId="540A524B" w:rsidR="008B4C7D" w:rsidRPr="008B4C7D" w:rsidRDefault="008B4C7D" w:rsidP="008B4C7D">
            <w:pPr>
              <w:jc w:val="center"/>
              <w:rPr>
                <w:color w:val="000000"/>
                <w:sz w:val="20"/>
                <w:szCs w:val="20"/>
              </w:rPr>
            </w:pPr>
            <w:r w:rsidRPr="008B4C7D">
              <w:rPr>
                <w:color w:val="000000"/>
                <w:sz w:val="20"/>
                <w:szCs w:val="20"/>
              </w:rPr>
              <w:t>69,9</w:t>
            </w:r>
          </w:p>
        </w:tc>
        <w:tc>
          <w:tcPr>
            <w:tcW w:w="445" w:type="pct"/>
            <w:shd w:val="clear" w:color="auto" w:fill="auto"/>
            <w:vAlign w:val="center"/>
          </w:tcPr>
          <w:p w14:paraId="272E2BC2" w14:textId="2B03ED86" w:rsidR="008B4C7D" w:rsidRPr="008B4C7D" w:rsidRDefault="008B4C7D" w:rsidP="008B4C7D">
            <w:pPr>
              <w:jc w:val="center"/>
              <w:rPr>
                <w:color w:val="000000"/>
                <w:sz w:val="20"/>
                <w:szCs w:val="20"/>
              </w:rPr>
            </w:pPr>
            <w:r w:rsidRPr="008B4C7D">
              <w:rPr>
                <w:color w:val="000000"/>
                <w:sz w:val="20"/>
                <w:szCs w:val="20"/>
              </w:rPr>
              <w:t>69,9</w:t>
            </w:r>
          </w:p>
        </w:tc>
        <w:tc>
          <w:tcPr>
            <w:tcW w:w="445" w:type="pct"/>
            <w:shd w:val="clear" w:color="auto" w:fill="auto"/>
            <w:vAlign w:val="center"/>
          </w:tcPr>
          <w:p w14:paraId="315167BA" w14:textId="50BC0532" w:rsidR="008B4C7D" w:rsidRPr="008B4C7D" w:rsidRDefault="008B4C7D" w:rsidP="008B4C7D">
            <w:pPr>
              <w:jc w:val="center"/>
              <w:rPr>
                <w:color w:val="000000"/>
                <w:sz w:val="20"/>
                <w:szCs w:val="20"/>
              </w:rPr>
            </w:pPr>
            <w:r w:rsidRPr="008B4C7D">
              <w:rPr>
                <w:color w:val="000000"/>
                <w:sz w:val="20"/>
                <w:szCs w:val="20"/>
              </w:rPr>
              <w:t>69,9</w:t>
            </w:r>
          </w:p>
        </w:tc>
        <w:tc>
          <w:tcPr>
            <w:tcW w:w="442" w:type="pct"/>
            <w:shd w:val="clear" w:color="auto" w:fill="auto"/>
            <w:vAlign w:val="center"/>
          </w:tcPr>
          <w:p w14:paraId="1B051188" w14:textId="58202EFF" w:rsidR="008B4C7D" w:rsidRPr="008B4C7D" w:rsidRDefault="008B4C7D" w:rsidP="008B4C7D">
            <w:pPr>
              <w:jc w:val="center"/>
              <w:rPr>
                <w:color w:val="000000"/>
                <w:sz w:val="20"/>
                <w:szCs w:val="20"/>
              </w:rPr>
            </w:pPr>
            <w:r w:rsidRPr="008B4C7D">
              <w:rPr>
                <w:color w:val="000000"/>
                <w:sz w:val="20"/>
                <w:szCs w:val="20"/>
              </w:rPr>
              <w:t>69,9</w:t>
            </w:r>
          </w:p>
        </w:tc>
      </w:tr>
      <w:tr w:rsidR="008B4C7D" w:rsidRPr="009E4337" w14:paraId="3C8D1CF5" w14:textId="77777777" w:rsidTr="009F6872">
        <w:tc>
          <w:tcPr>
            <w:tcW w:w="280" w:type="pct"/>
            <w:shd w:val="clear" w:color="auto" w:fill="auto"/>
            <w:vAlign w:val="center"/>
          </w:tcPr>
          <w:p w14:paraId="74D24B7A" w14:textId="1F53AE0B" w:rsidR="008B4C7D" w:rsidRPr="008B4C7D" w:rsidRDefault="008B4C7D" w:rsidP="008B4C7D">
            <w:pPr>
              <w:jc w:val="center"/>
              <w:rPr>
                <w:color w:val="000000"/>
                <w:sz w:val="20"/>
                <w:szCs w:val="20"/>
              </w:rPr>
            </w:pPr>
            <w:r>
              <w:rPr>
                <w:color w:val="000000"/>
                <w:sz w:val="20"/>
                <w:szCs w:val="20"/>
              </w:rPr>
              <w:t>3</w:t>
            </w:r>
          </w:p>
        </w:tc>
        <w:tc>
          <w:tcPr>
            <w:tcW w:w="963" w:type="pct"/>
            <w:shd w:val="clear" w:color="auto" w:fill="auto"/>
            <w:vAlign w:val="bottom"/>
          </w:tcPr>
          <w:p w14:paraId="42A67E9B" w14:textId="32EAEDEE" w:rsidR="008B4C7D" w:rsidRPr="008B4C7D" w:rsidRDefault="008B4C7D" w:rsidP="008B4C7D">
            <w:pPr>
              <w:jc w:val="center"/>
              <w:rPr>
                <w:color w:val="000000"/>
                <w:sz w:val="20"/>
                <w:szCs w:val="20"/>
              </w:rPr>
            </w:pPr>
            <w:r w:rsidRPr="008B4C7D">
              <w:rPr>
                <w:b/>
                <w:bCs/>
                <w:color w:val="000000"/>
                <w:sz w:val="20"/>
                <w:szCs w:val="20"/>
              </w:rPr>
              <w:t>Котельная «ДКПС» (с. Дунаево)</w:t>
            </w:r>
          </w:p>
        </w:tc>
        <w:tc>
          <w:tcPr>
            <w:tcW w:w="416" w:type="pct"/>
            <w:shd w:val="clear" w:color="auto" w:fill="auto"/>
            <w:vAlign w:val="center"/>
          </w:tcPr>
          <w:p w14:paraId="0853E0BF" w14:textId="77777777" w:rsidR="008B4C7D" w:rsidRPr="008B4C7D" w:rsidRDefault="008B4C7D" w:rsidP="008B4C7D">
            <w:pPr>
              <w:jc w:val="center"/>
              <w:rPr>
                <w:color w:val="000000"/>
                <w:sz w:val="20"/>
                <w:szCs w:val="20"/>
              </w:rPr>
            </w:pPr>
          </w:p>
        </w:tc>
        <w:tc>
          <w:tcPr>
            <w:tcW w:w="391" w:type="pct"/>
            <w:shd w:val="clear" w:color="auto" w:fill="auto"/>
            <w:vAlign w:val="center"/>
          </w:tcPr>
          <w:p w14:paraId="14E1AA19" w14:textId="77777777" w:rsidR="008B4C7D" w:rsidRPr="008B4C7D" w:rsidRDefault="008B4C7D" w:rsidP="008B4C7D">
            <w:pPr>
              <w:jc w:val="center"/>
              <w:rPr>
                <w:color w:val="000000"/>
                <w:sz w:val="20"/>
                <w:szCs w:val="20"/>
              </w:rPr>
            </w:pPr>
          </w:p>
        </w:tc>
        <w:tc>
          <w:tcPr>
            <w:tcW w:w="391" w:type="pct"/>
            <w:shd w:val="clear" w:color="auto" w:fill="auto"/>
            <w:vAlign w:val="center"/>
          </w:tcPr>
          <w:p w14:paraId="30474917" w14:textId="77777777" w:rsidR="008B4C7D" w:rsidRPr="008B4C7D" w:rsidRDefault="008B4C7D" w:rsidP="008B4C7D">
            <w:pPr>
              <w:jc w:val="center"/>
              <w:rPr>
                <w:color w:val="000000"/>
                <w:sz w:val="20"/>
                <w:szCs w:val="20"/>
              </w:rPr>
            </w:pPr>
          </w:p>
        </w:tc>
        <w:tc>
          <w:tcPr>
            <w:tcW w:w="391" w:type="pct"/>
            <w:shd w:val="clear" w:color="auto" w:fill="auto"/>
            <w:vAlign w:val="center"/>
          </w:tcPr>
          <w:p w14:paraId="39CBC030" w14:textId="77777777" w:rsidR="008B4C7D" w:rsidRPr="008B4C7D" w:rsidRDefault="008B4C7D" w:rsidP="008B4C7D">
            <w:pPr>
              <w:jc w:val="center"/>
              <w:rPr>
                <w:color w:val="000000"/>
                <w:sz w:val="20"/>
                <w:szCs w:val="20"/>
              </w:rPr>
            </w:pPr>
          </w:p>
        </w:tc>
        <w:tc>
          <w:tcPr>
            <w:tcW w:w="391" w:type="pct"/>
            <w:shd w:val="clear" w:color="auto" w:fill="auto"/>
            <w:vAlign w:val="center"/>
          </w:tcPr>
          <w:p w14:paraId="5898BA31" w14:textId="77777777" w:rsidR="008B4C7D" w:rsidRPr="008B4C7D" w:rsidRDefault="008B4C7D" w:rsidP="008B4C7D">
            <w:pPr>
              <w:jc w:val="center"/>
              <w:rPr>
                <w:color w:val="000000"/>
                <w:sz w:val="20"/>
                <w:szCs w:val="20"/>
              </w:rPr>
            </w:pPr>
          </w:p>
        </w:tc>
        <w:tc>
          <w:tcPr>
            <w:tcW w:w="445" w:type="pct"/>
            <w:shd w:val="clear" w:color="auto" w:fill="auto"/>
            <w:vAlign w:val="center"/>
          </w:tcPr>
          <w:p w14:paraId="762BD1F3" w14:textId="77777777" w:rsidR="008B4C7D" w:rsidRPr="008B4C7D" w:rsidRDefault="008B4C7D" w:rsidP="008B4C7D">
            <w:pPr>
              <w:jc w:val="center"/>
              <w:rPr>
                <w:color w:val="000000"/>
                <w:sz w:val="20"/>
                <w:szCs w:val="20"/>
              </w:rPr>
            </w:pPr>
          </w:p>
        </w:tc>
        <w:tc>
          <w:tcPr>
            <w:tcW w:w="445" w:type="pct"/>
            <w:shd w:val="clear" w:color="auto" w:fill="auto"/>
            <w:vAlign w:val="center"/>
          </w:tcPr>
          <w:p w14:paraId="0A22438D" w14:textId="77777777" w:rsidR="008B4C7D" w:rsidRPr="008B4C7D" w:rsidRDefault="008B4C7D" w:rsidP="008B4C7D">
            <w:pPr>
              <w:jc w:val="center"/>
              <w:rPr>
                <w:color w:val="000000"/>
                <w:sz w:val="20"/>
                <w:szCs w:val="20"/>
              </w:rPr>
            </w:pPr>
          </w:p>
        </w:tc>
        <w:tc>
          <w:tcPr>
            <w:tcW w:w="445" w:type="pct"/>
            <w:shd w:val="clear" w:color="auto" w:fill="auto"/>
            <w:vAlign w:val="center"/>
          </w:tcPr>
          <w:p w14:paraId="5F863DD4" w14:textId="77777777" w:rsidR="008B4C7D" w:rsidRPr="008B4C7D" w:rsidRDefault="008B4C7D" w:rsidP="008B4C7D">
            <w:pPr>
              <w:jc w:val="center"/>
              <w:rPr>
                <w:color w:val="000000"/>
                <w:sz w:val="20"/>
                <w:szCs w:val="20"/>
              </w:rPr>
            </w:pPr>
          </w:p>
        </w:tc>
        <w:tc>
          <w:tcPr>
            <w:tcW w:w="442" w:type="pct"/>
            <w:shd w:val="clear" w:color="auto" w:fill="auto"/>
            <w:vAlign w:val="center"/>
          </w:tcPr>
          <w:p w14:paraId="3BFEE467" w14:textId="77777777" w:rsidR="008B4C7D" w:rsidRPr="008B4C7D" w:rsidRDefault="008B4C7D" w:rsidP="008B4C7D">
            <w:pPr>
              <w:jc w:val="center"/>
              <w:rPr>
                <w:color w:val="000000"/>
                <w:sz w:val="20"/>
                <w:szCs w:val="20"/>
              </w:rPr>
            </w:pPr>
          </w:p>
        </w:tc>
      </w:tr>
      <w:tr w:rsidR="008B4C7D" w:rsidRPr="009E4337" w14:paraId="0E089DD3" w14:textId="77777777" w:rsidTr="009F6872">
        <w:tc>
          <w:tcPr>
            <w:tcW w:w="280" w:type="pct"/>
            <w:shd w:val="clear" w:color="auto" w:fill="auto"/>
            <w:vAlign w:val="center"/>
          </w:tcPr>
          <w:p w14:paraId="3DB329A8" w14:textId="46DF56A6" w:rsidR="008B4C7D" w:rsidRPr="008B4C7D" w:rsidRDefault="008B4C7D" w:rsidP="008B4C7D">
            <w:pPr>
              <w:jc w:val="center"/>
              <w:rPr>
                <w:b/>
                <w:bCs/>
                <w:color w:val="000000"/>
                <w:sz w:val="20"/>
                <w:szCs w:val="20"/>
              </w:rPr>
            </w:pPr>
            <w:r>
              <w:rPr>
                <w:sz w:val="22"/>
                <w:szCs w:val="22"/>
              </w:rPr>
              <w:t>3</w:t>
            </w:r>
            <w:r w:rsidRPr="009E4337">
              <w:rPr>
                <w:sz w:val="22"/>
                <w:szCs w:val="22"/>
              </w:rPr>
              <w:t>.1</w:t>
            </w:r>
          </w:p>
        </w:tc>
        <w:tc>
          <w:tcPr>
            <w:tcW w:w="963" w:type="pct"/>
            <w:shd w:val="clear" w:color="auto" w:fill="auto"/>
            <w:vAlign w:val="center"/>
          </w:tcPr>
          <w:p w14:paraId="1D51F563" w14:textId="7BF3787B" w:rsidR="008B4C7D" w:rsidRPr="008B4C7D" w:rsidRDefault="008B4C7D" w:rsidP="008B4C7D">
            <w:pPr>
              <w:jc w:val="center"/>
              <w:rPr>
                <w:color w:val="000000"/>
                <w:sz w:val="20"/>
                <w:szCs w:val="20"/>
              </w:rPr>
            </w:pPr>
            <w:r w:rsidRPr="009E4337">
              <w:rPr>
                <w:sz w:val="22"/>
                <w:szCs w:val="22"/>
              </w:rPr>
              <w:t>Вид топлива</w:t>
            </w:r>
          </w:p>
        </w:tc>
        <w:tc>
          <w:tcPr>
            <w:tcW w:w="416" w:type="pct"/>
            <w:shd w:val="clear" w:color="auto" w:fill="auto"/>
            <w:vAlign w:val="center"/>
          </w:tcPr>
          <w:p w14:paraId="6C3FAB42" w14:textId="3875B262" w:rsidR="008B4C7D" w:rsidRPr="008B4C7D" w:rsidRDefault="008B4C7D" w:rsidP="008B4C7D">
            <w:pPr>
              <w:jc w:val="center"/>
              <w:rPr>
                <w:color w:val="000000"/>
                <w:sz w:val="20"/>
                <w:szCs w:val="20"/>
              </w:rPr>
            </w:pPr>
            <w:r w:rsidRPr="009E4337">
              <w:rPr>
                <w:sz w:val="22"/>
                <w:szCs w:val="22"/>
              </w:rPr>
              <w:t> </w:t>
            </w:r>
          </w:p>
        </w:tc>
        <w:tc>
          <w:tcPr>
            <w:tcW w:w="391" w:type="pct"/>
            <w:shd w:val="clear" w:color="auto" w:fill="auto"/>
            <w:vAlign w:val="center"/>
          </w:tcPr>
          <w:p w14:paraId="6199EA13" w14:textId="53352AEA" w:rsidR="008B4C7D" w:rsidRPr="008B4C7D" w:rsidRDefault="008B4C7D" w:rsidP="008B4C7D">
            <w:pPr>
              <w:jc w:val="center"/>
              <w:rPr>
                <w:color w:val="000000"/>
                <w:sz w:val="20"/>
                <w:szCs w:val="20"/>
              </w:rPr>
            </w:pPr>
            <w:r w:rsidRPr="008B4C7D">
              <w:rPr>
                <w:color w:val="000000"/>
                <w:sz w:val="20"/>
                <w:szCs w:val="20"/>
              </w:rPr>
              <w:t>Бурый уголь (2 БР)</w:t>
            </w:r>
          </w:p>
        </w:tc>
        <w:tc>
          <w:tcPr>
            <w:tcW w:w="391" w:type="pct"/>
            <w:shd w:val="clear" w:color="auto" w:fill="auto"/>
            <w:vAlign w:val="center"/>
          </w:tcPr>
          <w:p w14:paraId="68B5D8B4" w14:textId="39BC25A8" w:rsidR="008B4C7D" w:rsidRPr="008B4C7D" w:rsidRDefault="008B4C7D" w:rsidP="008B4C7D">
            <w:pPr>
              <w:jc w:val="center"/>
              <w:rPr>
                <w:color w:val="000000"/>
                <w:sz w:val="20"/>
                <w:szCs w:val="20"/>
              </w:rPr>
            </w:pPr>
            <w:r w:rsidRPr="008B4C7D">
              <w:rPr>
                <w:color w:val="000000"/>
                <w:sz w:val="20"/>
                <w:szCs w:val="20"/>
              </w:rPr>
              <w:t>Бурый уголь (2 БР)</w:t>
            </w:r>
          </w:p>
        </w:tc>
        <w:tc>
          <w:tcPr>
            <w:tcW w:w="391" w:type="pct"/>
            <w:shd w:val="clear" w:color="auto" w:fill="auto"/>
            <w:vAlign w:val="center"/>
          </w:tcPr>
          <w:p w14:paraId="2347709F" w14:textId="01FD5EEC" w:rsidR="008B4C7D" w:rsidRPr="008B4C7D" w:rsidRDefault="008B4C7D" w:rsidP="008B4C7D">
            <w:pPr>
              <w:jc w:val="center"/>
              <w:rPr>
                <w:color w:val="000000"/>
                <w:sz w:val="20"/>
                <w:szCs w:val="20"/>
              </w:rPr>
            </w:pPr>
            <w:r w:rsidRPr="008B4C7D">
              <w:rPr>
                <w:color w:val="000000"/>
                <w:sz w:val="20"/>
                <w:szCs w:val="20"/>
              </w:rPr>
              <w:t>Бурый уголь (2 БР)</w:t>
            </w:r>
          </w:p>
        </w:tc>
        <w:tc>
          <w:tcPr>
            <w:tcW w:w="391" w:type="pct"/>
            <w:shd w:val="clear" w:color="auto" w:fill="auto"/>
            <w:vAlign w:val="center"/>
          </w:tcPr>
          <w:p w14:paraId="06B84793" w14:textId="702F42BF" w:rsidR="008B4C7D" w:rsidRPr="008B4C7D" w:rsidRDefault="008B4C7D" w:rsidP="008B4C7D">
            <w:pPr>
              <w:jc w:val="center"/>
              <w:rPr>
                <w:color w:val="000000"/>
                <w:sz w:val="20"/>
                <w:szCs w:val="20"/>
              </w:rPr>
            </w:pPr>
            <w:r w:rsidRPr="008B4C7D">
              <w:rPr>
                <w:color w:val="000000"/>
                <w:sz w:val="20"/>
                <w:szCs w:val="20"/>
              </w:rPr>
              <w:t>Бурый уголь (2 БР)</w:t>
            </w:r>
          </w:p>
        </w:tc>
        <w:tc>
          <w:tcPr>
            <w:tcW w:w="445" w:type="pct"/>
            <w:shd w:val="clear" w:color="auto" w:fill="auto"/>
            <w:vAlign w:val="center"/>
          </w:tcPr>
          <w:p w14:paraId="669E94A3" w14:textId="60209060" w:rsidR="008B4C7D" w:rsidRPr="008B4C7D" w:rsidRDefault="008B4C7D" w:rsidP="008B4C7D">
            <w:pPr>
              <w:jc w:val="center"/>
              <w:rPr>
                <w:color w:val="000000"/>
                <w:sz w:val="20"/>
                <w:szCs w:val="20"/>
              </w:rPr>
            </w:pPr>
            <w:r w:rsidRPr="008B4C7D">
              <w:rPr>
                <w:color w:val="000000"/>
                <w:sz w:val="20"/>
                <w:szCs w:val="20"/>
              </w:rPr>
              <w:t>Бурый уголь (2 БР)</w:t>
            </w:r>
          </w:p>
        </w:tc>
        <w:tc>
          <w:tcPr>
            <w:tcW w:w="445" w:type="pct"/>
            <w:shd w:val="clear" w:color="auto" w:fill="auto"/>
            <w:vAlign w:val="center"/>
          </w:tcPr>
          <w:p w14:paraId="6CB920EE" w14:textId="5C4F8E83" w:rsidR="008B4C7D" w:rsidRPr="008B4C7D" w:rsidRDefault="008B4C7D" w:rsidP="008B4C7D">
            <w:pPr>
              <w:jc w:val="center"/>
              <w:rPr>
                <w:color w:val="000000"/>
                <w:sz w:val="20"/>
                <w:szCs w:val="20"/>
              </w:rPr>
            </w:pPr>
            <w:r w:rsidRPr="008B4C7D">
              <w:rPr>
                <w:color w:val="000000"/>
                <w:sz w:val="20"/>
                <w:szCs w:val="20"/>
              </w:rPr>
              <w:t>Бурый уголь (2 БР)</w:t>
            </w:r>
          </w:p>
        </w:tc>
        <w:tc>
          <w:tcPr>
            <w:tcW w:w="445" w:type="pct"/>
            <w:shd w:val="clear" w:color="auto" w:fill="auto"/>
            <w:vAlign w:val="center"/>
          </w:tcPr>
          <w:p w14:paraId="153143FF" w14:textId="731B170C" w:rsidR="008B4C7D" w:rsidRPr="008B4C7D" w:rsidRDefault="008B4C7D" w:rsidP="008B4C7D">
            <w:pPr>
              <w:jc w:val="center"/>
              <w:rPr>
                <w:color w:val="000000"/>
                <w:sz w:val="20"/>
                <w:szCs w:val="20"/>
              </w:rPr>
            </w:pPr>
            <w:r w:rsidRPr="008B4C7D">
              <w:rPr>
                <w:color w:val="000000"/>
                <w:sz w:val="20"/>
                <w:szCs w:val="20"/>
              </w:rPr>
              <w:t>Бурый уголь (2 БР)</w:t>
            </w:r>
          </w:p>
        </w:tc>
        <w:tc>
          <w:tcPr>
            <w:tcW w:w="442" w:type="pct"/>
            <w:shd w:val="clear" w:color="auto" w:fill="auto"/>
            <w:vAlign w:val="center"/>
          </w:tcPr>
          <w:p w14:paraId="1E0A5918" w14:textId="715010EE" w:rsidR="008B4C7D" w:rsidRPr="008B4C7D" w:rsidRDefault="008B4C7D" w:rsidP="008B4C7D">
            <w:pPr>
              <w:jc w:val="center"/>
              <w:rPr>
                <w:color w:val="000000"/>
                <w:sz w:val="20"/>
                <w:szCs w:val="20"/>
              </w:rPr>
            </w:pPr>
            <w:r w:rsidRPr="008B4C7D">
              <w:rPr>
                <w:color w:val="000000"/>
                <w:sz w:val="20"/>
                <w:szCs w:val="20"/>
              </w:rPr>
              <w:t>Бурый уголь (2 БР)</w:t>
            </w:r>
          </w:p>
        </w:tc>
      </w:tr>
      <w:tr w:rsidR="008B4C7D" w:rsidRPr="009E4337" w14:paraId="4CF5D4F4" w14:textId="77777777" w:rsidTr="009F6872">
        <w:tc>
          <w:tcPr>
            <w:tcW w:w="280" w:type="pct"/>
            <w:vMerge w:val="restart"/>
            <w:shd w:val="clear" w:color="auto" w:fill="auto"/>
            <w:vAlign w:val="center"/>
          </w:tcPr>
          <w:p w14:paraId="0940E859" w14:textId="4401CC31" w:rsidR="008B4C7D" w:rsidRPr="008B4C7D" w:rsidRDefault="008B4C7D" w:rsidP="008B4C7D">
            <w:pPr>
              <w:jc w:val="center"/>
              <w:rPr>
                <w:b/>
                <w:bCs/>
                <w:color w:val="000000"/>
                <w:sz w:val="20"/>
                <w:szCs w:val="20"/>
              </w:rPr>
            </w:pPr>
            <w:r>
              <w:rPr>
                <w:sz w:val="22"/>
                <w:szCs w:val="22"/>
              </w:rPr>
              <w:t>3</w:t>
            </w:r>
            <w:r w:rsidRPr="009E4337">
              <w:rPr>
                <w:sz w:val="22"/>
                <w:szCs w:val="22"/>
              </w:rPr>
              <w:t>.2</w:t>
            </w:r>
          </w:p>
        </w:tc>
        <w:tc>
          <w:tcPr>
            <w:tcW w:w="963" w:type="pct"/>
            <w:vMerge w:val="restart"/>
            <w:shd w:val="clear" w:color="auto" w:fill="auto"/>
            <w:vAlign w:val="center"/>
          </w:tcPr>
          <w:p w14:paraId="1A1E4838" w14:textId="11A063B7" w:rsidR="008B4C7D" w:rsidRPr="008B4C7D" w:rsidRDefault="008B4C7D" w:rsidP="008B4C7D">
            <w:pPr>
              <w:jc w:val="center"/>
              <w:rPr>
                <w:color w:val="000000"/>
                <w:sz w:val="20"/>
                <w:szCs w:val="20"/>
              </w:rPr>
            </w:pPr>
            <w:r w:rsidRPr="009E4337">
              <w:rPr>
                <w:sz w:val="22"/>
                <w:szCs w:val="22"/>
              </w:rPr>
              <w:t>расход натурального топлива (основное топливо)</w:t>
            </w:r>
          </w:p>
        </w:tc>
        <w:tc>
          <w:tcPr>
            <w:tcW w:w="416" w:type="pct"/>
            <w:shd w:val="clear" w:color="auto" w:fill="auto"/>
            <w:vAlign w:val="center"/>
          </w:tcPr>
          <w:p w14:paraId="16C5546D" w14:textId="0E2C3B19" w:rsidR="008B4C7D" w:rsidRPr="008B4C7D" w:rsidRDefault="008B4C7D" w:rsidP="008B4C7D">
            <w:pPr>
              <w:jc w:val="center"/>
              <w:rPr>
                <w:color w:val="000000"/>
                <w:sz w:val="20"/>
                <w:szCs w:val="20"/>
              </w:rPr>
            </w:pPr>
            <w:r w:rsidRPr="009E4337">
              <w:rPr>
                <w:sz w:val="22"/>
                <w:szCs w:val="22"/>
              </w:rPr>
              <w:t>Тн</w:t>
            </w:r>
          </w:p>
        </w:tc>
        <w:tc>
          <w:tcPr>
            <w:tcW w:w="391" w:type="pct"/>
            <w:shd w:val="clear" w:color="auto" w:fill="auto"/>
            <w:vAlign w:val="center"/>
          </w:tcPr>
          <w:p w14:paraId="2B44A966" w14:textId="18CBD1DE" w:rsidR="008B4C7D" w:rsidRPr="008B4C7D" w:rsidRDefault="008B4C7D" w:rsidP="008B4C7D">
            <w:pPr>
              <w:jc w:val="center"/>
              <w:rPr>
                <w:color w:val="000000"/>
                <w:sz w:val="20"/>
                <w:szCs w:val="20"/>
              </w:rPr>
            </w:pPr>
            <w:r w:rsidRPr="008B4C7D">
              <w:rPr>
                <w:color w:val="000000"/>
                <w:sz w:val="20"/>
                <w:szCs w:val="20"/>
              </w:rPr>
              <w:t>5341,3</w:t>
            </w:r>
          </w:p>
        </w:tc>
        <w:tc>
          <w:tcPr>
            <w:tcW w:w="391" w:type="pct"/>
            <w:shd w:val="clear" w:color="auto" w:fill="auto"/>
            <w:vAlign w:val="center"/>
          </w:tcPr>
          <w:p w14:paraId="042372B1" w14:textId="5E3EEDAA" w:rsidR="008B4C7D" w:rsidRPr="008B4C7D" w:rsidRDefault="008B4C7D" w:rsidP="008B4C7D">
            <w:pPr>
              <w:jc w:val="center"/>
              <w:rPr>
                <w:color w:val="000000"/>
                <w:sz w:val="20"/>
                <w:szCs w:val="20"/>
              </w:rPr>
            </w:pPr>
            <w:r w:rsidRPr="008B4C7D">
              <w:rPr>
                <w:color w:val="000000"/>
                <w:sz w:val="20"/>
                <w:szCs w:val="20"/>
              </w:rPr>
              <w:t>2901,4</w:t>
            </w:r>
          </w:p>
        </w:tc>
        <w:tc>
          <w:tcPr>
            <w:tcW w:w="391" w:type="pct"/>
            <w:shd w:val="clear" w:color="auto" w:fill="auto"/>
            <w:vAlign w:val="center"/>
          </w:tcPr>
          <w:p w14:paraId="5EF3B276" w14:textId="2F307F8E" w:rsidR="008B4C7D" w:rsidRPr="008B4C7D" w:rsidRDefault="008B4C7D" w:rsidP="008B4C7D">
            <w:pPr>
              <w:jc w:val="center"/>
              <w:rPr>
                <w:color w:val="000000"/>
                <w:sz w:val="20"/>
                <w:szCs w:val="20"/>
              </w:rPr>
            </w:pPr>
            <w:r w:rsidRPr="008B4C7D">
              <w:rPr>
                <w:color w:val="000000"/>
                <w:sz w:val="20"/>
                <w:szCs w:val="20"/>
              </w:rPr>
              <w:t>2898,2</w:t>
            </w:r>
          </w:p>
        </w:tc>
        <w:tc>
          <w:tcPr>
            <w:tcW w:w="391" w:type="pct"/>
            <w:shd w:val="clear" w:color="auto" w:fill="auto"/>
            <w:vAlign w:val="center"/>
          </w:tcPr>
          <w:p w14:paraId="4612419E" w14:textId="729A3A88" w:rsidR="008B4C7D" w:rsidRPr="008B4C7D" w:rsidRDefault="008B4C7D" w:rsidP="008B4C7D">
            <w:pPr>
              <w:jc w:val="center"/>
              <w:rPr>
                <w:color w:val="000000"/>
                <w:sz w:val="20"/>
                <w:szCs w:val="20"/>
              </w:rPr>
            </w:pPr>
            <w:r w:rsidRPr="008B4C7D">
              <w:rPr>
                <w:color w:val="000000"/>
                <w:sz w:val="20"/>
                <w:szCs w:val="20"/>
              </w:rPr>
              <w:t>2895,0</w:t>
            </w:r>
          </w:p>
        </w:tc>
        <w:tc>
          <w:tcPr>
            <w:tcW w:w="445" w:type="pct"/>
            <w:shd w:val="clear" w:color="auto" w:fill="auto"/>
            <w:vAlign w:val="center"/>
          </w:tcPr>
          <w:p w14:paraId="456C21B1" w14:textId="21C46C58" w:rsidR="008B4C7D" w:rsidRPr="008B4C7D" w:rsidRDefault="008B4C7D" w:rsidP="008B4C7D">
            <w:pPr>
              <w:jc w:val="center"/>
              <w:rPr>
                <w:color w:val="000000"/>
                <w:sz w:val="20"/>
                <w:szCs w:val="20"/>
              </w:rPr>
            </w:pPr>
            <w:r w:rsidRPr="008B4C7D">
              <w:rPr>
                <w:color w:val="000000"/>
                <w:sz w:val="20"/>
                <w:szCs w:val="20"/>
              </w:rPr>
              <w:t>1265,1</w:t>
            </w:r>
          </w:p>
        </w:tc>
        <w:tc>
          <w:tcPr>
            <w:tcW w:w="445" w:type="pct"/>
            <w:shd w:val="clear" w:color="auto" w:fill="auto"/>
            <w:vAlign w:val="center"/>
          </w:tcPr>
          <w:p w14:paraId="60554E3A" w14:textId="077D260B" w:rsidR="008B4C7D" w:rsidRPr="008B4C7D" w:rsidRDefault="008B4C7D" w:rsidP="008B4C7D">
            <w:pPr>
              <w:jc w:val="center"/>
              <w:rPr>
                <w:color w:val="000000"/>
                <w:sz w:val="20"/>
                <w:szCs w:val="20"/>
              </w:rPr>
            </w:pPr>
            <w:r w:rsidRPr="008B4C7D">
              <w:rPr>
                <w:color w:val="000000"/>
                <w:sz w:val="20"/>
                <w:szCs w:val="20"/>
              </w:rPr>
              <w:t>1263,7</w:t>
            </w:r>
          </w:p>
        </w:tc>
        <w:tc>
          <w:tcPr>
            <w:tcW w:w="445" w:type="pct"/>
            <w:shd w:val="clear" w:color="auto" w:fill="auto"/>
            <w:vAlign w:val="center"/>
          </w:tcPr>
          <w:p w14:paraId="43A6F97C" w14:textId="67291EB4" w:rsidR="008B4C7D" w:rsidRPr="008B4C7D" w:rsidRDefault="008B4C7D" w:rsidP="008B4C7D">
            <w:pPr>
              <w:jc w:val="center"/>
              <w:rPr>
                <w:color w:val="000000"/>
                <w:sz w:val="20"/>
                <w:szCs w:val="20"/>
              </w:rPr>
            </w:pPr>
            <w:r w:rsidRPr="008B4C7D">
              <w:rPr>
                <w:color w:val="000000"/>
                <w:sz w:val="20"/>
                <w:szCs w:val="20"/>
              </w:rPr>
              <w:t>1262,4</w:t>
            </w:r>
          </w:p>
        </w:tc>
        <w:tc>
          <w:tcPr>
            <w:tcW w:w="442" w:type="pct"/>
            <w:shd w:val="clear" w:color="auto" w:fill="auto"/>
            <w:vAlign w:val="center"/>
          </w:tcPr>
          <w:p w14:paraId="77BDF1E5" w14:textId="2F8BCDC3" w:rsidR="008B4C7D" w:rsidRPr="008B4C7D" w:rsidRDefault="008B4C7D" w:rsidP="008B4C7D">
            <w:pPr>
              <w:jc w:val="center"/>
              <w:rPr>
                <w:color w:val="000000"/>
                <w:sz w:val="20"/>
                <w:szCs w:val="20"/>
              </w:rPr>
            </w:pPr>
            <w:r w:rsidRPr="008B4C7D">
              <w:rPr>
                <w:color w:val="000000"/>
                <w:sz w:val="20"/>
                <w:szCs w:val="20"/>
              </w:rPr>
              <w:t>1261,0</w:t>
            </w:r>
          </w:p>
        </w:tc>
      </w:tr>
      <w:tr w:rsidR="008B4C7D" w:rsidRPr="009E4337" w14:paraId="7B0465C5" w14:textId="77777777" w:rsidTr="009F6872">
        <w:tc>
          <w:tcPr>
            <w:tcW w:w="280" w:type="pct"/>
            <w:vMerge/>
            <w:shd w:val="clear" w:color="auto" w:fill="auto"/>
            <w:vAlign w:val="center"/>
          </w:tcPr>
          <w:p w14:paraId="11BB327B" w14:textId="4E9A48C1" w:rsidR="008B4C7D" w:rsidRPr="008B4C7D" w:rsidRDefault="008B4C7D" w:rsidP="008B4C7D">
            <w:pPr>
              <w:jc w:val="center"/>
              <w:rPr>
                <w:color w:val="000000"/>
                <w:sz w:val="20"/>
                <w:szCs w:val="20"/>
              </w:rPr>
            </w:pPr>
          </w:p>
        </w:tc>
        <w:tc>
          <w:tcPr>
            <w:tcW w:w="963" w:type="pct"/>
            <w:vMerge/>
            <w:shd w:val="clear" w:color="auto" w:fill="auto"/>
            <w:vAlign w:val="center"/>
          </w:tcPr>
          <w:p w14:paraId="558C6602" w14:textId="0D77F90E" w:rsidR="008B4C7D" w:rsidRPr="008B4C7D" w:rsidRDefault="008B4C7D" w:rsidP="008B4C7D">
            <w:pPr>
              <w:jc w:val="center"/>
              <w:rPr>
                <w:color w:val="000000"/>
                <w:sz w:val="20"/>
                <w:szCs w:val="20"/>
              </w:rPr>
            </w:pPr>
          </w:p>
        </w:tc>
        <w:tc>
          <w:tcPr>
            <w:tcW w:w="416" w:type="pct"/>
            <w:shd w:val="clear" w:color="auto" w:fill="auto"/>
            <w:vAlign w:val="center"/>
          </w:tcPr>
          <w:p w14:paraId="063245F4" w14:textId="2D17AAB8" w:rsidR="008B4C7D" w:rsidRPr="008B4C7D" w:rsidRDefault="008B4C7D" w:rsidP="008B4C7D">
            <w:pPr>
              <w:jc w:val="center"/>
              <w:rPr>
                <w:color w:val="000000"/>
                <w:sz w:val="20"/>
                <w:szCs w:val="20"/>
              </w:rPr>
            </w:pPr>
            <w:r w:rsidRPr="009E4337">
              <w:rPr>
                <w:sz w:val="22"/>
                <w:szCs w:val="22"/>
              </w:rPr>
              <w:t>т.у.т.</w:t>
            </w:r>
          </w:p>
        </w:tc>
        <w:tc>
          <w:tcPr>
            <w:tcW w:w="391" w:type="pct"/>
            <w:shd w:val="clear" w:color="auto" w:fill="auto"/>
            <w:vAlign w:val="center"/>
          </w:tcPr>
          <w:p w14:paraId="51B25258" w14:textId="139A73E5" w:rsidR="008B4C7D" w:rsidRPr="008B4C7D" w:rsidRDefault="008B4C7D" w:rsidP="008B4C7D">
            <w:pPr>
              <w:jc w:val="center"/>
              <w:rPr>
                <w:color w:val="000000"/>
                <w:sz w:val="20"/>
                <w:szCs w:val="20"/>
              </w:rPr>
            </w:pPr>
            <w:r w:rsidRPr="008B4C7D">
              <w:rPr>
                <w:color w:val="000000"/>
                <w:sz w:val="20"/>
                <w:szCs w:val="20"/>
              </w:rPr>
              <w:t>2696,6</w:t>
            </w:r>
          </w:p>
        </w:tc>
        <w:tc>
          <w:tcPr>
            <w:tcW w:w="391" w:type="pct"/>
            <w:shd w:val="clear" w:color="auto" w:fill="auto"/>
            <w:vAlign w:val="center"/>
          </w:tcPr>
          <w:p w14:paraId="410DD65B" w14:textId="275CD988" w:rsidR="008B4C7D" w:rsidRPr="008B4C7D" w:rsidRDefault="008B4C7D" w:rsidP="008B4C7D">
            <w:pPr>
              <w:jc w:val="center"/>
              <w:rPr>
                <w:color w:val="000000"/>
                <w:sz w:val="20"/>
                <w:szCs w:val="20"/>
              </w:rPr>
            </w:pPr>
            <w:r w:rsidRPr="008B4C7D">
              <w:rPr>
                <w:color w:val="000000"/>
                <w:sz w:val="20"/>
                <w:szCs w:val="20"/>
              </w:rPr>
              <w:t>1464,8</w:t>
            </w:r>
          </w:p>
        </w:tc>
        <w:tc>
          <w:tcPr>
            <w:tcW w:w="391" w:type="pct"/>
            <w:shd w:val="clear" w:color="auto" w:fill="auto"/>
            <w:vAlign w:val="center"/>
          </w:tcPr>
          <w:p w14:paraId="4AE53979" w14:textId="3011F8DE" w:rsidR="008B4C7D" w:rsidRPr="008B4C7D" w:rsidRDefault="008B4C7D" w:rsidP="008B4C7D">
            <w:pPr>
              <w:jc w:val="center"/>
              <w:rPr>
                <w:color w:val="000000"/>
                <w:sz w:val="20"/>
                <w:szCs w:val="20"/>
              </w:rPr>
            </w:pPr>
            <w:r w:rsidRPr="008B4C7D">
              <w:rPr>
                <w:color w:val="000000"/>
                <w:sz w:val="20"/>
                <w:szCs w:val="20"/>
              </w:rPr>
              <w:t>1463,2</w:t>
            </w:r>
          </w:p>
        </w:tc>
        <w:tc>
          <w:tcPr>
            <w:tcW w:w="391" w:type="pct"/>
            <w:shd w:val="clear" w:color="auto" w:fill="auto"/>
            <w:vAlign w:val="center"/>
          </w:tcPr>
          <w:p w14:paraId="56DABDAF" w14:textId="3C853AE9" w:rsidR="008B4C7D" w:rsidRPr="008B4C7D" w:rsidRDefault="008B4C7D" w:rsidP="008B4C7D">
            <w:pPr>
              <w:jc w:val="center"/>
              <w:rPr>
                <w:color w:val="000000"/>
                <w:sz w:val="20"/>
                <w:szCs w:val="20"/>
              </w:rPr>
            </w:pPr>
            <w:r w:rsidRPr="008B4C7D">
              <w:rPr>
                <w:color w:val="000000"/>
                <w:sz w:val="20"/>
                <w:szCs w:val="20"/>
              </w:rPr>
              <w:t>1461,6</w:t>
            </w:r>
          </w:p>
        </w:tc>
        <w:tc>
          <w:tcPr>
            <w:tcW w:w="445" w:type="pct"/>
            <w:shd w:val="clear" w:color="auto" w:fill="auto"/>
            <w:vAlign w:val="center"/>
          </w:tcPr>
          <w:p w14:paraId="20ABBD8A" w14:textId="5E31C373" w:rsidR="008B4C7D" w:rsidRPr="008B4C7D" w:rsidRDefault="008B4C7D" w:rsidP="008B4C7D">
            <w:pPr>
              <w:jc w:val="center"/>
              <w:rPr>
                <w:color w:val="000000"/>
                <w:sz w:val="20"/>
                <w:szCs w:val="20"/>
              </w:rPr>
            </w:pPr>
            <w:r w:rsidRPr="008B4C7D">
              <w:rPr>
                <w:color w:val="000000"/>
                <w:sz w:val="20"/>
                <w:szCs w:val="20"/>
              </w:rPr>
              <w:t>1460,0</w:t>
            </w:r>
          </w:p>
        </w:tc>
        <w:tc>
          <w:tcPr>
            <w:tcW w:w="445" w:type="pct"/>
            <w:shd w:val="clear" w:color="auto" w:fill="auto"/>
            <w:vAlign w:val="center"/>
          </w:tcPr>
          <w:p w14:paraId="77931E3D" w14:textId="36240592" w:rsidR="008B4C7D" w:rsidRPr="008B4C7D" w:rsidRDefault="008B4C7D" w:rsidP="008B4C7D">
            <w:pPr>
              <w:jc w:val="center"/>
              <w:rPr>
                <w:color w:val="000000"/>
                <w:sz w:val="20"/>
                <w:szCs w:val="20"/>
              </w:rPr>
            </w:pPr>
            <w:r w:rsidRPr="008B4C7D">
              <w:rPr>
                <w:color w:val="000000"/>
                <w:sz w:val="20"/>
                <w:szCs w:val="20"/>
              </w:rPr>
              <w:t>1458,4</w:t>
            </w:r>
          </w:p>
        </w:tc>
        <w:tc>
          <w:tcPr>
            <w:tcW w:w="445" w:type="pct"/>
            <w:shd w:val="clear" w:color="auto" w:fill="auto"/>
            <w:vAlign w:val="center"/>
          </w:tcPr>
          <w:p w14:paraId="61FBF275" w14:textId="1EF67002" w:rsidR="008B4C7D" w:rsidRPr="008B4C7D" w:rsidRDefault="008B4C7D" w:rsidP="008B4C7D">
            <w:pPr>
              <w:jc w:val="center"/>
              <w:rPr>
                <w:color w:val="000000"/>
                <w:sz w:val="20"/>
                <w:szCs w:val="20"/>
              </w:rPr>
            </w:pPr>
            <w:r w:rsidRPr="008B4C7D">
              <w:rPr>
                <w:color w:val="000000"/>
                <w:sz w:val="20"/>
                <w:szCs w:val="20"/>
              </w:rPr>
              <w:t>1456,8</w:t>
            </w:r>
          </w:p>
        </w:tc>
        <w:tc>
          <w:tcPr>
            <w:tcW w:w="442" w:type="pct"/>
            <w:shd w:val="clear" w:color="auto" w:fill="auto"/>
            <w:vAlign w:val="center"/>
          </w:tcPr>
          <w:p w14:paraId="19916CB7" w14:textId="6F33B884" w:rsidR="008B4C7D" w:rsidRPr="008B4C7D" w:rsidRDefault="008B4C7D" w:rsidP="008B4C7D">
            <w:pPr>
              <w:jc w:val="center"/>
              <w:rPr>
                <w:color w:val="000000"/>
                <w:sz w:val="20"/>
                <w:szCs w:val="20"/>
              </w:rPr>
            </w:pPr>
            <w:r w:rsidRPr="008B4C7D">
              <w:rPr>
                <w:color w:val="000000"/>
                <w:sz w:val="20"/>
                <w:szCs w:val="20"/>
              </w:rPr>
              <w:t>1455,2</w:t>
            </w:r>
          </w:p>
        </w:tc>
      </w:tr>
      <w:tr w:rsidR="008B4C7D" w:rsidRPr="009E4337" w14:paraId="6CEB42B5" w14:textId="77777777" w:rsidTr="009F6872">
        <w:tc>
          <w:tcPr>
            <w:tcW w:w="280" w:type="pct"/>
            <w:shd w:val="clear" w:color="auto" w:fill="auto"/>
            <w:vAlign w:val="center"/>
          </w:tcPr>
          <w:p w14:paraId="2D66B4D0" w14:textId="5B56A5C7" w:rsidR="008B4C7D" w:rsidRPr="008B4C7D" w:rsidRDefault="008B4C7D" w:rsidP="008B4C7D">
            <w:pPr>
              <w:jc w:val="center"/>
              <w:rPr>
                <w:color w:val="000000"/>
                <w:sz w:val="20"/>
                <w:szCs w:val="20"/>
              </w:rPr>
            </w:pPr>
            <w:r>
              <w:rPr>
                <w:sz w:val="22"/>
                <w:szCs w:val="22"/>
              </w:rPr>
              <w:t>3</w:t>
            </w:r>
            <w:r w:rsidRPr="009E4337">
              <w:rPr>
                <w:sz w:val="22"/>
                <w:szCs w:val="22"/>
              </w:rPr>
              <w:t>.3</w:t>
            </w:r>
          </w:p>
        </w:tc>
        <w:tc>
          <w:tcPr>
            <w:tcW w:w="963" w:type="pct"/>
            <w:shd w:val="clear" w:color="auto" w:fill="auto"/>
            <w:vAlign w:val="center"/>
          </w:tcPr>
          <w:p w14:paraId="58336667" w14:textId="2D37354B" w:rsidR="008B4C7D" w:rsidRPr="008B4C7D" w:rsidRDefault="008B4C7D" w:rsidP="008B4C7D">
            <w:pPr>
              <w:jc w:val="center"/>
              <w:rPr>
                <w:color w:val="000000"/>
                <w:sz w:val="20"/>
                <w:szCs w:val="20"/>
              </w:rPr>
            </w:pPr>
            <w:r w:rsidRPr="009E4337">
              <w:rPr>
                <w:sz w:val="22"/>
                <w:szCs w:val="22"/>
              </w:rPr>
              <w:t>Выработка тепловой энергии</w:t>
            </w:r>
          </w:p>
        </w:tc>
        <w:tc>
          <w:tcPr>
            <w:tcW w:w="416" w:type="pct"/>
            <w:shd w:val="clear" w:color="auto" w:fill="auto"/>
            <w:vAlign w:val="center"/>
          </w:tcPr>
          <w:p w14:paraId="46EC6B43" w14:textId="51A32D76" w:rsidR="008B4C7D" w:rsidRPr="008B4C7D" w:rsidRDefault="008B4C7D" w:rsidP="008B4C7D">
            <w:pPr>
              <w:jc w:val="center"/>
              <w:rPr>
                <w:color w:val="000000"/>
                <w:sz w:val="20"/>
                <w:szCs w:val="20"/>
              </w:rPr>
            </w:pPr>
            <w:r w:rsidRPr="009E4337">
              <w:rPr>
                <w:sz w:val="22"/>
                <w:szCs w:val="22"/>
              </w:rPr>
              <w:t>Гкал</w:t>
            </w:r>
          </w:p>
        </w:tc>
        <w:tc>
          <w:tcPr>
            <w:tcW w:w="391" w:type="pct"/>
            <w:shd w:val="clear" w:color="auto" w:fill="auto"/>
            <w:vAlign w:val="center"/>
          </w:tcPr>
          <w:p w14:paraId="76DBCE1E" w14:textId="34619747" w:rsidR="008B4C7D" w:rsidRPr="008B4C7D" w:rsidRDefault="008B4C7D" w:rsidP="008B4C7D">
            <w:pPr>
              <w:jc w:val="center"/>
              <w:rPr>
                <w:color w:val="000000"/>
                <w:sz w:val="20"/>
                <w:szCs w:val="20"/>
              </w:rPr>
            </w:pPr>
            <w:r w:rsidRPr="008B4C7D">
              <w:rPr>
                <w:color w:val="000000"/>
                <w:sz w:val="20"/>
                <w:szCs w:val="20"/>
              </w:rPr>
              <w:t>6285,1</w:t>
            </w:r>
          </w:p>
        </w:tc>
        <w:tc>
          <w:tcPr>
            <w:tcW w:w="391" w:type="pct"/>
            <w:shd w:val="clear" w:color="auto" w:fill="auto"/>
            <w:vAlign w:val="center"/>
          </w:tcPr>
          <w:p w14:paraId="697F3A80" w14:textId="1EF544C7" w:rsidR="008B4C7D" w:rsidRPr="008B4C7D" w:rsidRDefault="008B4C7D" w:rsidP="008B4C7D">
            <w:pPr>
              <w:jc w:val="center"/>
              <w:rPr>
                <w:color w:val="000000"/>
                <w:sz w:val="20"/>
                <w:szCs w:val="20"/>
              </w:rPr>
            </w:pPr>
            <w:r w:rsidRPr="008B4C7D">
              <w:rPr>
                <w:color w:val="000000"/>
                <w:sz w:val="20"/>
                <w:szCs w:val="20"/>
              </w:rPr>
              <w:t>6278,1</w:t>
            </w:r>
          </w:p>
        </w:tc>
        <w:tc>
          <w:tcPr>
            <w:tcW w:w="391" w:type="pct"/>
            <w:shd w:val="clear" w:color="auto" w:fill="auto"/>
            <w:vAlign w:val="center"/>
          </w:tcPr>
          <w:p w14:paraId="50F42607" w14:textId="425C52CC" w:rsidR="008B4C7D" w:rsidRPr="008B4C7D" w:rsidRDefault="008B4C7D" w:rsidP="008B4C7D">
            <w:pPr>
              <w:jc w:val="center"/>
              <w:rPr>
                <w:color w:val="000000"/>
                <w:sz w:val="20"/>
                <w:szCs w:val="20"/>
              </w:rPr>
            </w:pPr>
            <w:r w:rsidRPr="008B4C7D">
              <w:rPr>
                <w:color w:val="000000"/>
                <w:sz w:val="20"/>
                <w:szCs w:val="20"/>
              </w:rPr>
              <w:t>6271,1</w:t>
            </w:r>
          </w:p>
        </w:tc>
        <w:tc>
          <w:tcPr>
            <w:tcW w:w="391" w:type="pct"/>
            <w:shd w:val="clear" w:color="auto" w:fill="auto"/>
            <w:vAlign w:val="center"/>
          </w:tcPr>
          <w:p w14:paraId="4163B91A" w14:textId="6AE1210B" w:rsidR="008B4C7D" w:rsidRPr="008B4C7D" w:rsidRDefault="008B4C7D" w:rsidP="008B4C7D">
            <w:pPr>
              <w:jc w:val="center"/>
              <w:rPr>
                <w:color w:val="000000"/>
                <w:sz w:val="20"/>
                <w:szCs w:val="20"/>
              </w:rPr>
            </w:pPr>
            <w:r w:rsidRPr="008B4C7D">
              <w:rPr>
                <w:color w:val="000000"/>
                <w:sz w:val="20"/>
                <w:szCs w:val="20"/>
              </w:rPr>
              <w:t>6264,2</w:t>
            </w:r>
          </w:p>
        </w:tc>
        <w:tc>
          <w:tcPr>
            <w:tcW w:w="445" w:type="pct"/>
            <w:shd w:val="clear" w:color="auto" w:fill="auto"/>
            <w:vAlign w:val="center"/>
          </w:tcPr>
          <w:p w14:paraId="29C0FD21" w14:textId="59BD8108" w:rsidR="008B4C7D" w:rsidRPr="008B4C7D" w:rsidRDefault="008B4C7D" w:rsidP="008B4C7D">
            <w:pPr>
              <w:jc w:val="center"/>
              <w:rPr>
                <w:color w:val="000000"/>
                <w:sz w:val="20"/>
                <w:szCs w:val="20"/>
              </w:rPr>
            </w:pPr>
            <w:r w:rsidRPr="008B4C7D">
              <w:rPr>
                <w:color w:val="000000"/>
                <w:sz w:val="20"/>
                <w:szCs w:val="20"/>
              </w:rPr>
              <w:t>6257,3</w:t>
            </w:r>
          </w:p>
        </w:tc>
        <w:tc>
          <w:tcPr>
            <w:tcW w:w="445" w:type="pct"/>
            <w:shd w:val="clear" w:color="auto" w:fill="auto"/>
            <w:vAlign w:val="center"/>
          </w:tcPr>
          <w:p w14:paraId="6BBB96EE" w14:textId="560BE83F" w:rsidR="008B4C7D" w:rsidRPr="008B4C7D" w:rsidRDefault="008B4C7D" w:rsidP="008B4C7D">
            <w:pPr>
              <w:jc w:val="center"/>
              <w:rPr>
                <w:color w:val="000000"/>
                <w:sz w:val="20"/>
                <w:szCs w:val="20"/>
              </w:rPr>
            </w:pPr>
            <w:r w:rsidRPr="008B4C7D">
              <w:rPr>
                <w:color w:val="000000"/>
                <w:sz w:val="20"/>
                <w:szCs w:val="20"/>
              </w:rPr>
              <w:t>6250,5</w:t>
            </w:r>
          </w:p>
        </w:tc>
        <w:tc>
          <w:tcPr>
            <w:tcW w:w="445" w:type="pct"/>
            <w:shd w:val="clear" w:color="auto" w:fill="auto"/>
            <w:vAlign w:val="center"/>
          </w:tcPr>
          <w:p w14:paraId="169A0E4B" w14:textId="21D998A6" w:rsidR="008B4C7D" w:rsidRPr="008B4C7D" w:rsidRDefault="008B4C7D" w:rsidP="008B4C7D">
            <w:pPr>
              <w:jc w:val="center"/>
              <w:rPr>
                <w:color w:val="000000"/>
                <w:sz w:val="20"/>
                <w:szCs w:val="20"/>
              </w:rPr>
            </w:pPr>
            <w:r w:rsidRPr="008B4C7D">
              <w:rPr>
                <w:color w:val="000000"/>
                <w:sz w:val="20"/>
                <w:szCs w:val="20"/>
              </w:rPr>
              <w:t>6243,7</w:t>
            </w:r>
          </w:p>
        </w:tc>
        <w:tc>
          <w:tcPr>
            <w:tcW w:w="442" w:type="pct"/>
            <w:shd w:val="clear" w:color="auto" w:fill="auto"/>
            <w:vAlign w:val="center"/>
          </w:tcPr>
          <w:p w14:paraId="2F230107" w14:textId="33C1D107" w:rsidR="008B4C7D" w:rsidRPr="008B4C7D" w:rsidRDefault="008B4C7D" w:rsidP="008B4C7D">
            <w:pPr>
              <w:jc w:val="center"/>
              <w:rPr>
                <w:color w:val="000000"/>
                <w:sz w:val="20"/>
                <w:szCs w:val="20"/>
              </w:rPr>
            </w:pPr>
            <w:r w:rsidRPr="008B4C7D">
              <w:rPr>
                <w:color w:val="000000"/>
                <w:sz w:val="20"/>
                <w:szCs w:val="20"/>
              </w:rPr>
              <w:t>6236,9</w:t>
            </w:r>
          </w:p>
        </w:tc>
      </w:tr>
      <w:tr w:rsidR="008B4C7D" w:rsidRPr="009E4337" w14:paraId="1AC4F057" w14:textId="77777777" w:rsidTr="009F6872">
        <w:tc>
          <w:tcPr>
            <w:tcW w:w="280" w:type="pct"/>
            <w:shd w:val="clear" w:color="auto" w:fill="auto"/>
            <w:vAlign w:val="center"/>
          </w:tcPr>
          <w:p w14:paraId="597F7389" w14:textId="19772D14" w:rsidR="008B4C7D" w:rsidRPr="008B4C7D" w:rsidRDefault="008B4C7D" w:rsidP="008B4C7D">
            <w:pPr>
              <w:jc w:val="center"/>
              <w:rPr>
                <w:color w:val="000000"/>
                <w:sz w:val="20"/>
                <w:szCs w:val="20"/>
              </w:rPr>
            </w:pPr>
            <w:r>
              <w:rPr>
                <w:sz w:val="22"/>
                <w:szCs w:val="22"/>
              </w:rPr>
              <w:t>3</w:t>
            </w:r>
            <w:r w:rsidRPr="009E4337">
              <w:rPr>
                <w:sz w:val="22"/>
                <w:szCs w:val="22"/>
              </w:rPr>
              <w:t>.4</w:t>
            </w:r>
          </w:p>
        </w:tc>
        <w:tc>
          <w:tcPr>
            <w:tcW w:w="963" w:type="pct"/>
            <w:shd w:val="clear" w:color="auto" w:fill="auto"/>
            <w:vAlign w:val="center"/>
          </w:tcPr>
          <w:p w14:paraId="09803844" w14:textId="205C7EB9" w:rsidR="008B4C7D" w:rsidRPr="008B4C7D" w:rsidRDefault="008B4C7D" w:rsidP="008B4C7D">
            <w:pPr>
              <w:jc w:val="center"/>
              <w:rPr>
                <w:color w:val="000000"/>
                <w:sz w:val="20"/>
                <w:szCs w:val="20"/>
              </w:rPr>
            </w:pPr>
            <w:r w:rsidRPr="009E4337">
              <w:rPr>
                <w:sz w:val="22"/>
                <w:szCs w:val="22"/>
              </w:rPr>
              <w:t>Собственные и хозяйственные нужды котельной</w:t>
            </w:r>
          </w:p>
        </w:tc>
        <w:tc>
          <w:tcPr>
            <w:tcW w:w="416" w:type="pct"/>
            <w:shd w:val="clear" w:color="auto" w:fill="auto"/>
            <w:vAlign w:val="center"/>
          </w:tcPr>
          <w:p w14:paraId="16FB45D9" w14:textId="2F859297" w:rsidR="008B4C7D" w:rsidRPr="008B4C7D" w:rsidRDefault="008B4C7D" w:rsidP="008B4C7D">
            <w:pPr>
              <w:jc w:val="center"/>
              <w:rPr>
                <w:color w:val="000000"/>
                <w:sz w:val="20"/>
                <w:szCs w:val="20"/>
              </w:rPr>
            </w:pPr>
            <w:r w:rsidRPr="009E4337">
              <w:rPr>
                <w:sz w:val="22"/>
                <w:szCs w:val="22"/>
              </w:rPr>
              <w:t>Гкал</w:t>
            </w:r>
          </w:p>
        </w:tc>
        <w:tc>
          <w:tcPr>
            <w:tcW w:w="391" w:type="pct"/>
            <w:shd w:val="clear" w:color="auto" w:fill="auto"/>
            <w:vAlign w:val="center"/>
          </w:tcPr>
          <w:p w14:paraId="40B351B3" w14:textId="6A657599" w:rsidR="008B4C7D" w:rsidRPr="008B4C7D" w:rsidRDefault="008B4C7D" w:rsidP="008B4C7D">
            <w:pPr>
              <w:jc w:val="center"/>
              <w:rPr>
                <w:color w:val="000000"/>
                <w:sz w:val="20"/>
                <w:szCs w:val="20"/>
              </w:rPr>
            </w:pPr>
            <w:r w:rsidRPr="008B4C7D">
              <w:rPr>
                <w:color w:val="000000"/>
                <w:sz w:val="20"/>
                <w:szCs w:val="20"/>
              </w:rPr>
              <w:t>149,1</w:t>
            </w:r>
          </w:p>
        </w:tc>
        <w:tc>
          <w:tcPr>
            <w:tcW w:w="391" w:type="pct"/>
            <w:shd w:val="clear" w:color="auto" w:fill="auto"/>
            <w:vAlign w:val="center"/>
          </w:tcPr>
          <w:p w14:paraId="3A521EE3" w14:textId="515D5FCC" w:rsidR="008B4C7D" w:rsidRPr="008B4C7D" w:rsidRDefault="008B4C7D" w:rsidP="008B4C7D">
            <w:pPr>
              <w:jc w:val="center"/>
              <w:rPr>
                <w:color w:val="000000"/>
                <w:sz w:val="20"/>
                <w:szCs w:val="20"/>
              </w:rPr>
            </w:pPr>
            <w:r w:rsidRPr="008B4C7D">
              <w:rPr>
                <w:color w:val="000000"/>
                <w:sz w:val="20"/>
                <w:szCs w:val="20"/>
              </w:rPr>
              <w:t>149,1</w:t>
            </w:r>
          </w:p>
        </w:tc>
        <w:tc>
          <w:tcPr>
            <w:tcW w:w="391" w:type="pct"/>
            <w:shd w:val="clear" w:color="auto" w:fill="auto"/>
            <w:vAlign w:val="center"/>
          </w:tcPr>
          <w:p w14:paraId="7B77C2A7" w14:textId="0631008F" w:rsidR="008B4C7D" w:rsidRPr="008B4C7D" w:rsidRDefault="008B4C7D" w:rsidP="008B4C7D">
            <w:pPr>
              <w:jc w:val="center"/>
              <w:rPr>
                <w:color w:val="000000"/>
                <w:sz w:val="20"/>
                <w:szCs w:val="20"/>
              </w:rPr>
            </w:pPr>
            <w:r w:rsidRPr="008B4C7D">
              <w:rPr>
                <w:color w:val="000000"/>
                <w:sz w:val="20"/>
                <w:szCs w:val="20"/>
              </w:rPr>
              <w:t>149,1</w:t>
            </w:r>
          </w:p>
        </w:tc>
        <w:tc>
          <w:tcPr>
            <w:tcW w:w="391" w:type="pct"/>
            <w:shd w:val="clear" w:color="auto" w:fill="auto"/>
            <w:vAlign w:val="center"/>
          </w:tcPr>
          <w:p w14:paraId="3C7378DA" w14:textId="20EF338F" w:rsidR="008B4C7D" w:rsidRPr="008B4C7D" w:rsidRDefault="008B4C7D" w:rsidP="008B4C7D">
            <w:pPr>
              <w:jc w:val="center"/>
              <w:rPr>
                <w:color w:val="000000"/>
                <w:sz w:val="20"/>
                <w:szCs w:val="20"/>
              </w:rPr>
            </w:pPr>
            <w:r w:rsidRPr="008B4C7D">
              <w:rPr>
                <w:color w:val="000000"/>
                <w:sz w:val="20"/>
                <w:szCs w:val="20"/>
              </w:rPr>
              <w:t>149,1</w:t>
            </w:r>
          </w:p>
        </w:tc>
        <w:tc>
          <w:tcPr>
            <w:tcW w:w="445" w:type="pct"/>
            <w:shd w:val="clear" w:color="auto" w:fill="auto"/>
            <w:vAlign w:val="center"/>
          </w:tcPr>
          <w:p w14:paraId="34F02A86" w14:textId="1399C4FA" w:rsidR="008B4C7D" w:rsidRPr="008B4C7D" w:rsidRDefault="008B4C7D" w:rsidP="008B4C7D">
            <w:pPr>
              <w:jc w:val="center"/>
              <w:rPr>
                <w:color w:val="000000"/>
                <w:sz w:val="20"/>
                <w:szCs w:val="20"/>
              </w:rPr>
            </w:pPr>
            <w:r w:rsidRPr="008B4C7D">
              <w:rPr>
                <w:color w:val="000000"/>
                <w:sz w:val="20"/>
                <w:szCs w:val="20"/>
              </w:rPr>
              <w:t>149,1</w:t>
            </w:r>
          </w:p>
        </w:tc>
        <w:tc>
          <w:tcPr>
            <w:tcW w:w="445" w:type="pct"/>
            <w:shd w:val="clear" w:color="auto" w:fill="auto"/>
            <w:vAlign w:val="center"/>
          </w:tcPr>
          <w:p w14:paraId="7C9C1CA9" w14:textId="0D265E00" w:rsidR="008B4C7D" w:rsidRPr="008B4C7D" w:rsidRDefault="008B4C7D" w:rsidP="008B4C7D">
            <w:pPr>
              <w:jc w:val="center"/>
              <w:rPr>
                <w:color w:val="000000"/>
                <w:sz w:val="20"/>
                <w:szCs w:val="20"/>
              </w:rPr>
            </w:pPr>
            <w:r w:rsidRPr="008B4C7D">
              <w:rPr>
                <w:color w:val="000000"/>
                <w:sz w:val="20"/>
                <w:szCs w:val="20"/>
              </w:rPr>
              <w:t>149,1</w:t>
            </w:r>
          </w:p>
        </w:tc>
        <w:tc>
          <w:tcPr>
            <w:tcW w:w="445" w:type="pct"/>
            <w:shd w:val="clear" w:color="auto" w:fill="auto"/>
            <w:vAlign w:val="center"/>
          </w:tcPr>
          <w:p w14:paraId="0C047243" w14:textId="13F0DBCD" w:rsidR="008B4C7D" w:rsidRPr="008B4C7D" w:rsidRDefault="008B4C7D" w:rsidP="008B4C7D">
            <w:pPr>
              <w:jc w:val="center"/>
              <w:rPr>
                <w:color w:val="000000"/>
                <w:sz w:val="20"/>
                <w:szCs w:val="20"/>
              </w:rPr>
            </w:pPr>
            <w:r w:rsidRPr="008B4C7D">
              <w:rPr>
                <w:color w:val="000000"/>
                <w:sz w:val="20"/>
                <w:szCs w:val="20"/>
              </w:rPr>
              <w:t>149,1</w:t>
            </w:r>
          </w:p>
        </w:tc>
        <w:tc>
          <w:tcPr>
            <w:tcW w:w="442" w:type="pct"/>
            <w:shd w:val="clear" w:color="auto" w:fill="auto"/>
            <w:vAlign w:val="center"/>
          </w:tcPr>
          <w:p w14:paraId="21A0395A" w14:textId="1A2D0AFC" w:rsidR="008B4C7D" w:rsidRPr="008B4C7D" w:rsidRDefault="008B4C7D" w:rsidP="008B4C7D">
            <w:pPr>
              <w:jc w:val="center"/>
              <w:rPr>
                <w:color w:val="000000"/>
                <w:sz w:val="20"/>
                <w:szCs w:val="20"/>
              </w:rPr>
            </w:pPr>
            <w:r w:rsidRPr="008B4C7D">
              <w:rPr>
                <w:color w:val="000000"/>
                <w:sz w:val="20"/>
                <w:szCs w:val="20"/>
              </w:rPr>
              <w:t>149,1</w:t>
            </w:r>
          </w:p>
        </w:tc>
      </w:tr>
      <w:tr w:rsidR="008B4C7D" w:rsidRPr="009E4337" w14:paraId="0BD64C1B" w14:textId="77777777" w:rsidTr="009F6872">
        <w:tc>
          <w:tcPr>
            <w:tcW w:w="280" w:type="pct"/>
            <w:shd w:val="clear" w:color="auto" w:fill="auto"/>
            <w:vAlign w:val="center"/>
          </w:tcPr>
          <w:p w14:paraId="1EE11C78" w14:textId="52594697" w:rsidR="008B4C7D" w:rsidRPr="008B4C7D" w:rsidRDefault="008B4C7D" w:rsidP="008B4C7D">
            <w:pPr>
              <w:jc w:val="center"/>
              <w:rPr>
                <w:color w:val="000000"/>
                <w:sz w:val="20"/>
                <w:szCs w:val="20"/>
              </w:rPr>
            </w:pPr>
            <w:r>
              <w:rPr>
                <w:sz w:val="22"/>
                <w:szCs w:val="22"/>
              </w:rPr>
              <w:t>3</w:t>
            </w:r>
            <w:r w:rsidRPr="009E4337">
              <w:rPr>
                <w:sz w:val="22"/>
                <w:szCs w:val="22"/>
              </w:rPr>
              <w:t>.5</w:t>
            </w:r>
          </w:p>
        </w:tc>
        <w:tc>
          <w:tcPr>
            <w:tcW w:w="963" w:type="pct"/>
            <w:shd w:val="clear" w:color="auto" w:fill="auto"/>
            <w:vAlign w:val="center"/>
          </w:tcPr>
          <w:p w14:paraId="3D0DE5DC" w14:textId="1135E75D" w:rsidR="008B4C7D" w:rsidRPr="008B4C7D" w:rsidRDefault="008B4C7D" w:rsidP="008B4C7D">
            <w:pPr>
              <w:jc w:val="center"/>
              <w:rPr>
                <w:color w:val="000000"/>
                <w:sz w:val="20"/>
                <w:szCs w:val="20"/>
              </w:rPr>
            </w:pPr>
            <w:r w:rsidRPr="009E4337">
              <w:rPr>
                <w:sz w:val="22"/>
                <w:szCs w:val="22"/>
              </w:rPr>
              <w:t>Тепловая энергия, отпущенная в сети</w:t>
            </w:r>
          </w:p>
        </w:tc>
        <w:tc>
          <w:tcPr>
            <w:tcW w:w="416" w:type="pct"/>
            <w:shd w:val="clear" w:color="auto" w:fill="auto"/>
            <w:vAlign w:val="center"/>
          </w:tcPr>
          <w:p w14:paraId="59380096" w14:textId="10016FF2" w:rsidR="008B4C7D" w:rsidRPr="008B4C7D" w:rsidRDefault="008B4C7D" w:rsidP="008B4C7D">
            <w:pPr>
              <w:jc w:val="center"/>
              <w:rPr>
                <w:color w:val="000000"/>
                <w:sz w:val="20"/>
                <w:szCs w:val="20"/>
              </w:rPr>
            </w:pPr>
            <w:r w:rsidRPr="009E4337">
              <w:rPr>
                <w:sz w:val="22"/>
                <w:szCs w:val="22"/>
              </w:rPr>
              <w:t>Гкал</w:t>
            </w:r>
          </w:p>
        </w:tc>
        <w:tc>
          <w:tcPr>
            <w:tcW w:w="391" w:type="pct"/>
            <w:shd w:val="clear" w:color="auto" w:fill="auto"/>
            <w:vAlign w:val="center"/>
          </w:tcPr>
          <w:p w14:paraId="547B6843" w14:textId="169A55D1" w:rsidR="008B4C7D" w:rsidRPr="008B4C7D" w:rsidRDefault="008B4C7D" w:rsidP="008B4C7D">
            <w:pPr>
              <w:jc w:val="center"/>
              <w:rPr>
                <w:color w:val="000000"/>
                <w:sz w:val="20"/>
                <w:szCs w:val="20"/>
              </w:rPr>
            </w:pPr>
            <w:r w:rsidRPr="008B4C7D">
              <w:rPr>
                <w:color w:val="FF0000"/>
                <w:sz w:val="22"/>
                <w:szCs w:val="22"/>
              </w:rPr>
              <w:t>6136,0</w:t>
            </w:r>
          </w:p>
        </w:tc>
        <w:tc>
          <w:tcPr>
            <w:tcW w:w="391" w:type="pct"/>
            <w:shd w:val="clear" w:color="auto" w:fill="auto"/>
            <w:vAlign w:val="center"/>
          </w:tcPr>
          <w:p w14:paraId="1D5BB027" w14:textId="39DAF876" w:rsidR="008B4C7D" w:rsidRPr="008B4C7D" w:rsidRDefault="008B4C7D" w:rsidP="008B4C7D">
            <w:pPr>
              <w:jc w:val="center"/>
              <w:rPr>
                <w:color w:val="000000"/>
                <w:sz w:val="20"/>
                <w:szCs w:val="20"/>
              </w:rPr>
            </w:pPr>
            <w:r w:rsidRPr="008B4C7D">
              <w:rPr>
                <w:color w:val="000000"/>
                <w:sz w:val="20"/>
                <w:szCs w:val="20"/>
              </w:rPr>
              <w:t>6129,0</w:t>
            </w:r>
          </w:p>
        </w:tc>
        <w:tc>
          <w:tcPr>
            <w:tcW w:w="391" w:type="pct"/>
            <w:shd w:val="clear" w:color="auto" w:fill="auto"/>
            <w:vAlign w:val="center"/>
          </w:tcPr>
          <w:p w14:paraId="61818B87" w14:textId="207A8FED" w:rsidR="008B4C7D" w:rsidRPr="008B4C7D" w:rsidRDefault="008B4C7D" w:rsidP="008B4C7D">
            <w:pPr>
              <w:jc w:val="center"/>
              <w:rPr>
                <w:color w:val="000000"/>
                <w:sz w:val="20"/>
                <w:szCs w:val="20"/>
              </w:rPr>
            </w:pPr>
            <w:r w:rsidRPr="008B4C7D">
              <w:rPr>
                <w:color w:val="000000"/>
                <w:sz w:val="20"/>
                <w:szCs w:val="20"/>
              </w:rPr>
              <w:t>6122,0</w:t>
            </w:r>
          </w:p>
        </w:tc>
        <w:tc>
          <w:tcPr>
            <w:tcW w:w="391" w:type="pct"/>
            <w:shd w:val="clear" w:color="auto" w:fill="auto"/>
            <w:vAlign w:val="center"/>
          </w:tcPr>
          <w:p w14:paraId="41D29F32" w14:textId="18F02E66" w:rsidR="008B4C7D" w:rsidRPr="008B4C7D" w:rsidRDefault="008B4C7D" w:rsidP="008B4C7D">
            <w:pPr>
              <w:jc w:val="center"/>
              <w:rPr>
                <w:color w:val="000000"/>
                <w:sz w:val="20"/>
                <w:szCs w:val="20"/>
              </w:rPr>
            </w:pPr>
            <w:r w:rsidRPr="008B4C7D">
              <w:rPr>
                <w:color w:val="000000"/>
                <w:sz w:val="20"/>
                <w:szCs w:val="20"/>
              </w:rPr>
              <w:t>6115,1</w:t>
            </w:r>
          </w:p>
        </w:tc>
        <w:tc>
          <w:tcPr>
            <w:tcW w:w="445" w:type="pct"/>
            <w:shd w:val="clear" w:color="auto" w:fill="auto"/>
            <w:vAlign w:val="center"/>
          </w:tcPr>
          <w:p w14:paraId="4832233F" w14:textId="5130B47A" w:rsidR="008B4C7D" w:rsidRPr="008B4C7D" w:rsidRDefault="008B4C7D" w:rsidP="008B4C7D">
            <w:pPr>
              <w:jc w:val="center"/>
              <w:rPr>
                <w:color w:val="000000"/>
                <w:sz w:val="20"/>
                <w:szCs w:val="20"/>
              </w:rPr>
            </w:pPr>
            <w:r w:rsidRPr="008B4C7D">
              <w:rPr>
                <w:color w:val="000000"/>
                <w:sz w:val="20"/>
                <w:szCs w:val="20"/>
              </w:rPr>
              <w:t>6108,2</w:t>
            </w:r>
          </w:p>
        </w:tc>
        <w:tc>
          <w:tcPr>
            <w:tcW w:w="445" w:type="pct"/>
            <w:shd w:val="clear" w:color="auto" w:fill="auto"/>
            <w:vAlign w:val="center"/>
          </w:tcPr>
          <w:p w14:paraId="467EF8CF" w14:textId="548899B7" w:rsidR="008B4C7D" w:rsidRPr="008B4C7D" w:rsidRDefault="008B4C7D" w:rsidP="008B4C7D">
            <w:pPr>
              <w:jc w:val="center"/>
              <w:rPr>
                <w:color w:val="000000"/>
                <w:sz w:val="20"/>
                <w:szCs w:val="20"/>
              </w:rPr>
            </w:pPr>
            <w:r w:rsidRPr="008B4C7D">
              <w:rPr>
                <w:color w:val="000000"/>
                <w:sz w:val="20"/>
                <w:szCs w:val="20"/>
              </w:rPr>
              <w:t>6101,4</w:t>
            </w:r>
          </w:p>
        </w:tc>
        <w:tc>
          <w:tcPr>
            <w:tcW w:w="445" w:type="pct"/>
            <w:shd w:val="clear" w:color="auto" w:fill="auto"/>
            <w:vAlign w:val="center"/>
          </w:tcPr>
          <w:p w14:paraId="101BFDA3" w14:textId="177DE2D1" w:rsidR="008B4C7D" w:rsidRPr="008B4C7D" w:rsidRDefault="008B4C7D" w:rsidP="008B4C7D">
            <w:pPr>
              <w:jc w:val="center"/>
              <w:rPr>
                <w:color w:val="000000"/>
                <w:sz w:val="20"/>
                <w:szCs w:val="20"/>
              </w:rPr>
            </w:pPr>
            <w:r w:rsidRPr="008B4C7D">
              <w:rPr>
                <w:color w:val="000000"/>
                <w:sz w:val="20"/>
                <w:szCs w:val="20"/>
              </w:rPr>
              <w:t>6094,6</w:t>
            </w:r>
          </w:p>
        </w:tc>
        <w:tc>
          <w:tcPr>
            <w:tcW w:w="442" w:type="pct"/>
            <w:shd w:val="clear" w:color="auto" w:fill="auto"/>
            <w:vAlign w:val="center"/>
          </w:tcPr>
          <w:p w14:paraId="1CDE00ED" w14:textId="53731D87" w:rsidR="008B4C7D" w:rsidRPr="008B4C7D" w:rsidRDefault="008B4C7D" w:rsidP="008B4C7D">
            <w:pPr>
              <w:jc w:val="center"/>
              <w:rPr>
                <w:color w:val="000000"/>
                <w:sz w:val="20"/>
                <w:szCs w:val="20"/>
              </w:rPr>
            </w:pPr>
            <w:r w:rsidRPr="008B4C7D">
              <w:rPr>
                <w:color w:val="000000"/>
                <w:sz w:val="20"/>
                <w:szCs w:val="20"/>
              </w:rPr>
              <w:t>6087,8</w:t>
            </w:r>
          </w:p>
        </w:tc>
      </w:tr>
      <w:tr w:rsidR="008B4C7D" w:rsidRPr="009E4337" w14:paraId="79D6CEB0" w14:textId="77777777" w:rsidTr="009F6872">
        <w:tc>
          <w:tcPr>
            <w:tcW w:w="280" w:type="pct"/>
            <w:vMerge w:val="restart"/>
            <w:shd w:val="clear" w:color="auto" w:fill="auto"/>
            <w:vAlign w:val="center"/>
          </w:tcPr>
          <w:p w14:paraId="52549617" w14:textId="08486B2E" w:rsidR="008B4C7D" w:rsidRPr="008B4C7D" w:rsidRDefault="008B4C7D" w:rsidP="008B4C7D">
            <w:pPr>
              <w:jc w:val="center"/>
              <w:rPr>
                <w:color w:val="000000"/>
                <w:sz w:val="20"/>
                <w:szCs w:val="20"/>
              </w:rPr>
            </w:pPr>
            <w:r>
              <w:rPr>
                <w:sz w:val="22"/>
                <w:szCs w:val="22"/>
              </w:rPr>
              <w:t>3</w:t>
            </w:r>
            <w:r w:rsidRPr="009E4337">
              <w:rPr>
                <w:sz w:val="22"/>
                <w:szCs w:val="22"/>
              </w:rPr>
              <w:t>.6</w:t>
            </w:r>
          </w:p>
        </w:tc>
        <w:tc>
          <w:tcPr>
            <w:tcW w:w="963" w:type="pct"/>
            <w:vMerge w:val="restart"/>
            <w:shd w:val="clear" w:color="auto" w:fill="auto"/>
            <w:vAlign w:val="center"/>
          </w:tcPr>
          <w:p w14:paraId="120ED61C" w14:textId="332F5E27" w:rsidR="008B4C7D" w:rsidRPr="008B4C7D" w:rsidRDefault="008B4C7D" w:rsidP="008B4C7D">
            <w:pPr>
              <w:jc w:val="center"/>
              <w:rPr>
                <w:color w:val="000000"/>
                <w:sz w:val="20"/>
                <w:szCs w:val="20"/>
              </w:rPr>
            </w:pPr>
            <w:r w:rsidRPr="009E4337">
              <w:rPr>
                <w:sz w:val="22"/>
                <w:szCs w:val="22"/>
              </w:rPr>
              <w:t>Потери тепловой сети</w:t>
            </w:r>
          </w:p>
        </w:tc>
        <w:tc>
          <w:tcPr>
            <w:tcW w:w="416" w:type="pct"/>
            <w:shd w:val="clear" w:color="auto" w:fill="auto"/>
            <w:vAlign w:val="center"/>
          </w:tcPr>
          <w:p w14:paraId="5E38BD46" w14:textId="02CC0B8A" w:rsidR="008B4C7D" w:rsidRPr="008B4C7D" w:rsidRDefault="008B4C7D" w:rsidP="008B4C7D">
            <w:pPr>
              <w:jc w:val="center"/>
              <w:rPr>
                <w:color w:val="000000"/>
                <w:sz w:val="20"/>
                <w:szCs w:val="20"/>
              </w:rPr>
            </w:pPr>
            <w:r w:rsidRPr="009E4337">
              <w:rPr>
                <w:sz w:val="22"/>
                <w:szCs w:val="22"/>
              </w:rPr>
              <w:t>Гкал</w:t>
            </w:r>
          </w:p>
        </w:tc>
        <w:tc>
          <w:tcPr>
            <w:tcW w:w="391" w:type="pct"/>
            <w:shd w:val="clear" w:color="auto" w:fill="auto"/>
            <w:vAlign w:val="center"/>
          </w:tcPr>
          <w:p w14:paraId="41C1FCBF" w14:textId="1676D125" w:rsidR="008B4C7D" w:rsidRPr="008B4C7D" w:rsidRDefault="008B4C7D" w:rsidP="008B4C7D">
            <w:pPr>
              <w:jc w:val="center"/>
              <w:rPr>
                <w:color w:val="FF0000"/>
                <w:sz w:val="22"/>
                <w:szCs w:val="22"/>
              </w:rPr>
            </w:pPr>
            <w:r w:rsidRPr="008B4C7D">
              <w:rPr>
                <w:color w:val="000000"/>
                <w:sz w:val="20"/>
                <w:szCs w:val="20"/>
              </w:rPr>
              <w:t>1396,2</w:t>
            </w:r>
          </w:p>
        </w:tc>
        <w:tc>
          <w:tcPr>
            <w:tcW w:w="391" w:type="pct"/>
            <w:shd w:val="clear" w:color="auto" w:fill="auto"/>
            <w:vAlign w:val="center"/>
          </w:tcPr>
          <w:p w14:paraId="4A0A0ED1" w14:textId="6742362E" w:rsidR="008B4C7D" w:rsidRPr="008B4C7D" w:rsidRDefault="008B4C7D" w:rsidP="008B4C7D">
            <w:pPr>
              <w:jc w:val="center"/>
              <w:rPr>
                <w:color w:val="000000"/>
                <w:sz w:val="20"/>
                <w:szCs w:val="20"/>
              </w:rPr>
            </w:pPr>
            <w:r w:rsidRPr="008B4C7D">
              <w:rPr>
                <w:color w:val="000000"/>
                <w:sz w:val="20"/>
                <w:szCs w:val="20"/>
              </w:rPr>
              <w:t>1389,2</w:t>
            </w:r>
          </w:p>
        </w:tc>
        <w:tc>
          <w:tcPr>
            <w:tcW w:w="391" w:type="pct"/>
            <w:shd w:val="clear" w:color="auto" w:fill="auto"/>
            <w:vAlign w:val="center"/>
          </w:tcPr>
          <w:p w14:paraId="7EE7432F" w14:textId="72257653" w:rsidR="008B4C7D" w:rsidRPr="008B4C7D" w:rsidRDefault="008B4C7D" w:rsidP="008B4C7D">
            <w:pPr>
              <w:jc w:val="center"/>
              <w:rPr>
                <w:color w:val="000000"/>
                <w:sz w:val="20"/>
                <w:szCs w:val="20"/>
              </w:rPr>
            </w:pPr>
            <w:r w:rsidRPr="008B4C7D">
              <w:rPr>
                <w:color w:val="000000"/>
                <w:sz w:val="20"/>
                <w:szCs w:val="20"/>
              </w:rPr>
              <w:t>1382,3</w:t>
            </w:r>
          </w:p>
        </w:tc>
        <w:tc>
          <w:tcPr>
            <w:tcW w:w="391" w:type="pct"/>
            <w:shd w:val="clear" w:color="auto" w:fill="auto"/>
            <w:vAlign w:val="center"/>
          </w:tcPr>
          <w:p w14:paraId="09096B6C" w14:textId="22393269" w:rsidR="008B4C7D" w:rsidRPr="008B4C7D" w:rsidRDefault="008B4C7D" w:rsidP="008B4C7D">
            <w:pPr>
              <w:jc w:val="center"/>
              <w:rPr>
                <w:color w:val="000000"/>
                <w:sz w:val="20"/>
                <w:szCs w:val="20"/>
              </w:rPr>
            </w:pPr>
            <w:r w:rsidRPr="008B4C7D">
              <w:rPr>
                <w:color w:val="000000"/>
                <w:sz w:val="20"/>
                <w:szCs w:val="20"/>
              </w:rPr>
              <w:t>1375,4</w:t>
            </w:r>
          </w:p>
        </w:tc>
        <w:tc>
          <w:tcPr>
            <w:tcW w:w="445" w:type="pct"/>
            <w:shd w:val="clear" w:color="auto" w:fill="auto"/>
            <w:vAlign w:val="center"/>
          </w:tcPr>
          <w:p w14:paraId="496ABFC3" w14:textId="074F9B1F" w:rsidR="008B4C7D" w:rsidRPr="008B4C7D" w:rsidRDefault="008B4C7D" w:rsidP="008B4C7D">
            <w:pPr>
              <w:jc w:val="center"/>
              <w:rPr>
                <w:color w:val="000000"/>
                <w:sz w:val="20"/>
                <w:szCs w:val="20"/>
              </w:rPr>
            </w:pPr>
            <w:r w:rsidRPr="008B4C7D">
              <w:rPr>
                <w:color w:val="000000"/>
                <w:sz w:val="20"/>
                <w:szCs w:val="20"/>
              </w:rPr>
              <w:t>1368,5</w:t>
            </w:r>
          </w:p>
        </w:tc>
        <w:tc>
          <w:tcPr>
            <w:tcW w:w="445" w:type="pct"/>
            <w:shd w:val="clear" w:color="auto" w:fill="auto"/>
            <w:vAlign w:val="center"/>
          </w:tcPr>
          <w:p w14:paraId="1F4B7827" w14:textId="13FEB7DA" w:rsidR="008B4C7D" w:rsidRPr="008B4C7D" w:rsidRDefault="008B4C7D" w:rsidP="008B4C7D">
            <w:pPr>
              <w:jc w:val="center"/>
              <w:rPr>
                <w:color w:val="000000"/>
                <w:sz w:val="20"/>
                <w:szCs w:val="20"/>
              </w:rPr>
            </w:pPr>
            <w:r w:rsidRPr="008B4C7D">
              <w:rPr>
                <w:color w:val="000000"/>
                <w:sz w:val="20"/>
                <w:szCs w:val="20"/>
              </w:rPr>
              <w:t>1361,7</w:t>
            </w:r>
          </w:p>
        </w:tc>
        <w:tc>
          <w:tcPr>
            <w:tcW w:w="445" w:type="pct"/>
            <w:shd w:val="clear" w:color="auto" w:fill="auto"/>
            <w:vAlign w:val="center"/>
          </w:tcPr>
          <w:p w14:paraId="2D4D419E" w14:textId="2DDFD387" w:rsidR="008B4C7D" w:rsidRPr="008B4C7D" w:rsidRDefault="008B4C7D" w:rsidP="008B4C7D">
            <w:pPr>
              <w:jc w:val="center"/>
              <w:rPr>
                <w:color w:val="000000"/>
                <w:sz w:val="20"/>
                <w:szCs w:val="20"/>
              </w:rPr>
            </w:pPr>
            <w:r w:rsidRPr="008B4C7D">
              <w:rPr>
                <w:color w:val="000000"/>
                <w:sz w:val="20"/>
                <w:szCs w:val="20"/>
              </w:rPr>
              <w:t>1354,9</w:t>
            </w:r>
          </w:p>
        </w:tc>
        <w:tc>
          <w:tcPr>
            <w:tcW w:w="442" w:type="pct"/>
            <w:shd w:val="clear" w:color="auto" w:fill="auto"/>
            <w:vAlign w:val="center"/>
          </w:tcPr>
          <w:p w14:paraId="07DB0EE3" w14:textId="7EC2B7C2" w:rsidR="008B4C7D" w:rsidRPr="008B4C7D" w:rsidRDefault="008B4C7D" w:rsidP="008B4C7D">
            <w:pPr>
              <w:jc w:val="center"/>
              <w:rPr>
                <w:color w:val="000000"/>
                <w:sz w:val="20"/>
                <w:szCs w:val="20"/>
              </w:rPr>
            </w:pPr>
            <w:r w:rsidRPr="008B4C7D">
              <w:rPr>
                <w:color w:val="000000"/>
                <w:sz w:val="20"/>
                <w:szCs w:val="20"/>
              </w:rPr>
              <w:t>1348,1</w:t>
            </w:r>
          </w:p>
        </w:tc>
      </w:tr>
      <w:tr w:rsidR="008B4C7D" w:rsidRPr="009E4337" w14:paraId="3F0DD2AF" w14:textId="77777777" w:rsidTr="009F6872">
        <w:tc>
          <w:tcPr>
            <w:tcW w:w="280" w:type="pct"/>
            <w:vMerge/>
            <w:shd w:val="clear" w:color="auto" w:fill="auto"/>
            <w:vAlign w:val="center"/>
          </w:tcPr>
          <w:p w14:paraId="22B4A7A9" w14:textId="60B05B1A" w:rsidR="008B4C7D" w:rsidRPr="008B4C7D" w:rsidRDefault="008B4C7D" w:rsidP="008B4C7D">
            <w:pPr>
              <w:jc w:val="center"/>
              <w:rPr>
                <w:color w:val="000000"/>
                <w:sz w:val="20"/>
                <w:szCs w:val="20"/>
              </w:rPr>
            </w:pPr>
          </w:p>
        </w:tc>
        <w:tc>
          <w:tcPr>
            <w:tcW w:w="963" w:type="pct"/>
            <w:vMerge/>
            <w:shd w:val="clear" w:color="auto" w:fill="auto"/>
            <w:vAlign w:val="center"/>
          </w:tcPr>
          <w:p w14:paraId="0790CEF2" w14:textId="73C17B9E" w:rsidR="008B4C7D" w:rsidRPr="008B4C7D" w:rsidRDefault="008B4C7D" w:rsidP="008B4C7D">
            <w:pPr>
              <w:jc w:val="center"/>
              <w:rPr>
                <w:color w:val="000000"/>
                <w:sz w:val="20"/>
                <w:szCs w:val="20"/>
              </w:rPr>
            </w:pPr>
          </w:p>
        </w:tc>
        <w:tc>
          <w:tcPr>
            <w:tcW w:w="416" w:type="pct"/>
            <w:shd w:val="clear" w:color="auto" w:fill="auto"/>
            <w:vAlign w:val="center"/>
          </w:tcPr>
          <w:p w14:paraId="595FD781" w14:textId="75CA54AC" w:rsidR="008B4C7D" w:rsidRPr="008B4C7D" w:rsidRDefault="008B4C7D" w:rsidP="008B4C7D">
            <w:pPr>
              <w:jc w:val="center"/>
              <w:rPr>
                <w:color w:val="000000"/>
                <w:sz w:val="20"/>
                <w:szCs w:val="20"/>
              </w:rPr>
            </w:pPr>
            <w:r w:rsidRPr="009E4337">
              <w:rPr>
                <w:sz w:val="22"/>
                <w:szCs w:val="22"/>
              </w:rPr>
              <w:t>%</w:t>
            </w:r>
          </w:p>
        </w:tc>
        <w:tc>
          <w:tcPr>
            <w:tcW w:w="391" w:type="pct"/>
            <w:shd w:val="clear" w:color="auto" w:fill="auto"/>
            <w:vAlign w:val="center"/>
          </w:tcPr>
          <w:p w14:paraId="4CDB558A" w14:textId="672A4256" w:rsidR="008B4C7D" w:rsidRPr="008B4C7D" w:rsidRDefault="008B4C7D" w:rsidP="008B4C7D">
            <w:pPr>
              <w:jc w:val="center"/>
              <w:rPr>
                <w:color w:val="000000"/>
                <w:sz w:val="20"/>
                <w:szCs w:val="20"/>
              </w:rPr>
            </w:pPr>
            <w:r w:rsidRPr="008B4C7D">
              <w:rPr>
                <w:color w:val="FF0000"/>
                <w:sz w:val="22"/>
                <w:szCs w:val="22"/>
              </w:rPr>
              <w:t>22,8</w:t>
            </w:r>
          </w:p>
        </w:tc>
        <w:tc>
          <w:tcPr>
            <w:tcW w:w="391" w:type="pct"/>
            <w:shd w:val="clear" w:color="auto" w:fill="auto"/>
            <w:vAlign w:val="center"/>
          </w:tcPr>
          <w:p w14:paraId="156D7BA2" w14:textId="5B3FD31A" w:rsidR="008B4C7D" w:rsidRPr="008B4C7D" w:rsidRDefault="008B4C7D" w:rsidP="008B4C7D">
            <w:pPr>
              <w:jc w:val="center"/>
              <w:rPr>
                <w:color w:val="000000"/>
                <w:sz w:val="20"/>
                <w:szCs w:val="20"/>
              </w:rPr>
            </w:pPr>
            <w:r w:rsidRPr="008B4C7D">
              <w:rPr>
                <w:color w:val="000000"/>
                <w:sz w:val="22"/>
                <w:szCs w:val="22"/>
              </w:rPr>
              <w:t>22,7</w:t>
            </w:r>
          </w:p>
        </w:tc>
        <w:tc>
          <w:tcPr>
            <w:tcW w:w="391" w:type="pct"/>
            <w:shd w:val="clear" w:color="auto" w:fill="auto"/>
            <w:vAlign w:val="center"/>
          </w:tcPr>
          <w:p w14:paraId="242CA9EE" w14:textId="3A9281EF" w:rsidR="008B4C7D" w:rsidRPr="008B4C7D" w:rsidRDefault="008B4C7D" w:rsidP="008B4C7D">
            <w:pPr>
              <w:jc w:val="center"/>
              <w:rPr>
                <w:color w:val="000000"/>
                <w:sz w:val="20"/>
                <w:szCs w:val="20"/>
              </w:rPr>
            </w:pPr>
            <w:r w:rsidRPr="008B4C7D">
              <w:rPr>
                <w:color w:val="000000"/>
                <w:sz w:val="22"/>
                <w:szCs w:val="22"/>
              </w:rPr>
              <w:t>22,6</w:t>
            </w:r>
          </w:p>
        </w:tc>
        <w:tc>
          <w:tcPr>
            <w:tcW w:w="391" w:type="pct"/>
            <w:shd w:val="clear" w:color="auto" w:fill="auto"/>
            <w:vAlign w:val="center"/>
          </w:tcPr>
          <w:p w14:paraId="607FCC27" w14:textId="218F8079" w:rsidR="008B4C7D" w:rsidRPr="008B4C7D" w:rsidRDefault="008B4C7D" w:rsidP="008B4C7D">
            <w:pPr>
              <w:jc w:val="center"/>
              <w:rPr>
                <w:color w:val="000000"/>
                <w:sz w:val="20"/>
                <w:szCs w:val="20"/>
              </w:rPr>
            </w:pPr>
            <w:r w:rsidRPr="008B4C7D">
              <w:rPr>
                <w:color w:val="000000"/>
                <w:sz w:val="22"/>
                <w:szCs w:val="22"/>
              </w:rPr>
              <w:t>22,5</w:t>
            </w:r>
          </w:p>
        </w:tc>
        <w:tc>
          <w:tcPr>
            <w:tcW w:w="445" w:type="pct"/>
            <w:shd w:val="clear" w:color="auto" w:fill="auto"/>
            <w:vAlign w:val="center"/>
          </w:tcPr>
          <w:p w14:paraId="21C7D2F4" w14:textId="194062D9" w:rsidR="008B4C7D" w:rsidRPr="008B4C7D" w:rsidRDefault="008B4C7D" w:rsidP="008B4C7D">
            <w:pPr>
              <w:jc w:val="center"/>
              <w:rPr>
                <w:color w:val="000000"/>
                <w:sz w:val="20"/>
                <w:szCs w:val="20"/>
              </w:rPr>
            </w:pPr>
            <w:r w:rsidRPr="008B4C7D">
              <w:rPr>
                <w:color w:val="000000"/>
                <w:sz w:val="22"/>
                <w:szCs w:val="22"/>
              </w:rPr>
              <w:t>22,4</w:t>
            </w:r>
          </w:p>
        </w:tc>
        <w:tc>
          <w:tcPr>
            <w:tcW w:w="445" w:type="pct"/>
            <w:shd w:val="clear" w:color="auto" w:fill="auto"/>
            <w:vAlign w:val="center"/>
          </w:tcPr>
          <w:p w14:paraId="09F4ABDE" w14:textId="561CDDD9" w:rsidR="008B4C7D" w:rsidRPr="008B4C7D" w:rsidRDefault="008B4C7D" w:rsidP="008B4C7D">
            <w:pPr>
              <w:jc w:val="center"/>
              <w:rPr>
                <w:color w:val="000000"/>
                <w:sz w:val="20"/>
                <w:szCs w:val="20"/>
              </w:rPr>
            </w:pPr>
            <w:r w:rsidRPr="008B4C7D">
              <w:rPr>
                <w:color w:val="000000"/>
                <w:sz w:val="22"/>
                <w:szCs w:val="22"/>
              </w:rPr>
              <w:t>22,3</w:t>
            </w:r>
          </w:p>
        </w:tc>
        <w:tc>
          <w:tcPr>
            <w:tcW w:w="445" w:type="pct"/>
            <w:shd w:val="clear" w:color="auto" w:fill="auto"/>
            <w:vAlign w:val="center"/>
          </w:tcPr>
          <w:p w14:paraId="0A72133B" w14:textId="2C779E75" w:rsidR="008B4C7D" w:rsidRPr="008B4C7D" w:rsidRDefault="008B4C7D" w:rsidP="008B4C7D">
            <w:pPr>
              <w:jc w:val="center"/>
              <w:rPr>
                <w:color w:val="000000"/>
                <w:sz w:val="20"/>
                <w:szCs w:val="20"/>
              </w:rPr>
            </w:pPr>
            <w:r w:rsidRPr="008B4C7D">
              <w:rPr>
                <w:color w:val="000000"/>
                <w:sz w:val="22"/>
                <w:szCs w:val="22"/>
              </w:rPr>
              <w:t>22,2</w:t>
            </w:r>
          </w:p>
        </w:tc>
        <w:tc>
          <w:tcPr>
            <w:tcW w:w="442" w:type="pct"/>
            <w:shd w:val="clear" w:color="auto" w:fill="auto"/>
            <w:vAlign w:val="center"/>
          </w:tcPr>
          <w:p w14:paraId="55587F05" w14:textId="0406B311" w:rsidR="008B4C7D" w:rsidRPr="008B4C7D" w:rsidRDefault="008B4C7D" w:rsidP="008B4C7D">
            <w:pPr>
              <w:jc w:val="center"/>
              <w:rPr>
                <w:color w:val="000000"/>
                <w:sz w:val="20"/>
                <w:szCs w:val="20"/>
              </w:rPr>
            </w:pPr>
            <w:r w:rsidRPr="008B4C7D">
              <w:rPr>
                <w:color w:val="000000"/>
                <w:sz w:val="22"/>
                <w:szCs w:val="22"/>
              </w:rPr>
              <w:t>22,1</w:t>
            </w:r>
          </w:p>
        </w:tc>
      </w:tr>
      <w:tr w:rsidR="008B4C7D" w:rsidRPr="009E4337" w14:paraId="46158AD1" w14:textId="77777777" w:rsidTr="009F6872">
        <w:tc>
          <w:tcPr>
            <w:tcW w:w="280" w:type="pct"/>
            <w:shd w:val="clear" w:color="auto" w:fill="auto"/>
            <w:vAlign w:val="center"/>
          </w:tcPr>
          <w:p w14:paraId="667949F2" w14:textId="2915A1A9" w:rsidR="008B4C7D" w:rsidRPr="008B4C7D" w:rsidRDefault="008B4C7D" w:rsidP="008B4C7D">
            <w:pPr>
              <w:jc w:val="center"/>
              <w:rPr>
                <w:color w:val="000000"/>
                <w:sz w:val="20"/>
                <w:szCs w:val="20"/>
              </w:rPr>
            </w:pPr>
            <w:r>
              <w:rPr>
                <w:sz w:val="22"/>
                <w:szCs w:val="22"/>
              </w:rPr>
              <w:t>3</w:t>
            </w:r>
            <w:r w:rsidRPr="009E4337">
              <w:rPr>
                <w:sz w:val="22"/>
                <w:szCs w:val="22"/>
              </w:rPr>
              <w:t>.7</w:t>
            </w:r>
          </w:p>
        </w:tc>
        <w:tc>
          <w:tcPr>
            <w:tcW w:w="963" w:type="pct"/>
            <w:shd w:val="clear" w:color="auto" w:fill="auto"/>
            <w:vAlign w:val="center"/>
          </w:tcPr>
          <w:p w14:paraId="5616B6E9" w14:textId="3EC0D372" w:rsidR="008B4C7D" w:rsidRPr="008B4C7D" w:rsidRDefault="008B4C7D" w:rsidP="008B4C7D">
            <w:pPr>
              <w:jc w:val="center"/>
              <w:rPr>
                <w:color w:val="000000"/>
                <w:sz w:val="20"/>
                <w:szCs w:val="20"/>
              </w:rPr>
            </w:pPr>
            <w:r w:rsidRPr="009E4337">
              <w:rPr>
                <w:sz w:val="22"/>
                <w:szCs w:val="22"/>
              </w:rPr>
              <w:t>Тепловая энергия, отпущенная потребителям</w:t>
            </w:r>
          </w:p>
        </w:tc>
        <w:tc>
          <w:tcPr>
            <w:tcW w:w="416" w:type="pct"/>
            <w:shd w:val="clear" w:color="auto" w:fill="auto"/>
            <w:vAlign w:val="center"/>
          </w:tcPr>
          <w:p w14:paraId="4073E362" w14:textId="72BA2302" w:rsidR="008B4C7D" w:rsidRPr="008B4C7D" w:rsidRDefault="008B4C7D" w:rsidP="008B4C7D">
            <w:pPr>
              <w:jc w:val="center"/>
              <w:rPr>
                <w:color w:val="000000"/>
                <w:sz w:val="20"/>
                <w:szCs w:val="20"/>
              </w:rPr>
            </w:pPr>
            <w:r w:rsidRPr="009E4337">
              <w:rPr>
                <w:sz w:val="22"/>
                <w:szCs w:val="22"/>
              </w:rPr>
              <w:t>Гкал</w:t>
            </w:r>
          </w:p>
        </w:tc>
        <w:tc>
          <w:tcPr>
            <w:tcW w:w="391" w:type="pct"/>
            <w:shd w:val="clear" w:color="auto" w:fill="auto"/>
            <w:vAlign w:val="center"/>
          </w:tcPr>
          <w:p w14:paraId="38E6FF2B" w14:textId="665301B3" w:rsidR="008B4C7D" w:rsidRPr="008B4C7D" w:rsidRDefault="008B4C7D" w:rsidP="008B4C7D">
            <w:pPr>
              <w:jc w:val="center"/>
              <w:rPr>
                <w:color w:val="FF0000"/>
                <w:sz w:val="22"/>
                <w:szCs w:val="22"/>
              </w:rPr>
            </w:pPr>
            <w:r w:rsidRPr="008B4C7D">
              <w:rPr>
                <w:color w:val="FF0000"/>
                <w:sz w:val="20"/>
                <w:szCs w:val="20"/>
              </w:rPr>
              <w:t>4739,7</w:t>
            </w:r>
          </w:p>
        </w:tc>
        <w:tc>
          <w:tcPr>
            <w:tcW w:w="391" w:type="pct"/>
            <w:shd w:val="clear" w:color="auto" w:fill="auto"/>
            <w:vAlign w:val="center"/>
          </w:tcPr>
          <w:p w14:paraId="10D7E2ED" w14:textId="19751662" w:rsidR="008B4C7D" w:rsidRPr="008B4C7D" w:rsidRDefault="008B4C7D" w:rsidP="008B4C7D">
            <w:pPr>
              <w:jc w:val="center"/>
              <w:rPr>
                <w:color w:val="000000"/>
                <w:sz w:val="22"/>
                <w:szCs w:val="22"/>
              </w:rPr>
            </w:pPr>
            <w:r w:rsidRPr="008B4C7D">
              <w:rPr>
                <w:color w:val="000000"/>
                <w:sz w:val="20"/>
                <w:szCs w:val="20"/>
              </w:rPr>
              <w:t>4739,7</w:t>
            </w:r>
          </w:p>
        </w:tc>
        <w:tc>
          <w:tcPr>
            <w:tcW w:w="391" w:type="pct"/>
            <w:shd w:val="clear" w:color="auto" w:fill="auto"/>
            <w:vAlign w:val="center"/>
          </w:tcPr>
          <w:p w14:paraId="45294A75" w14:textId="3BE865B9" w:rsidR="008B4C7D" w:rsidRPr="008B4C7D" w:rsidRDefault="008B4C7D" w:rsidP="008B4C7D">
            <w:pPr>
              <w:jc w:val="center"/>
              <w:rPr>
                <w:color w:val="000000"/>
                <w:sz w:val="22"/>
                <w:szCs w:val="22"/>
              </w:rPr>
            </w:pPr>
            <w:r w:rsidRPr="008B4C7D">
              <w:rPr>
                <w:color w:val="000000"/>
                <w:sz w:val="20"/>
                <w:szCs w:val="20"/>
              </w:rPr>
              <w:t>4739,7</w:t>
            </w:r>
          </w:p>
        </w:tc>
        <w:tc>
          <w:tcPr>
            <w:tcW w:w="391" w:type="pct"/>
            <w:shd w:val="clear" w:color="auto" w:fill="auto"/>
            <w:vAlign w:val="center"/>
          </w:tcPr>
          <w:p w14:paraId="5C1A325C" w14:textId="5D9345EB" w:rsidR="008B4C7D" w:rsidRPr="008B4C7D" w:rsidRDefault="008B4C7D" w:rsidP="008B4C7D">
            <w:pPr>
              <w:jc w:val="center"/>
              <w:rPr>
                <w:color w:val="000000"/>
                <w:sz w:val="22"/>
                <w:szCs w:val="22"/>
              </w:rPr>
            </w:pPr>
            <w:r w:rsidRPr="008B4C7D">
              <w:rPr>
                <w:color w:val="000000"/>
                <w:sz w:val="20"/>
                <w:szCs w:val="20"/>
              </w:rPr>
              <w:t>4739,7</w:t>
            </w:r>
          </w:p>
        </w:tc>
        <w:tc>
          <w:tcPr>
            <w:tcW w:w="445" w:type="pct"/>
            <w:shd w:val="clear" w:color="auto" w:fill="auto"/>
            <w:vAlign w:val="center"/>
          </w:tcPr>
          <w:p w14:paraId="740AD4AD" w14:textId="75EE2ECC" w:rsidR="008B4C7D" w:rsidRPr="008B4C7D" w:rsidRDefault="008B4C7D" w:rsidP="008B4C7D">
            <w:pPr>
              <w:jc w:val="center"/>
              <w:rPr>
                <w:color w:val="000000"/>
                <w:sz w:val="22"/>
                <w:szCs w:val="22"/>
              </w:rPr>
            </w:pPr>
            <w:r w:rsidRPr="008B4C7D">
              <w:rPr>
                <w:color w:val="000000"/>
                <w:sz w:val="20"/>
                <w:szCs w:val="20"/>
              </w:rPr>
              <w:t>4739,7</w:t>
            </w:r>
          </w:p>
        </w:tc>
        <w:tc>
          <w:tcPr>
            <w:tcW w:w="445" w:type="pct"/>
            <w:shd w:val="clear" w:color="auto" w:fill="auto"/>
            <w:vAlign w:val="center"/>
          </w:tcPr>
          <w:p w14:paraId="5E8DE835" w14:textId="4D862D90" w:rsidR="008B4C7D" w:rsidRPr="008B4C7D" w:rsidRDefault="008B4C7D" w:rsidP="008B4C7D">
            <w:pPr>
              <w:jc w:val="center"/>
              <w:rPr>
                <w:color w:val="000000"/>
                <w:sz w:val="22"/>
                <w:szCs w:val="22"/>
              </w:rPr>
            </w:pPr>
            <w:r w:rsidRPr="008B4C7D">
              <w:rPr>
                <w:color w:val="000000"/>
                <w:sz w:val="20"/>
                <w:szCs w:val="20"/>
              </w:rPr>
              <w:t>4739,7</w:t>
            </w:r>
          </w:p>
        </w:tc>
        <w:tc>
          <w:tcPr>
            <w:tcW w:w="445" w:type="pct"/>
            <w:shd w:val="clear" w:color="auto" w:fill="auto"/>
            <w:vAlign w:val="center"/>
          </w:tcPr>
          <w:p w14:paraId="051220BC" w14:textId="2F8EC50E" w:rsidR="008B4C7D" w:rsidRPr="008B4C7D" w:rsidRDefault="008B4C7D" w:rsidP="008B4C7D">
            <w:pPr>
              <w:jc w:val="center"/>
              <w:rPr>
                <w:color w:val="000000"/>
                <w:sz w:val="22"/>
                <w:szCs w:val="22"/>
              </w:rPr>
            </w:pPr>
            <w:r w:rsidRPr="008B4C7D">
              <w:rPr>
                <w:color w:val="000000"/>
                <w:sz w:val="20"/>
                <w:szCs w:val="20"/>
              </w:rPr>
              <w:t>4739,7</w:t>
            </w:r>
          </w:p>
        </w:tc>
        <w:tc>
          <w:tcPr>
            <w:tcW w:w="442" w:type="pct"/>
            <w:shd w:val="clear" w:color="auto" w:fill="auto"/>
            <w:vAlign w:val="center"/>
          </w:tcPr>
          <w:p w14:paraId="237E79DB" w14:textId="132A7877" w:rsidR="008B4C7D" w:rsidRPr="008B4C7D" w:rsidRDefault="008B4C7D" w:rsidP="008B4C7D">
            <w:pPr>
              <w:jc w:val="center"/>
              <w:rPr>
                <w:color w:val="000000"/>
                <w:sz w:val="22"/>
                <w:szCs w:val="22"/>
              </w:rPr>
            </w:pPr>
            <w:r w:rsidRPr="008B4C7D">
              <w:rPr>
                <w:color w:val="000000"/>
                <w:sz w:val="20"/>
                <w:szCs w:val="20"/>
              </w:rPr>
              <w:t>4739,7</w:t>
            </w:r>
          </w:p>
        </w:tc>
      </w:tr>
      <w:tr w:rsidR="008B4C7D" w:rsidRPr="009E4337" w14:paraId="2DAA9A66" w14:textId="77777777" w:rsidTr="009F6872">
        <w:tc>
          <w:tcPr>
            <w:tcW w:w="280" w:type="pct"/>
            <w:shd w:val="clear" w:color="auto" w:fill="auto"/>
            <w:vAlign w:val="center"/>
          </w:tcPr>
          <w:p w14:paraId="16A96FAD" w14:textId="77C5FC25" w:rsidR="008B4C7D" w:rsidRPr="008B4C7D" w:rsidRDefault="008B4C7D" w:rsidP="008B4C7D">
            <w:pPr>
              <w:jc w:val="center"/>
              <w:rPr>
                <w:color w:val="000000"/>
                <w:sz w:val="20"/>
                <w:szCs w:val="20"/>
              </w:rPr>
            </w:pPr>
            <w:r>
              <w:rPr>
                <w:sz w:val="22"/>
                <w:szCs w:val="22"/>
              </w:rPr>
              <w:t>3</w:t>
            </w:r>
            <w:r w:rsidRPr="009E4337">
              <w:rPr>
                <w:sz w:val="22"/>
                <w:szCs w:val="22"/>
              </w:rPr>
              <w:t>.8</w:t>
            </w:r>
          </w:p>
        </w:tc>
        <w:tc>
          <w:tcPr>
            <w:tcW w:w="963" w:type="pct"/>
            <w:shd w:val="clear" w:color="auto" w:fill="auto"/>
            <w:vAlign w:val="center"/>
          </w:tcPr>
          <w:p w14:paraId="7D2E096D" w14:textId="057D50E2" w:rsidR="008B4C7D" w:rsidRPr="008B4C7D" w:rsidRDefault="008B4C7D" w:rsidP="008B4C7D">
            <w:pPr>
              <w:jc w:val="center"/>
              <w:rPr>
                <w:color w:val="000000"/>
                <w:sz w:val="20"/>
                <w:szCs w:val="20"/>
              </w:rPr>
            </w:pPr>
            <w:r w:rsidRPr="009E4337">
              <w:rPr>
                <w:sz w:val="22"/>
                <w:szCs w:val="22"/>
              </w:rPr>
              <w:t xml:space="preserve">УРУТ на отпуск тепловой </w:t>
            </w:r>
            <w:r w:rsidRPr="009E4337">
              <w:rPr>
                <w:sz w:val="22"/>
                <w:szCs w:val="22"/>
              </w:rPr>
              <w:lastRenderedPageBreak/>
              <w:t>энергии</w:t>
            </w:r>
          </w:p>
        </w:tc>
        <w:tc>
          <w:tcPr>
            <w:tcW w:w="416" w:type="pct"/>
            <w:shd w:val="clear" w:color="auto" w:fill="auto"/>
            <w:vAlign w:val="center"/>
          </w:tcPr>
          <w:p w14:paraId="6A2C82AC" w14:textId="69634CC9" w:rsidR="008B4C7D" w:rsidRPr="008B4C7D" w:rsidRDefault="008B4C7D" w:rsidP="008B4C7D">
            <w:pPr>
              <w:jc w:val="center"/>
              <w:rPr>
                <w:color w:val="000000"/>
                <w:sz w:val="20"/>
                <w:szCs w:val="20"/>
              </w:rPr>
            </w:pPr>
            <w:r w:rsidRPr="009E4337">
              <w:rPr>
                <w:sz w:val="22"/>
                <w:szCs w:val="22"/>
              </w:rPr>
              <w:lastRenderedPageBreak/>
              <w:t>кг.у.т/Гкал</w:t>
            </w:r>
          </w:p>
        </w:tc>
        <w:tc>
          <w:tcPr>
            <w:tcW w:w="391" w:type="pct"/>
            <w:shd w:val="clear" w:color="auto" w:fill="auto"/>
            <w:vAlign w:val="center"/>
          </w:tcPr>
          <w:p w14:paraId="489DE5DD" w14:textId="254B1F6E" w:rsidR="008B4C7D" w:rsidRPr="008B4C7D" w:rsidRDefault="008B4C7D" w:rsidP="008B4C7D">
            <w:pPr>
              <w:jc w:val="center"/>
              <w:rPr>
                <w:color w:val="FF0000"/>
                <w:sz w:val="20"/>
                <w:szCs w:val="20"/>
              </w:rPr>
            </w:pPr>
            <w:r w:rsidRPr="008B4C7D">
              <w:rPr>
                <w:color w:val="000000"/>
                <w:sz w:val="20"/>
                <w:szCs w:val="20"/>
              </w:rPr>
              <w:t>429,0</w:t>
            </w:r>
          </w:p>
        </w:tc>
        <w:tc>
          <w:tcPr>
            <w:tcW w:w="391" w:type="pct"/>
            <w:shd w:val="clear" w:color="auto" w:fill="auto"/>
            <w:vAlign w:val="center"/>
          </w:tcPr>
          <w:p w14:paraId="6C881FE8" w14:textId="4E017F2D" w:rsidR="008B4C7D" w:rsidRPr="008B4C7D" w:rsidRDefault="008B4C7D" w:rsidP="008B4C7D">
            <w:pPr>
              <w:jc w:val="center"/>
              <w:rPr>
                <w:color w:val="000000"/>
                <w:sz w:val="20"/>
                <w:szCs w:val="20"/>
              </w:rPr>
            </w:pPr>
            <w:r w:rsidRPr="008B4C7D">
              <w:rPr>
                <w:color w:val="000000"/>
                <w:sz w:val="20"/>
                <w:szCs w:val="20"/>
              </w:rPr>
              <w:t>233,3</w:t>
            </w:r>
          </w:p>
        </w:tc>
        <w:tc>
          <w:tcPr>
            <w:tcW w:w="391" w:type="pct"/>
            <w:shd w:val="clear" w:color="auto" w:fill="auto"/>
            <w:vAlign w:val="center"/>
          </w:tcPr>
          <w:p w14:paraId="3D3CF234" w14:textId="2A78AE60" w:rsidR="008B4C7D" w:rsidRPr="008B4C7D" w:rsidRDefault="008B4C7D" w:rsidP="008B4C7D">
            <w:pPr>
              <w:jc w:val="center"/>
              <w:rPr>
                <w:color w:val="000000"/>
                <w:sz w:val="20"/>
                <w:szCs w:val="20"/>
              </w:rPr>
            </w:pPr>
            <w:r w:rsidRPr="008B4C7D">
              <w:rPr>
                <w:color w:val="000000"/>
                <w:sz w:val="20"/>
                <w:szCs w:val="20"/>
              </w:rPr>
              <w:t>233,3</w:t>
            </w:r>
          </w:p>
        </w:tc>
        <w:tc>
          <w:tcPr>
            <w:tcW w:w="391" w:type="pct"/>
            <w:shd w:val="clear" w:color="auto" w:fill="auto"/>
            <w:vAlign w:val="center"/>
          </w:tcPr>
          <w:p w14:paraId="66249685" w14:textId="72C66839" w:rsidR="008B4C7D" w:rsidRPr="008B4C7D" w:rsidRDefault="008B4C7D" w:rsidP="008B4C7D">
            <w:pPr>
              <w:jc w:val="center"/>
              <w:rPr>
                <w:color w:val="000000"/>
                <w:sz w:val="20"/>
                <w:szCs w:val="20"/>
              </w:rPr>
            </w:pPr>
            <w:r w:rsidRPr="008B4C7D">
              <w:rPr>
                <w:color w:val="000000"/>
                <w:sz w:val="20"/>
                <w:szCs w:val="20"/>
              </w:rPr>
              <w:t>233,3</w:t>
            </w:r>
          </w:p>
        </w:tc>
        <w:tc>
          <w:tcPr>
            <w:tcW w:w="445" w:type="pct"/>
            <w:shd w:val="clear" w:color="auto" w:fill="auto"/>
            <w:vAlign w:val="center"/>
          </w:tcPr>
          <w:p w14:paraId="24AF6028" w14:textId="40993A42" w:rsidR="008B4C7D" w:rsidRPr="008B4C7D" w:rsidRDefault="008B4C7D" w:rsidP="008B4C7D">
            <w:pPr>
              <w:jc w:val="center"/>
              <w:rPr>
                <w:color w:val="000000"/>
                <w:sz w:val="20"/>
                <w:szCs w:val="20"/>
              </w:rPr>
            </w:pPr>
            <w:r w:rsidRPr="008B4C7D">
              <w:rPr>
                <w:color w:val="000000"/>
                <w:sz w:val="20"/>
                <w:szCs w:val="20"/>
              </w:rPr>
              <w:t>233,3</w:t>
            </w:r>
          </w:p>
        </w:tc>
        <w:tc>
          <w:tcPr>
            <w:tcW w:w="445" w:type="pct"/>
            <w:shd w:val="clear" w:color="auto" w:fill="auto"/>
            <w:vAlign w:val="center"/>
          </w:tcPr>
          <w:p w14:paraId="7708B153" w14:textId="515CD104" w:rsidR="008B4C7D" w:rsidRPr="008B4C7D" w:rsidRDefault="008B4C7D" w:rsidP="008B4C7D">
            <w:pPr>
              <w:jc w:val="center"/>
              <w:rPr>
                <w:color w:val="000000"/>
                <w:sz w:val="20"/>
                <w:szCs w:val="20"/>
              </w:rPr>
            </w:pPr>
            <w:r w:rsidRPr="008B4C7D">
              <w:rPr>
                <w:color w:val="000000"/>
                <w:sz w:val="20"/>
                <w:szCs w:val="20"/>
              </w:rPr>
              <w:t>233,3</w:t>
            </w:r>
          </w:p>
        </w:tc>
        <w:tc>
          <w:tcPr>
            <w:tcW w:w="445" w:type="pct"/>
            <w:shd w:val="clear" w:color="auto" w:fill="auto"/>
            <w:vAlign w:val="center"/>
          </w:tcPr>
          <w:p w14:paraId="2387B258" w14:textId="70CB5487" w:rsidR="008B4C7D" w:rsidRPr="008B4C7D" w:rsidRDefault="008B4C7D" w:rsidP="008B4C7D">
            <w:pPr>
              <w:jc w:val="center"/>
              <w:rPr>
                <w:color w:val="000000"/>
                <w:sz w:val="20"/>
                <w:szCs w:val="20"/>
              </w:rPr>
            </w:pPr>
            <w:r w:rsidRPr="008B4C7D">
              <w:rPr>
                <w:color w:val="000000"/>
                <w:sz w:val="20"/>
                <w:szCs w:val="20"/>
              </w:rPr>
              <w:t>233,3</w:t>
            </w:r>
          </w:p>
        </w:tc>
        <w:tc>
          <w:tcPr>
            <w:tcW w:w="442" w:type="pct"/>
            <w:shd w:val="clear" w:color="auto" w:fill="auto"/>
            <w:vAlign w:val="center"/>
          </w:tcPr>
          <w:p w14:paraId="27D190BE" w14:textId="4376A339" w:rsidR="008B4C7D" w:rsidRPr="008B4C7D" w:rsidRDefault="008B4C7D" w:rsidP="008B4C7D">
            <w:pPr>
              <w:jc w:val="center"/>
              <w:rPr>
                <w:color w:val="000000"/>
                <w:sz w:val="20"/>
                <w:szCs w:val="20"/>
              </w:rPr>
            </w:pPr>
            <w:r w:rsidRPr="008B4C7D">
              <w:rPr>
                <w:color w:val="000000"/>
                <w:sz w:val="20"/>
                <w:szCs w:val="20"/>
              </w:rPr>
              <w:t>233,3</w:t>
            </w:r>
          </w:p>
        </w:tc>
      </w:tr>
      <w:tr w:rsidR="008B4C7D" w:rsidRPr="009E4337" w14:paraId="30318595" w14:textId="77777777" w:rsidTr="009F6872">
        <w:tc>
          <w:tcPr>
            <w:tcW w:w="280" w:type="pct"/>
            <w:shd w:val="clear" w:color="auto" w:fill="auto"/>
            <w:vAlign w:val="center"/>
          </w:tcPr>
          <w:p w14:paraId="038FF11C" w14:textId="67C70BEF" w:rsidR="008B4C7D" w:rsidRPr="008B4C7D" w:rsidRDefault="008B4C7D" w:rsidP="008B4C7D">
            <w:pPr>
              <w:jc w:val="center"/>
              <w:rPr>
                <w:color w:val="000000"/>
                <w:sz w:val="20"/>
                <w:szCs w:val="20"/>
              </w:rPr>
            </w:pPr>
            <w:r>
              <w:rPr>
                <w:sz w:val="22"/>
                <w:szCs w:val="22"/>
              </w:rPr>
              <w:t>3</w:t>
            </w:r>
            <w:r w:rsidRPr="009E4337">
              <w:rPr>
                <w:sz w:val="22"/>
                <w:szCs w:val="22"/>
              </w:rPr>
              <w:t>.9</w:t>
            </w:r>
          </w:p>
        </w:tc>
        <w:tc>
          <w:tcPr>
            <w:tcW w:w="963" w:type="pct"/>
            <w:shd w:val="clear" w:color="auto" w:fill="auto"/>
            <w:vAlign w:val="center"/>
          </w:tcPr>
          <w:p w14:paraId="44218395" w14:textId="225DEC07" w:rsidR="008B4C7D" w:rsidRPr="008B4C7D" w:rsidRDefault="008B4C7D" w:rsidP="008B4C7D">
            <w:pPr>
              <w:jc w:val="center"/>
              <w:rPr>
                <w:color w:val="000000"/>
                <w:sz w:val="20"/>
                <w:szCs w:val="20"/>
              </w:rPr>
            </w:pPr>
            <w:r w:rsidRPr="009E4337">
              <w:rPr>
                <w:sz w:val="22"/>
                <w:szCs w:val="22"/>
              </w:rPr>
              <w:t>Средневзвешенный КПД котельной</w:t>
            </w:r>
          </w:p>
        </w:tc>
        <w:tc>
          <w:tcPr>
            <w:tcW w:w="416" w:type="pct"/>
            <w:shd w:val="clear" w:color="auto" w:fill="auto"/>
            <w:vAlign w:val="center"/>
          </w:tcPr>
          <w:p w14:paraId="54C1BEBF" w14:textId="638BDAB3" w:rsidR="008B4C7D" w:rsidRPr="008B4C7D" w:rsidRDefault="008B4C7D" w:rsidP="008B4C7D">
            <w:pPr>
              <w:jc w:val="center"/>
              <w:rPr>
                <w:color w:val="000000"/>
                <w:sz w:val="20"/>
                <w:szCs w:val="20"/>
              </w:rPr>
            </w:pPr>
            <w:r w:rsidRPr="009E4337">
              <w:rPr>
                <w:sz w:val="22"/>
                <w:szCs w:val="22"/>
              </w:rPr>
              <w:t>%</w:t>
            </w:r>
          </w:p>
        </w:tc>
        <w:tc>
          <w:tcPr>
            <w:tcW w:w="391" w:type="pct"/>
            <w:shd w:val="clear" w:color="auto" w:fill="auto"/>
            <w:vAlign w:val="center"/>
          </w:tcPr>
          <w:p w14:paraId="27BF9A80" w14:textId="308F8E26" w:rsidR="008B4C7D" w:rsidRPr="008B4C7D" w:rsidRDefault="008B4C7D" w:rsidP="008B4C7D">
            <w:pPr>
              <w:jc w:val="center"/>
              <w:rPr>
                <w:color w:val="000000"/>
                <w:sz w:val="20"/>
                <w:szCs w:val="20"/>
              </w:rPr>
            </w:pPr>
            <w:r w:rsidRPr="008B4C7D">
              <w:rPr>
                <w:color w:val="000000"/>
                <w:sz w:val="20"/>
                <w:szCs w:val="20"/>
              </w:rPr>
              <w:t>33,3</w:t>
            </w:r>
          </w:p>
        </w:tc>
        <w:tc>
          <w:tcPr>
            <w:tcW w:w="391" w:type="pct"/>
            <w:shd w:val="clear" w:color="auto" w:fill="auto"/>
            <w:vAlign w:val="center"/>
          </w:tcPr>
          <w:p w14:paraId="7C96F6AA" w14:textId="0E4D1FD9" w:rsidR="008B4C7D" w:rsidRPr="008B4C7D" w:rsidRDefault="008B4C7D" w:rsidP="008B4C7D">
            <w:pPr>
              <w:jc w:val="center"/>
              <w:rPr>
                <w:color w:val="000000"/>
                <w:sz w:val="20"/>
                <w:szCs w:val="20"/>
              </w:rPr>
            </w:pPr>
            <w:r w:rsidRPr="008B4C7D">
              <w:rPr>
                <w:color w:val="000000"/>
                <w:sz w:val="20"/>
                <w:szCs w:val="20"/>
              </w:rPr>
              <w:t>61,2</w:t>
            </w:r>
          </w:p>
        </w:tc>
        <w:tc>
          <w:tcPr>
            <w:tcW w:w="391" w:type="pct"/>
            <w:shd w:val="clear" w:color="auto" w:fill="auto"/>
            <w:vAlign w:val="center"/>
          </w:tcPr>
          <w:p w14:paraId="4681D39D" w14:textId="3FCB8BB8" w:rsidR="008B4C7D" w:rsidRPr="008B4C7D" w:rsidRDefault="008B4C7D" w:rsidP="008B4C7D">
            <w:pPr>
              <w:jc w:val="center"/>
              <w:rPr>
                <w:color w:val="000000"/>
                <w:sz w:val="20"/>
                <w:szCs w:val="20"/>
              </w:rPr>
            </w:pPr>
            <w:r w:rsidRPr="008B4C7D">
              <w:rPr>
                <w:color w:val="000000"/>
                <w:sz w:val="20"/>
                <w:szCs w:val="20"/>
              </w:rPr>
              <w:t>61,2</w:t>
            </w:r>
          </w:p>
        </w:tc>
        <w:tc>
          <w:tcPr>
            <w:tcW w:w="391" w:type="pct"/>
            <w:shd w:val="clear" w:color="auto" w:fill="auto"/>
            <w:vAlign w:val="center"/>
          </w:tcPr>
          <w:p w14:paraId="7DA0119D" w14:textId="7EBBDB0C" w:rsidR="008B4C7D" w:rsidRPr="008B4C7D" w:rsidRDefault="008B4C7D" w:rsidP="008B4C7D">
            <w:pPr>
              <w:jc w:val="center"/>
              <w:rPr>
                <w:color w:val="000000"/>
                <w:sz w:val="20"/>
                <w:szCs w:val="20"/>
              </w:rPr>
            </w:pPr>
            <w:r w:rsidRPr="008B4C7D">
              <w:rPr>
                <w:color w:val="000000"/>
                <w:sz w:val="20"/>
                <w:szCs w:val="20"/>
              </w:rPr>
              <w:t>61,2</w:t>
            </w:r>
          </w:p>
        </w:tc>
        <w:tc>
          <w:tcPr>
            <w:tcW w:w="445" w:type="pct"/>
            <w:shd w:val="clear" w:color="auto" w:fill="auto"/>
            <w:vAlign w:val="center"/>
          </w:tcPr>
          <w:p w14:paraId="00D09D3D" w14:textId="07CF46F6" w:rsidR="008B4C7D" w:rsidRPr="008B4C7D" w:rsidRDefault="008B4C7D" w:rsidP="008B4C7D">
            <w:pPr>
              <w:jc w:val="center"/>
              <w:rPr>
                <w:color w:val="000000"/>
                <w:sz w:val="20"/>
                <w:szCs w:val="20"/>
              </w:rPr>
            </w:pPr>
            <w:r w:rsidRPr="008B4C7D">
              <w:rPr>
                <w:color w:val="000000"/>
                <w:sz w:val="20"/>
                <w:szCs w:val="20"/>
              </w:rPr>
              <w:t>61,2</w:t>
            </w:r>
          </w:p>
        </w:tc>
        <w:tc>
          <w:tcPr>
            <w:tcW w:w="445" w:type="pct"/>
            <w:shd w:val="clear" w:color="auto" w:fill="auto"/>
            <w:vAlign w:val="center"/>
          </w:tcPr>
          <w:p w14:paraId="5E2CE189" w14:textId="35E1F88D" w:rsidR="008B4C7D" w:rsidRPr="008B4C7D" w:rsidRDefault="008B4C7D" w:rsidP="008B4C7D">
            <w:pPr>
              <w:jc w:val="center"/>
              <w:rPr>
                <w:color w:val="000000"/>
                <w:sz w:val="20"/>
                <w:szCs w:val="20"/>
              </w:rPr>
            </w:pPr>
            <w:r w:rsidRPr="008B4C7D">
              <w:rPr>
                <w:color w:val="000000"/>
                <w:sz w:val="20"/>
                <w:szCs w:val="20"/>
              </w:rPr>
              <w:t>61,2</w:t>
            </w:r>
          </w:p>
        </w:tc>
        <w:tc>
          <w:tcPr>
            <w:tcW w:w="445" w:type="pct"/>
            <w:shd w:val="clear" w:color="auto" w:fill="auto"/>
            <w:vAlign w:val="center"/>
          </w:tcPr>
          <w:p w14:paraId="7AD51D55" w14:textId="39090101" w:rsidR="008B4C7D" w:rsidRPr="008B4C7D" w:rsidRDefault="008B4C7D" w:rsidP="008B4C7D">
            <w:pPr>
              <w:jc w:val="center"/>
              <w:rPr>
                <w:color w:val="000000"/>
                <w:sz w:val="20"/>
                <w:szCs w:val="20"/>
              </w:rPr>
            </w:pPr>
            <w:r w:rsidRPr="008B4C7D">
              <w:rPr>
                <w:color w:val="000000"/>
                <w:sz w:val="20"/>
                <w:szCs w:val="20"/>
              </w:rPr>
              <w:t>61,2</w:t>
            </w:r>
          </w:p>
        </w:tc>
        <w:tc>
          <w:tcPr>
            <w:tcW w:w="442" w:type="pct"/>
            <w:shd w:val="clear" w:color="auto" w:fill="auto"/>
            <w:vAlign w:val="center"/>
          </w:tcPr>
          <w:p w14:paraId="5CD34601" w14:textId="29785DA7" w:rsidR="008B4C7D" w:rsidRPr="008B4C7D" w:rsidRDefault="008B4C7D" w:rsidP="008B4C7D">
            <w:pPr>
              <w:jc w:val="center"/>
              <w:rPr>
                <w:color w:val="000000"/>
                <w:sz w:val="20"/>
                <w:szCs w:val="20"/>
              </w:rPr>
            </w:pPr>
            <w:r w:rsidRPr="008B4C7D">
              <w:rPr>
                <w:color w:val="000000"/>
                <w:sz w:val="20"/>
                <w:szCs w:val="20"/>
              </w:rPr>
              <w:t>61,2</w:t>
            </w:r>
          </w:p>
        </w:tc>
      </w:tr>
      <w:bookmarkEnd w:id="490"/>
    </w:tbl>
    <w:p w14:paraId="2BBA3BFF" w14:textId="77777777" w:rsidR="00B71540" w:rsidRDefault="00B71540"/>
    <w:p w14:paraId="4D776D1C" w14:textId="77777777" w:rsidR="008B4C7D" w:rsidRPr="009E4337" w:rsidRDefault="008B4C7D"/>
    <w:bookmarkEnd w:id="491"/>
    <w:bookmarkEnd w:id="492"/>
    <w:bookmarkEnd w:id="493"/>
    <w:p w14:paraId="4B4E4E64" w14:textId="77777777" w:rsidR="00047CCA" w:rsidRPr="009E4337" w:rsidRDefault="00047CCA" w:rsidP="0006129B"/>
    <w:p w14:paraId="16223D54" w14:textId="77777777" w:rsidR="004E4FD0" w:rsidRPr="009E4337" w:rsidRDefault="004E4FD0" w:rsidP="0006129B">
      <w:pPr>
        <w:tabs>
          <w:tab w:val="left" w:pos="0"/>
        </w:tabs>
        <w:ind w:firstLine="709"/>
        <w:rPr>
          <w:b/>
        </w:rPr>
        <w:sectPr w:rsidR="004E4FD0" w:rsidRPr="009E4337" w:rsidSect="004C5CD6">
          <w:pgSz w:w="16838" w:h="11906" w:orient="landscape"/>
          <w:pgMar w:top="1134" w:right="851" w:bottom="1134" w:left="1134" w:header="708" w:footer="708" w:gutter="0"/>
          <w:cols w:space="708"/>
          <w:docGrid w:linePitch="360"/>
        </w:sectPr>
      </w:pPr>
    </w:p>
    <w:p w14:paraId="3A9781AE" w14:textId="77777777" w:rsidR="00E70320" w:rsidRPr="009E4337" w:rsidRDefault="00835349" w:rsidP="0006129B">
      <w:pPr>
        <w:pStyle w:val="21"/>
        <w:spacing w:line="240" w:lineRule="auto"/>
      </w:pPr>
      <w:bookmarkStart w:id="494" w:name="_Toc158278762"/>
      <w:bookmarkStart w:id="495" w:name="_Toc183331871"/>
      <w:r w:rsidRPr="009E4337">
        <w:lastRenderedPageBreak/>
        <w:t>10.2</w:t>
      </w:r>
      <w:r w:rsidR="00E70320" w:rsidRPr="009E4337">
        <w:t xml:space="preserve"> </w:t>
      </w:r>
      <w:r w:rsidRPr="009E4337">
        <w:t>Р</w:t>
      </w:r>
      <w:r w:rsidR="00B35576" w:rsidRPr="009E4337">
        <w:t>езультаты расчетов по каждому источнику тепловой энергии нормативных запасов топлива</w:t>
      </w:r>
      <w:bookmarkEnd w:id="494"/>
      <w:bookmarkEnd w:id="495"/>
    </w:p>
    <w:p w14:paraId="6156B298" w14:textId="75AAD7E9" w:rsidR="00810735" w:rsidRPr="009E4337" w:rsidRDefault="00810735" w:rsidP="00810735">
      <w:pPr>
        <w:spacing w:before="4"/>
        <w:ind w:right="89" w:firstLine="567"/>
        <w:rPr>
          <w:bCs/>
          <w:shd w:val="clear" w:color="auto" w:fill="FFFFFF"/>
        </w:rPr>
      </w:pPr>
      <w:r w:rsidRPr="009E4337">
        <w:t xml:space="preserve">Расчеты нормативных объемов запаса резервного топлива выполняются в соответствии с </w:t>
      </w:r>
      <w:r w:rsidRPr="009E4337">
        <w:rPr>
          <w:bCs/>
          <w:shd w:val="clear" w:color="auto" w:fill="FFFFFF"/>
        </w:rPr>
        <w:t xml:space="preserve">Приказом </w:t>
      </w:r>
      <w:r w:rsidRPr="009E4337">
        <w:t xml:space="preserve">Минэнерго России от 10.08.2012 № 377 </w:t>
      </w:r>
      <w:r w:rsidR="0098168B" w:rsidRPr="009E4337">
        <w:t>«</w:t>
      </w:r>
      <w:r w:rsidRPr="009E4337">
        <w:t>О порядке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в том числе в целях государственного регулирования цен (тарифов) в сфере теплоснабжения</w:t>
      </w:r>
      <w:r w:rsidR="0098168B" w:rsidRPr="009E4337">
        <w:t>»</w:t>
      </w:r>
      <w:r w:rsidRPr="009E4337">
        <w:rPr>
          <w:bCs/>
          <w:shd w:val="clear" w:color="auto" w:fill="FFFFFF"/>
        </w:rPr>
        <w:t>.</w:t>
      </w:r>
    </w:p>
    <w:p w14:paraId="560E6EDF" w14:textId="77777777" w:rsidR="00810735" w:rsidRPr="009E4337" w:rsidRDefault="00810735" w:rsidP="00810735">
      <w:pPr>
        <w:spacing w:before="4"/>
        <w:ind w:right="89" w:firstLine="567"/>
        <w:rPr>
          <w:bCs/>
        </w:rPr>
      </w:pPr>
    </w:p>
    <w:p w14:paraId="02C0524F" w14:textId="77777777" w:rsidR="00810735" w:rsidRPr="009E4337" w:rsidRDefault="00810735" w:rsidP="00810735">
      <w:pPr>
        <w:ind w:firstLine="567"/>
        <w:rPr>
          <w:shd w:val="clear" w:color="auto" w:fill="FFFFFF"/>
        </w:rPr>
      </w:pPr>
      <w:r w:rsidRPr="009E4337">
        <w:rPr>
          <w:shd w:val="clear" w:color="auto" w:fill="FFFFFF"/>
        </w:rPr>
        <w:t>1. Расчетный размер ННЗТ определяется по среднесуточному плановому расходу топлива самого холодного месяца отопительного периода и количеству суток, определяемых с учетом вида топлива и способа его доставки:</w:t>
      </w:r>
    </w:p>
    <w:p w14:paraId="27224664" w14:textId="77777777" w:rsidR="00810735" w:rsidRPr="009E4337" w:rsidRDefault="00810735" w:rsidP="00810735">
      <w:pPr>
        <w:ind w:firstLine="567"/>
        <w:jc w:val="center"/>
        <w:rPr>
          <w:shd w:val="clear" w:color="auto" w:fill="FFFFFF"/>
        </w:rPr>
      </w:pPr>
      <w:r w:rsidRPr="009E4337">
        <w:rPr>
          <w:noProof/>
        </w:rPr>
        <w:drawing>
          <wp:inline distT="0" distB="0" distL="0" distR="0" wp14:anchorId="6A005461" wp14:editId="29B2020E">
            <wp:extent cx="2275205" cy="372110"/>
            <wp:effectExtent l="0" t="0" r="0" b="8890"/>
            <wp:docPr id="176" name="Рисунок 176" descr="15478_html_6920d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15478_html_6920de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275205" cy="372110"/>
                    </a:xfrm>
                    <a:prstGeom prst="rect">
                      <a:avLst/>
                    </a:prstGeom>
                    <a:noFill/>
                    <a:ln>
                      <a:noFill/>
                    </a:ln>
                  </pic:spPr>
                </pic:pic>
              </a:graphicData>
            </a:graphic>
          </wp:inline>
        </w:drawing>
      </w:r>
      <w:r w:rsidRPr="009E4337">
        <w:rPr>
          <w:shd w:val="clear" w:color="auto" w:fill="FFFFFF"/>
        </w:rPr>
        <w:t> тыс. т.</w:t>
      </w:r>
    </w:p>
    <w:p w14:paraId="68F32BD1" w14:textId="77777777" w:rsidR="00810735" w:rsidRPr="009E4337" w:rsidRDefault="00810735" w:rsidP="00810735">
      <w:pPr>
        <w:ind w:firstLine="567"/>
        <w:rPr>
          <w:shd w:val="clear" w:color="auto" w:fill="FFFFFF"/>
        </w:rPr>
      </w:pPr>
      <w:r w:rsidRPr="009E4337">
        <w:rPr>
          <w:shd w:val="clear" w:color="auto" w:fill="FFFFFF"/>
        </w:rPr>
        <w:t>где: </w:t>
      </w:r>
      <w:r w:rsidRPr="009E4337">
        <w:rPr>
          <w:i/>
          <w:iCs/>
          <w:shd w:val="clear" w:color="auto" w:fill="FFFFFF"/>
        </w:rPr>
        <w:t>Q</w:t>
      </w:r>
      <w:r w:rsidRPr="009E4337">
        <w:rPr>
          <w:shd w:val="clear" w:color="auto" w:fill="FFFFFF"/>
          <w:vertAlign w:val="subscript"/>
        </w:rPr>
        <w:t>max</w:t>
      </w:r>
      <w:r w:rsidRPr="009E4337">
        <w:rPr>
          <w:shd w:val="clear" w:color="auto" w:fill="FFFFFF"/>
        </w:rPr>
        <w:t> - среднее значение отпуска тепловой энергии в тепловую сеть (выработка котельной) в самом холодном месяце, Гкал/сутки;</w:t>
      </w:r>
    </w:p>
    <w:p w14:paraId="53E4D853" w14:textId="77777777" w:rsidR="00810735" w:rsidRPr="009E4337" w:rsidRDefault="00810735" w:rsidP="00810735">
      <w:pPr>
        <w:ind w:firstLine="567"/>
        <w:rPr>
          <w:shd w:val="clear" w:color="auto" w:fill="FFFFFF"/>
        </w:rPr>
      </w:pPr>
      <w:r w:rsidRPr="009E4337">
        <w:rPr>
          <w:i/>
          <w:iCs/>
          <w:shd w:val="clear" w:color="auto" w:fill="FFFFFF"/>
        </w:rPr>
        <w:t>Н</w:t>
      </w:r>
      <w:r w:rsidRPr="009E4337">
        <w:rPr>
          <w:shd w:val="clear" w:color="auto" w:fill="FFFFFF"/>
          <w:vertAlign w:val="subscript"/>
        </w:rPr>
        <w:t>СР.Т</w:t>
      </w:r>
      <w:r w:rsidRPr="009E4337">
        <w:rPr>
          <w:shd w:val="clear" w:color="auto" w:fill="FFFFFF"/>
        </w:rPr>
        <w:t> - расчетный норматив удельного расхода топлива на отпущенную тепловую энергию для самого холодного месяца, т у.т./Гкал;</w:t>
      </w:r>
    </w:p>
    <w:p w14:paraId="0D4BDB78" w14:textId="77777777" w:rsidR="00810735" w:rsidRPr="009E4337" w:rsidRDefault="00810735" w:rsidP="00810735">
      <w:pPr>
        <w:ind w:firstLine="567"/>
        <w:rPr>
          <w:shd w:val="clear" w:color="auto" w:fill="FFFFFF"/>
        </w:rPr>
      </w:pPr>
      <w:r w:rsidRPr="009E4337">
        <w:rPr>
          <w:i/>
          <w:iCs/>
          <w:shd w:val="clear" w:color="auto" w:fill="FFFFFF"/>
        </w:rPr>
        <w:t>К</w:t>
      </w:r>
      <w:r w:rsidRPr="009E4337">
        <w:rPr>
          <w:shd w:val="clear" w:color="auto" w:fill="FFFFFF"/>
        </w:rPr>
        <w:t> - коэффициент перевода натурального топлива в условное;</w:t>
      </w:r>
    </w:p>
    <w:p w14:paraId="322F52FA" w14:textId="77777777" w:rsidR="00810735" w:rsidRPr="009E4337" w:rsidRDefault="00810735" w:rsidP="00810735">
      <w:pPr>
        <w:ind w:firstLine="567"/>
        <w:rPr>
          <w:shd w:val="clear" w:color="auto" w:fill="FFFFFF"/>
        </w:rPr>
      </w:pPr>
      <w:r w:rsidRPr="009E4337">
        <w:rPr>
          <w:i/>
          <w:iCs/>
          <w:shd w:val="clear" w:color="auto" w:fill="FFFFFF"/>
        </w:rPr>
        <w:t>Т</w:t>
      </w:r>
      <w:r w:rsidRPr="009E4337">
        <w:rPr>
          <w:shd w:val="clear" w:color="auto" w:fill="FFFFFF"/>
        </w:rPr>
        <w:t> - длительность периода формирования объема неснижаемого запаса топлива, сут.</w:t>
      </w:r>
    </w:p>
    <w:p w14:paraId="5C8F0621" w14:textId="77777777" w:rsidR="00810735" w:rsidRPr="009E4337" w:rsidRDefault="00810735" w:rsidP="00810735">
      <w:pPr>
        <w:ind w:firstLine="567"/>
        <w:rPr>
          <w:shd w:val="clear" w:color="auto" w:fill="FFFFFF"/>
        </w:rPr>
      </w:pPr>
      <w:r w:rsidRPr="009E4337">
        <w:rPr>
          <w:shd w:val="clear" w:color="auto" w:fill="FFFFFF"/>
        </w:rPr>
        <w:t>Для котельных, работающих на газе, ННЗТ устанавливается по резервному топливу</w:t>
      </w:r>
    </w:p>
    <w:p w14:paraId="75EAFA80" w14:textId="77777777" w:rsidR="00810735" w:rsidRPr="009E4337" w:rsidRDefault="00810735" w:rsidP="00810735">
      <w:pPr>
        <w:ind w:firstLine="567"/>
        <w:rPr>
          <w:shd w:val="clear" w:color="auto" w:fill="FFFFFF"/>
        </w:rPr>
      </w:pPr>
      <w:r w:rsidRPr="009E4337">
        <w:rPr>
          <w:shd w:val="clear" w:color="auto" w:fill="FFFFFF"/>
        </w:rPr>
        <w:t>2. Количество суток, на которые рассчитывается ННЗТ, определяется фактическим временем, необходимым для доставки топлива от поставщика или базовых складов, и временем, необходимым на погрузо-разгрузочные работы (таблица 70).</w:t>
      </w:r>
    </w:p>
    <w:p w14:paraId="5298EA86" w14:textId="77777777" w:rsidR="00810735" w:rsidRPr="009E4337" w:rsidRDefault="00810735" w:rsidP="00810735"/>
    <w:p w14:paraId="4F69F16B" w14:textId="00E33A6B" w:rsidR="00810735" w:rsidRPr="009E4337" w:rsidRDefault="00810735" w:rsidP="00810735">
      <w:pPr>
        <w:widowControl w:val="0"/>
        <w:adjustRightInd w:val="0"/>
        <w:textAlignment w:val="baseline"/>
        <w:rPr>
          <w:rFonts w:eastAsia="Microsoft YaHei"/>
          <w:bCs/>
          <w:spacing w:val="-5"/>
        </w:rPr>
      </w:pPr>
      <w:r w:rsidRPr="009E4337">
        <w:rPr>
          <w:rFonts w:eastAsia="Microsoft YaHei"/>
          <w:bCs/>
          <w:spacing w:val="-5"/>
          <w:szCs w:val="18"/>
        </w:rPr>
        <w:t xml:space="preserve">Таблица </w:t>
      </w:r>
      <w:r w:rsidRPr="009E4337">
        <w:rPr>
          <w:rFonts w:eastAsia="Microsoft YaHei"/>
          <w:bCs/>
          <w:spacing w:val="-5"/>
          <w:szCs w:val="18"/>
        </w:rPr>
        <w:fldChar w:fldCharType="begin"/>
      </w:r>
      <w:r w:rsidRPr="009E4337">
        <w:rPr>
          <w:rFonts w:eastAsia="Microsoft YaHei"/>
          <w:bCs/>
          <w:spacing w:val="-5"/>
          <w:szCs w:val="18"/>
        </w:rPr>
        <w:instrText xml:space="preserve"> SEQ Таблица \* ARABIC </w:instrText>
      </w:r>
      <w:r w:rsidRPr="009E4337">
        <w:rPr>
          <w:rFonts w:eastAsia="Microsoft YaHei"/>
          <w:bCs/>
          <w:spacing w:val="-5"/>
          <w:szCs w:val="18"/>
        </w:rPr>
        <w:fldChar w:fldCharType="separate"/>
      </w:r>
      <w:r w:rsidR="00421AC7">
        <w:rPr>
          <w:rFonts w:eastAsia="Microsoft YaHei"/>
          <w:bCs/>
          <w:noProof/>
          <w:spacing w:val="-5"/>
          <w:szCs w:val="18"/>
        </w:rPr>
        <w:t>48</w:t>
      </w:r>
      <w:r w:rsidRPr="009E4337">
        <w:rPr>
          <w:rFonts w:eastAsia="Microsoft YaHei"/>
          <w:bCs/>
          <w:spacing w:val="-5"/>
          <w:szCs w:val="18"/>
        </w:rPr>
        <w:fldChar w:fldCharType="end"/>
      </w:r>
      <w:r w:rsidRPr="009E4337">
        <w:rPr>
          <w:rFonts w:eastAsia="Microsoft YaHei"/>
          <w:bCs/>
          <w:spacing w:val="-5"/>
          <w:szCs w:val="18"/>
        </w:rPr>
        <w:t xml:space="preserve"> – Сведения о количестве суток</w:t>
      </w:r>
    </w:p>
    <w:tbl>
      <w:tblPr>
        <w:tblW w:w="500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302"/>
        <w:gridCol w:w="1302"/>
        <w:gridCol w:w="4458"/>
        <w:gridCol w:w="2879"/>
      </w:tblGrid>
      <w:tr w:rsidR="009E4337" w:rsidRPr="009E4337" w14:paraId="53426F03" w14:textId="77777777" w:rsidTr="00810735">
        <w:trPr>
          <w:trHeight w:val="15"/>
          <w:tblCellSpacing w:w="0" w:type="dxa"/>
          <w:jc w:val="center"/>
        </w:trPr>
        <w:tc>
          <w:tcPr>
            <w:tcW w:w="655" w:type="pct"/>
            <w:shd w:val="clear" w:color="auto" w:fill="FFFFFF"/>
            <w:vAlign w:val="center"/>
          </w:tcPr>
          <w:p w14:paraId="2E5F6E70" w14:textId="77777777" w:rsidR="00810735" w:rsidRPr="009E4337" w:rsidRDefault="00810735" w:rsidP="00810735">
            <w:pPr>
              <w:jc w:val="center"/>
              <w:rPr>
                <w:sz w:val="22"/>
              </w:rPr>
            </w:pPr>
            <w:r w:rsidRPr="009E4337">
              <w:rPr>
                <w:sz w:val="22"/>
              </w:rPr>
              <w:t>№ п/п</w:t>
            </w:r>
          </w:p>
        </w:tc>
        <w:tc>
          <w:tcPr>
            <w:tcW w:w="655" w:type="pct"/>
            <w:shd w:val="clear" w:color="auto" w:fill="FFFFFF"/>
            <w:vAlign w:val="center"/>
          </w:tcPr>
          <w:p w14:paraId="1E1C8CFD" w14:textId="77777777" w:rsidR="00810735" w:rsidRPr="009E4337" w:rsidRDefault="00810735" w:rsidP="00810735">
            <w:pPr>
              <w:jc w:val="center"/>
              <w:rPr>
                <w:sz w:val="22"/>
              </w:rPr>
            </w:pPr>
            <w:r w:rsidRPr="009E4337">
              <w:rPr>
                <w:sz w:val="22"/>
              </w:rPr>
              <w:t>Вид. топлива</w:t>
            </w:r>
          </w:p>
        </w:tc>
        <w:tc>
          <w:tcPr>
            <w:tcW w:w="2242" w:type="pct"/>
            <w:shd w:val="clear" w:color="auto" w:fill="FFFFFF"/>
            <w:vAlign w:val="center"/>
          </w:tcPr>
          <w:p w14:paraId="485998A1" w14:textId="77777777" w:rsidR="00810735" w:rsidRPr="009E4337" w:rsidRDefault="00810735" w:rsidP="00810735">
            <w:pPr>
              <w:jc w:val="center"/>
              <w:rPr>
                <w:sz w:val="22"/>
              </w:rPr>
            </w:pPr>
            <w:r w:rsidRPr="009E4337">
              <w:rPr>
                <w:sz w:val="22"/>
              </w:rPr>
              <w:t>Способ доставки топлива</w:t>
            </w:r>
          </w:p>
        </w:tc>
        <w:tc>
          <w:tcPr>
            <w:tcW w:w="1448" w:type="pct"/>
            <w:shd w:val="clear" w:color="auto" w:fill="FFFFFF"/>
            <w:vAlign w:val="center"/>
          </w:tcPr>
          <w:p w14:paraId="304146B6" w14:textId="77777777" w:rsidR="00810735" w:rsidRPr="009E4337" w:rsidRDefault="00810735" w:rsidP="00810735">
            <w:pPr>
              <w:jc w:val="center"/>
              <w:rPr>
                <w:sz w:val="22"/>
              </w:rPr>
            </w:pPr>
            <w:r w:rsidRPr="009E4337">
              <w:rPr>
                <w:sz w:val="22"/>
              </w:rPr>
              <w:t>Объем запаса топлива, сут.</w:t>
            </w:r>
          </w:p>
        </w:tc>
      </w:tr>
      <w:tr w:rsidR="009E4337" w:rsidRPr="009E4337" w14:paraId="36C55C76" w14:textId="77777777" w:rsidTr="00810735">
        <w:trPr>
          <w:tblCellSpacing w:w="0" w:type="dxa"/>
          <w:jc w:val="center"/>
        </w:trPr>
        <w:tc>
          <w:tcPr>
            <w:tcW w:w="655" w:type="pct"/>
            <w:vMerge w:val="restart"/>
            <w:shd w:val="clear" w:color="auto" w:fill="FFFFFF"/>
            <w:vAlign w:val="center"/>
          </w:tcPr>
          <w:p w14:paraId="36A99717" w14:textId="77777777" w:rsidR="00810735" w:rsidRPr="009E4337" w:rsidRDefault="00810735" w:rsidP="00810735">
            <w:pPr>
              <w:jc w:val="center"/>
              <w:rPr>
                <w:sz w:val="22"/>
              </w:rPr>
            </w:pPr>
            <w:r w:rsidRPr="009E4337">
              <w:rPr>
                <w:sz w:val="22"/>
              </w:rPr>
              <w:t>1</w:t>
            </w:r>
          </w:p>
        </w:tc>
        <w:tc>
          <w:tcPr>
            <w:tcW w:w="655" w:type="pct"/>
            <w:vMerge w:val="restart"/>
            <w:shd w:val="clear" w:color="auto" w:fill="FFFFFF"/>
            <w:vAlign w:val="center"/>
          </w:tcPr>
          <w:p w14:paraId="23160E65" w14:textId="77777777" w:rsidR="00810735" w:rsidRPr="009E4337" w:rsidRDefault="00810735" w:rsidP="00810735">
            <w:pPr>
              <w:jc w:val="center"/>
              <w:rPr>
                <w:sz w:val="22"/>
              </w:rPr>
            </w:pPr>
            <w:r w:rsidRPr="009E4337">
              <w:rPr>
                <w:sz w:val="22"/>
              </w:rPr>
              <w:t>твердое</w:t>
            </w:r>
          </w:p>
        </w:tc>
        <w:tc>
          <w:tcPr>
            <w:tcW w:w="2242" w:type="pct"/>
            <w:shd w:val="clear" w:color="auto" w:fill="FFFFFF"/>
            <w:vAlign w:val="center"/>
          </w:tcPr>
          <w:p w14:paraId="203305A5" w14:textId="77777777" w:rsidR="00810735" w:rsidRPr="009E4337" w:rsidRDefault="00810735" w:rsidP="00810735">
            <w:pPr>
              <w:jc w:val="center"/>
              <w:rPr>
                <w:sz w:val="22"/>
              </w:rPr>
            </w:pPr>
            <w:r w:rsidRPr="009E4337">
              <w:rPr>
                <w:sz w:val="22"/>
              </w:rPr>
              <w:t>железнодорожный транспорт</w:t>
            </w:r>
          </w:p>
        </w:tc>
        <w:tc>
          <w:tcPr>
            <w:tcW w:w="1448" w:type="pct"/>
            <w:shd w:val="clear" w:color="auto" w:fill="FFFFFF"/>
            <w:vAlign w:val="center"/>
          </w:tcPr>
          <w:p w14:paraId="606C5352" w14:textId="77777777" w:rsidR="00810735" w:rsidRPr="009E4337" w:rsidRDefault="00810735" w:rsidP="00810735">
            <w:pPr>
              <w:jc w:val="center"/>
              <w:rPr>
                <w:sz w:val="22"/>
              </w:rPr>
            </w:pPr>
            <w:r w:rsidRPr="009E4337">
              <w:rPr>
                <w:sz w:val="22"/>
              </w:rPr>
              <w:t>14</w:t>
            </w:r>
          </w:p>
        </w:tc>
      </w:tr>
      <w:tr w:rsidR="009E4337" w:rsidRPr="009E4337" w14:paraId="5E507BC9" w14:textId="77777777" w:rsidTr="00810735">
        <w:trPr>
          <w:tblCellSpacing w:w="0" w:type="dxa"/>
          <w:jc w:val="center"/>
        </w:trPr>
        <w:tc>
          <w:tcPr>
            <w:tcW w:w="655" w:type="pct"/>
            <w:vMerge/>
            <w:vAlign w:val="center"/>
          </w:tcPr>
          <w:p w14:paraId="4C78F561" w14:textId="77777777" w:rsidR="00810735" w:rsidRPr="009E4337" w:rsidRDefault="00810735" w:rsidP="00810735">
            <w:pPr>
              <w:jc w:val="center"/>
              <w:rPr>
                <w:sz w:val="22"/>
              </w:rPr>
            </w:pPr>
          </w:p>
        </w:tc>
        <w:tc>
          <w:tcPr>
            <w:tcW w:w="655" w:type="pct"/>
            <w:vMerge/>
            <w:vAlign w:val="center"/>
          </w:tcPr>
          <w:p w14:paraId="576A7443" w14:textId="77777777" w:rsidR="00810735" w:rsidRPr="009E4337" w:rsidRDefault="00810735" w:rsidP="00810735">
            <w:pPr>
              <w:jc w:val="center"/>
              <w:rPr>
                <w:sz w:val="22"/>
              </w:rPr>
            </w:pPr>
          </w:p>
        </w:tc>
        <w:tc>
          <w:tcPr>
            <w:tcW w:w="2242" w:type="pct"/>
            <w:shd w:val="clear" w:color="auto" w:fill="FFFFFF"/>
            <w:vAlign w:val="center"/>
          </w:tcPr>
          <w:p w14:paraId="29FB0901" w14:textId="77777777" w:rsidR="00810735" w:rsidRPr="009E4337" w:rsidRDefault="00810735" w:rsidP="00810735">
            <w:pPr>
              <w:jc w:val="center"/>
              <w:rPr>
                <w:sz w:val="22"/>
              </w:rPr>
            </w:pPr>
            <w:r w:rsidRPr="009E4337">
              <w:rPr>
                <w:sz w:val="22"/>
              </w:rPr>
              <w:t>автотранспорт</w:t>
            </w:r>
          </w:p>
        </w:tc>
        <w:tc>
          <w:tcPr>
            <w:tcW w:w="1448" w:type="pct"/>
            <w:shd w:val="clear" w:color="auto" w:fill="FFFFFF"/>
            <w:vAlign w:val="center"/>
          </w:tcPr>
          <w:p w14:paraId="1E953CF6" w14:textId="77777777" w:rsidR="00810735" w:rsidRPr="009E4337" w:rsidRDefault="00810735" w:rsidP="00810735">
            <w:pPr>
              <w:jc w:val="center"/>
              <w:rPr>
                <w:sz w:val="22"/>
              </w:rPr>
            </w:pPr>
            <w:r w:rsidRPr="009E4337">
              <w:rPr>
                <w:sz w:val="22"/>
              </w:rPr>
              <w:t>7</w:t>
            </w:r>
          </w:p>
        </w:tc>
      </w:tr>
      <w:tr w:rsidR="009E4337" w:rsidRPr="009E4337" w14:paraId="71BA7955" w14:textId="77777777" w:rsidTr="00810735">
        <w:trPr>
          <w:tblCellSpacing w:w="0" w:type="dxa"/>
          <w:jc w:val="center"/>
        </w:trPr>
        <w:tc>
          <w:tcPr>
            <w:tcW w:w="655" w:type="pct"/>
            <w:vMerge w:val="restart"/>
            <w:shd w:val="clear" w:color="auto" w:fill="FFFFFF"/>
            <w:vAlign w:val="center"/>
          </w:tcPr>
          <w:p w14:paraId="50A9C6BA" w14:textId="77777777" w:rsidR="00810735" w:rsidRPr="009E4337" w:rsidRDefault="00810735" w:rsidP="00810735">
            <w:pPr>
              <w:jc w:val="center"/>
              <w:rPr>
                <w:sz w:val="22"/>
              </w:rPr>
            </w:pPr>
            <w:r w:rsidRPr="009E4337">
              <w:rPr>
                <w:sz w:val="22"/>
              </w:rPr>
              <w:t>2</w:t>
            </w:r>
          </w:p>
        </w:tc>
        <w:tc>
          <w:tcPr>
            <w:tcW w:w="655" w:type="pct"/>
            <w:vMerge w:val="restart"/>
            <w:shd w:val="clear" w:color="auto" w:fill="FFFFFF"/>
            <w:vAlign w:val="center"/>
          </w:tcPr>
          <w:p w14:paraId="1C39BF50" w14:textId="77777777" w:rsidR="00810735" w:rsidRPr="009E4337" w:rsidRDefault="00810735" w:rsidP="00810735">
            <w:pPr>
              <w:jc w:val="center"/>
              <w:rPr>
                <w:sz w:val="22"/>
              </w:rPr>
            </w:pPr>
            <w:r w:rsidRPr="009E4337">
              <w:rPr>
                <w:sz w:val="22"/>
              </w:rPr>
              <w:t>жидкое</w:t>
            </w:r>
          </w:p>
        </w:tc>
        <w:tc>
          <w:tcPr>
            <w:tcW w:w="2242" w:type="pct"/>
            <w:shd w:val="clear" w:color="auto" w:fill="FFFFFF"/>
            <w:vAlign w:val="center"/>
          </w:tcPr>
          <w:p w14:paraId="6E6D2F8F" w14:textId="77777777" w:rsidR="00810735" w:rsidRPr="009E4337" w:rsidRDefault="00810735" w:rsidP="00810735">
            <w:pPr>
              <w:jc w:val="center"/>
              <w:rPr>
                <w:sz w:val="22"/>
              </w:rPr>
            </w:pPr>
            <w:r w:rsidRPr="009E4337">
              <w:rPr>
                <w:sz w:val="22"/>
              </w:rPr>
              <w:t>железнодорожный транспорт</w:t>
            </w:r>
          </w:p>
        </w:tc>
        <w:tc>
          <w:tcPr>
            <w:tcW w:w="1448" w:type="pct"/>
            <w:shd w:val="clear" w:color="auto" w:fill="FFFFFF"/>
            <w:vAlign w:val="center"/>
          </w:tcPr>
          <w:p w14:paraId="6DC6766F" w14:textId="77777777" w:rsidR="00810735" w:rsidRPr="009E4337" w:rsidRDefault="00810735" w:rsidP="00810735">
            <w:pPr>
              <w:jc w:val="center"/>
              <w:rPr>
                <w:sz w:val="22"/>
              </w:rPr>
            </w:pPr>
            <w:r w:rsidRPr="009E4337">
              <w:rPr>
                <w:sz w:val="22"/>
              </w:rPr>
              <w:t>10</w:t>
            </w:r>
          </w:p>
        </w:tc>
      </w:tr>
      <w:tr w:rsidR="009E4337" w:rsidRPr="009E4337" w14:paraId="23C3E648" w14:textId="77777777" w:rsidTr="00810735">
        <w:trPr>
          <w:tblCellSpacing w:w="0" w:type="dxa"/>
          <w:jc w:val="center"/>
        </w:trPr>
        <w:tc>
          <w:tcPr>
            <w:tcW w:w="655" w:type="pct"/>
            <w:vMerge/>
          </w:tcPr>
          <w:p w14:paraId="19CD9935" w14:textId="77777777" w:rsidR="00810735" w:rsidRPr="009E4337" w:rsidRDefault="00810735" w:rsidP="00810735">
            <w:pPr>
              <w:jc w:val="center"/>
              <w:rPr>
                <w:sz w:val="22"/>
              </w:rPr>
            </w:pPr>
          </w:p>
        </w:tc>
        <w:tc>
          <w:tcPr>
            <w:tcW w:w="655" w:type="pct"/>
            <w:vMerge/>
            <w:vAlign w:val="center"/>
          </w:tcPr>
          <w:p w14:paraId="7F7B4C4F" w14:textId="77777777" w:rsidR="00810735" w:rsidRPr="009E4337" w:rsidRDefault="00810735" w:rsidP="00810735">
            <w:pPr>
              <w:jc w:val="center"/>
              <w:rPr>
                <w:sz w:val="22"/>
              </w:rPr>
            </w:pPr>
          </w:p>
        </w:tc>
        <w:tc>
          <w:tcPr>
            <w:tcW w:w="2242" w:type="pct"/>
            <w:shd w:val="clear" w:color="auto" w:fill="FFFFFF"/>
            <w:vAlign w:val="center"/>
          </w:tcPr>
          <w:p w14:paraId="382B6C89" w14:textId="77777777" w:rsidR="00810735" w:rsidRPr="009E4337" w:rsidRDefault="00810735" w:rsidP="00810735">
            <w:pPr>
              <w:jc w:val="center"/>
              <w:rPr>
                <w:sz w:val="22"/>
              </w:rPr>
            </w:pPr>
            <w:r w:rsidRPr="009E4337">
              <w:rPr>
                <w:sz w:val="22"/>
              </w:rPr>
              <w:t>автотранспорт</w:t>
            </w:r>
          </w:p>
        </w:tc>
        <w:tc>
          <w:tcPr>
            <w:tcW w:w="1448" w:type="pct"/>
            <w:shd w:val="clear" w:color="auto" w:fill="FFFFFF"/>
            <w:vAlign w:val="center"/>
          </w:tcPr>
          <w:p w14:paraId="74EF84BB" w14:textId="77777777" w:rsidR="00810735" w:rsidRPr="009E4337" w:rsidRDefault="00810735" w:rsidP="00810735">
            <w:pPr>
              <w:jc w:val="center"/>
              <w:rPr>
                <w:sz w:val="22"/>
              </w:rPr>
            </w:pPr>
            <w:r w:rsidRPr="009E4337">
              <w:rPr>
                <w:sz w:val="22"/>
              </w:rPr>
              <w:t>5</w:t>
            </w:r>
          </w:p>
        </w:tc>
      </w:tr>
    </w:tbl>
    <w:p w14:paraId="2D6624CF" w14:textId="77777777" w:rsidR="00810735" w:rsidRPr="009E4337" w:rsidRDefault="00810735" w:rsidP="00810735">
      <w:pPr>
        <w:ind w:firstLine="567"/>
      </w:pPr>
    </w:p>
    <w:p w14:paraId="429EEC12" w14:textId="77777777" w:rsidR="00810735" w:rsidRPr="009E4337" w:rsidRDefault="00810735" w:rsidP="00810735">
      <w:pPr>
        <w:ind w:firstLine="567"/>
        <w:rPr>
          <w:shd w:val="clear" w:color="auto" w:fill="FFFFFF"/>
        </w:rPr>
      </w:pPr>
      <w:r w:rsidRPr="009E4337">
        <w:rPr>
          <w:shd w:val="clear" w:color="auto" w:fill="FFFFFF"/>
        </w:rPr>
        <w:t>3. Для расчета размера НЭЗТ принимается плановый среднесуточный расход топлива трех наиболее холодных месяцев отопительного периода и количество суток:</w:t>
      </w:r>
    </w:p>
    <w:p w14:paraId="65D34454" w14:textId="77777777" w:rsidR="00810735" w:rsidRPr="009E4337" w:rsidRDefault="00810735" w:rsidP="00810735">
      <w:pPr>
        <w:ind w:firstLine="567"/>
        <w:rPr>
          <w:shd w:val="clear" w:color="auto" w:fill="FFFFFF"/>
        </w:rPr>
      </w:pPr>
      <w:r w:rsidRPr="009E4337">
        <w:rPr>
          <w:shd w:val="clear" w:color="auto" w:fill="FFFFFF"/>
        </w:rPr>
        <w:t>по твердому топливу - 45 суток;</w:t>
      </w:r>
    </w:p>
    <w:p w14:paraId="74F149E4" w14:textId="77777777" w:rsidR="00810735" w:rsidRPr="009E4337" w:rsidRDefault="00810735" w:rsidP="00810735">
      <w:pPr>
        <w:ind w:firstLine="567"/>
        <w:rPr>
          <w:shd w:val="clear" w:color="auto" w:fill="FFFFFF"/>
        </w:rPr>
      </w:pPr>
      <w:r w:rsidRPr="009E4337">
        <w:rPr>
          <w:shd w:val="clear" w:color="auto" w:fill="FFFFFF"/>
        </w:rPr>
        <w:t>по жидкому топливу - 30 суток.</w:t>
      </w:r>
    </w:p>
    <w:p w14:paraId="67ACA7F0" w14:textId="77777777" w:rsidR="00810735" w:rsidRPr="009E4337" w:rsidRDefault="00810735" w:rsidP="00810735">
      <w:pPr>
        <w:ind w:firstLine="567"/>
        <w:rPr>
          <w:shd w:val="clear" w:color="auto" w:fill="FFFFFF"/>
        </w:rPr>
      </w:pPr>
      <w:r w:rsidRPr="009E4337">
        <w:rPr>
          <w:shd w:val="clear" w:color="auto" w:fill="FFFFFF"/>
        </w:rPr>
        <w:t>Расчет производится по формуле:</w:t>
      </w:r>
    </w:p>
    <w:p w14:paraId="65B3829E" w14:textId="77777777" w:rsidR="00810735" w:rsidRPr="009E4337" w:rsidRDefault="00810735" w:rsidP="00810735">
      <w:pPr>
        <w:ind w:firstLine="567"/>
        <w:jc w:val="center"/>
        <w:rPr>
          <w:shd w:val="clear" w:color="auto" w:fill="FFFFFF"/>
        </w:rPr>
      </w:pPr>
      <w:r w:rsidRPr="009E4337">
        <w:rPr>
          <w:noProof/>
        </w:rPr>
        <w:drawing>
          <wp:inline distT="0" distB="0" distL="0" distR="0" wp14:anchorId="2D058D62" wp14:editId="490DA837">
            <wp:extent cx="2265045" cy="372110"/>
            <wp:effectExtent l="0" t="0" r="0" b="8890"/>
            <wp:docPr id="177" name="Рисунок 177" descr="15478_html_73f7e1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15478_html_73f7e1b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265045" cy="372110"/>
                    </a:xfrm>
                    <a:prstGeom prst="rect">
                      <a:avLst/>
                    </a:prstGeom>
                    <a:noFill/>
                    <a:ln>
                      <a:noFill/>
                    </a:ln>
                  </pic:spPr>
                </pic:pic>
              </a:graphicData>
            </a:graphic>
          </wp:inline>
        </w:drawing>
      </w:r>
      <w:r w:rsidRPr="009E4337">
        <w:rPr>
          <w:shd w:val="clear" w:color="auto" w:fill="FFFFFF"/>
        </w:rPr>
        <w:t> тыс.т.</w:t>
      </w:r>
    </w:p>
    <w:p w14:paraId="32A6DED6" w14:textId="77777777" w:rsidR="00810735" w:rsidRPr="009E4337" w:rsidRDefault="00810735" w:rsidP="00810735">
      <w:pPr>
        <w:ind w:firstLine="567"/>
        <w:rPr>
          <w:shd w:val="clear" w:color="auto" w:fill="FFFFFF"/>
        </w:rPr>
      </w:pPr>
      <w:r w:rsidRPr="009E4337">
        <w:rPr>
          <w:shd w:val="clear" w:color="auto" w:fill="FFFFFF"/>
        </w:rPr>
        <w:t>где: </w:t>
      </w:r>
      <w:r w:rsidRPr="009E4337">
        <w:rPr>
          <w:noProof/>
        </w:rPr>
        <w:drawing>
          <wp:inline distT="0" distB="0" distL="0" distR="0" wp14:anchorId="2BFB27FD" wp14:editId="5D39DEDD">
            <wp:extent cx="351155" cy="223520"/>
            <wp:effectExtent l="0" t="0" r="0" b="5080"/>
            <wp:docPr id="178" name="Рисунок 178" descr="15478_html_m6b5b04b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15478_html_m6b5b04bd"/>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51155" cy="223520"/>
                    </a:xfrm>
                    <a:prstGeom prst="rect">
                      <a:avLst/>
                    </a:prstGeom>
                    <a:noFill/>
                    <a:ln>
                      <a:noFill/>
                    </a:ln>
                  </pic:spPr>
                </pic:pic>
              </a:graphicData>
            </a:graphic>
          </wp:inline>
        </w:drawing>
      </w:r>
      <w:r w:rsidRPr="009E4337">
        <w:rPr>
          <w:shd w:val="clear" w:color="auto" w:fill="FFFFFF"/>
        </w:rPr>
        <w:t> - среднее значение отпуска тепловой энергии в тепловую сеть (выработка котельными) в течение трех наиболее холодных месяцев, Гкал/сутки;</w:t>
      </w:r>
    </w:p>
    <w:p w14:paraId="46BF7FC0" w14:textId="77777777" w:rsidR="00810735" w:rsidRPr="009E4337" w:rsidRDefault="00810735" w:rsidP="00810735">
      <w:pPr>
        <w:ind w:firstLine="567"/>
        <w:rPr>
          <w:shd w:val="clear" w:color="auto" w:fill="FFFFFF"/>
        </w:rPr>
      </w:pPr>
      <w:r w:rsidRPr="009E4337">
        <w:rPr>
          <w:i/>
          <w:iCs/>
          <w:shd w:val="clear" w:color="auto" w:fill="FFFFFF"/>
        </w:rPr>
        <w:t>Н</w:t>
      </w:r>
      <w:r w:rsidRPr="009E4337">
        <w:rPr>
          <w:shd w:val="clear" w:color="auto" w:fill="FFFFFF"/>
          <w:vertAlign w:val="subscript"/>
        </w:rPr>
        <w:t>СР.Т</w:t>
      </w:r>
      <w:r w:rsidRPr="009E4337">
        <w:rPr>
          <w:shd w:val="clear" w:color="auto" w:fill="FFFFFF"/>
        </w:rPr>
        <w:t> - расчетный норматив средневзвешенного удельного расхода топлива на отпущенную тепловую энергию по трем наиболее холодным месяцам, кг у.т./Гкал;</w:t>
      </w:r>
    </w:p>
    <w:p w14:paraId="3B94B195" w14:textId="77777777" w:rsidR="00810735" w:rsidRPr="009E4337" w:rsidRDefault="00810735" w:rsidP="00810735">
      <w:pPr>
        <w:ind w:firstLine="567"/>
        <w:rPr>
          <w:shd w:val="clear" w:color="auto" w:fill="FFFFFF"/>
        </w:rPr>
      </w:pPr>
      <w:r w:rsidRPr="009E4337">
        <w:rPr>
          <w:i/>
          <w:iCs/>
          <w:shd w:val="clear" w:color="auto" w:fill="FFFFFF"/>
        </w:rPr>
        <w:t>Т</w:t>
      </w:r>
      <w:r w:rsidRPr="009E4337">
        <w:rPr>
          <w:shd w:val="clear" w:color="auto" w:fill="FFFFFF"/>
        </w:rPr>
        <w:t> - количество суток.</w:t>
      </w:r>
    </w:p>
    <w:p w14:paraId="526D69E2" w14:textId="77777777" w:rsidR="00810735" w:rsidRPr="009E4337" w:rsidRDefault="00810735" w:rsidP="00810735">
      <w:pPr>
        <w:ind w:firstLine="567"/>
        <w:rPr>
          <w:shd w:val="clear" w:color="auto" w:fill="FFFFFF"/>
        </w:rPr>
      </w:pPr>
      <w:r w:rsidRPr="009E4337">
        <w:rPr>
          <w:shd w:val="clear" w:color="auto" w:fill="FFFFFF"/>
        </w:rPr>
        <w:t>4. Для организаций, эксплуатирующих отопительные (производственно-отопительные) котельные на газовом топливе с резервным топливом, в состав НЭЗТ включается количество резервного топлива, необходимое для замещения (</w:t>
      </w:r>
      <w:r w:rsidRPr="009E4337">
        <w:rPr>
          <w:i/>
          <w:iCs/>
          <w:shd w:val="clear" w:color="auto" w:fill="FFFFFF"/>
        </w:rPr>
        <w:t>В</w:t>
      </w:r>
      <w:r w:rsidRPr="009E4337">
        <w:rPr>
          <w:shd w:val="clear" w:color="auto" w:fill="FFFFFF"/>
          <w:vertAlign w:val="subscript"/>
        </w:rPr>
        <w:t>ЗАМ</w:t>
      </w:r>
      <w:r w:rsidRPr="009E4337">
        <w:rPr>
          <w:shd w:val="clear" w:color="auto" w:fill="FFFFFF"/>
        </w:rPr>
        <w:t>) газового топлива в периоды сокращения его подачи газоснабжающими организациями.</w:t>
      </w:r>
    </w:p>
    <w:p w14:paraId="4A83EB40" w14:textId="77777777" w:rsidR="00810735" w:rsidRPr="009E4337" w:rsidRDefault="00810735" w:rsidP="00810735">
      <w:pPr>
        <w:ind w:firstLine="567"/>
        <w:rPr>
          <w:shd w:val="clear" w:color="auto" w:fill="FFFFFF"/>
        </w:rPr>
      </w:pPr>
      <w:r w:rsidRPr="009E4337">
        <w:rPr>
          <w:shd w:val="clear" w:color="auto" w:fill="FFFFFF"/>
        </w:rPr>
        <w:lastRenderedPageBreak/>
        <w:t>Значение </w:t>
      </w:r>
      <w:r w:rsidRPr="009E4337">
        <w:rPr>
          <w:i/>
          <w:iCs/>
          <w:shd w:val="clear" w:color="auto" w:fill="FFFFFF"/>
        </w:rPr>
        <w:t>В</w:t>
      </w:r>
      <w:r w:rsidRPr="009E4337">
        <w:rPr>
          <w:shd w:val="clear" w:color="auto" w:fill="FFFFFF"/>
          <w:vertAlign w:val="subscript"/>
        </w:rPr>
        <w:t>ЗАМ</w:t>
      </w:r>
      <w:r w:rsidRPr="009E4337">
        <w:rPr>
          <w:shd w:val="clear" w:color="auto" w:fill="FFFFFF"/>
        </w:rPr>
        <w:t xml:space="preserve"> определяется по данным об ограничении подачи газа газоснабжающими организациями в период похолоданий, установленном на текущий год.</w:t>
      </w:r>
    </w:p>
    <w:p w14:paraId="41E4E286" w14:textId="77777777" w:rsidR="00810735" w:rsidRPr="009E4337" w:rsidRDefault="00810735" w:rsidP="00810735">
      <w:pPr>
        <w:ind w:firstLine="567"/>
        <w:rPr>
          <w:shd w:val="clear" w:color="auto" w:fill="FFFFFF"/>
        </w:rPr>
      </w:pPr>
      <w:r w:rsidRPr="009E4337">
        <w:rPr>
          <w:shd w:val="clear" w:color="auto" w:fill="FFFFFF"/>
        </w:rPr>
        <w:t>С учетом отклонений фактических данных по ограничениям от сообщавшихся газоснабжающими организациями за текущий и два предшествующих года значение </w:t>
      </w:r>
      <w:r w:rsidRPr="009E4337">
        <w:rPr>
          <w:i/>
          <w:iCs/>
          <w:shd w:val="clear" w:color="auto" w:fill="FFFFFF"/>
        </w:rPr>
        <w:t>В</w:t>
      </w:r>
      <w:r w:rsidRPr="009E4337">
        <w:rPr>
          <w:shd w:val="clear" w:color="auto" w:fill="FFFFFF"/>
          <w:vertAlign w:val="subscript"/>
        </w:rPr>
        <w:t>ЗАМ</w:t>
      </w:r>
      <w:r w:rsidRPr="009E4337">
        <w:rPr>
          <w:shd w:val="clear" w:color="auto" w:fill="FFFFFF"/>
        </w:rPr>
        <w:t> может быть увеличено по их среднему значению, но не более чем на 25 процентов.</w:t>
      </w:r>
    </w:p>
    <w:p w14:paraId="04D2F438" w14:textId="77777777" w:rsidR="00810735" w:rsidRPr="009E4337" w:rsidRDefault="00810735" w:rsidP="00810735">
      <w:pPr>
        <w:ind w:firstLine="567"/>
        <w:jc w:val="center"/>
        <w:rPr>
          <w:shd w:val="clear" w:color="auto" w:fill="FFFFFF"/>
        </w:rPr>
      </w:pPr>
      <w:r w:rsidRPr="009E4337">
        <w:rPr>
          <w:noProof/>
        </w:rPr>
        <w:drawing>
          <wp:inline distT="0" distB="0" distL="0" distR="0" wp14:anchorId="1027A8D8" wp14:editId="5C8510CD">
            <wp:extent cx="3646805" cy="372110"/>
            <wp:effectExtent l="0" t="0" r="0" b="8890"/>
            <wp:docPr id="179" name="Рисунок 179" descr="15478_html_3234779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15478_html_3234779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646805" cy="372110"/>
                    </a:xfrm>
                    <a:prstGeom prst="rect">
                      <a:avLst/>
                    </a:prstGeom>
                    <a:noFill/>
                    <a:ln>
                      <a:noFill/>
                    </a:ln>
                  </pic:spPr>
                </pic:pic>
              </a:graphicData>
            </a:graphic>
          </wp:inline>
        </w:drawing>
      </w:r>
      <w:r w:rsidRPr="009E4337">
        <w:rPr>
          <w:shd w:val="clear" w:color="auto" w:fill="FFFFFF"/>
        </w:rPr>
        <w:t> тыс.т.</w:t>
      </w:r>
    </w:p>
    <w:p w14:paraId="2BEFAB09" w14:textId="77777777" w:rsidR="00810735" w:rsidRPr="009E4337" w:rsidRDefault="00810735" w:rsidP="00810735">
      <w:pPr>
        <w:ind w:firstLine="567"/>
        <w:rPr>
          <w:shd w:val="clear" w:color="auto" w:fill="FFFFFF"/>
        </w:rPr>
      </w:pPr>
      <w:r w:rsidRPr="009E4337">
        <w:rPr>
          <w:shd w:val="clear" w:color="auto" w:fill="FFFFFF"/>
        </w:rPr>
        <w:t>где: </w:t>
      </w:r>
      <w:r w:rsidRPr="009E4337">
        <w:rPr>
          <w:i/>
          <w:iCs/>
          <w:shd w:val="clear" w:color="auto" w:fill="FFFFFF"/>
        </w:rPr>
        <w:t>Т</w:t>
      </w:r>
      <w:r w:rsidRPr="009E4337">
        <w:rPr>
          <w:shd w:val="clear" w:color="auto" w:fill="FFFFFF"/>
          <w:vertAlign w:val="subscript"/>
        </w:rPr>
        <w:t>ЗАМ</w:t>
      </w:r>
      <w:r w:rsidRPr="009E4337">
        <w:rPr>
          <w:shd w:val="clear" w:color="auto" w:fill="FFFFFF"/>
        </w:rPr>
        <w:t> - количество суток, в течение которых снижается подача газа;</w:t>
      </w:r>
    </w:p>
    <w:p w14:paraId="248155EF" w14:textId="77777777" w:rsidR="00810735" w:rsidRPr="009E4337" w:rsidRDefault="00810735" w:rsidP="00810735">
      <w:pPr>
        <w:ind w:firstLine="567"/>
        <w:rPr>
          <w:shd w:val="clear" w:color="auto" w:fill="FFFFFF"/>
        </w:rPr>
      </w:pPr>
      <w:r w:rsidRPr="009E4337">
        <w:rPr>
          <w:i/>
          <w:iCs/>
          <w:shd w:val="clear" w:color="auto" w:fill="FFFFFF"/>
        </w:rPr>
        <w:t>d</w:t>
      </w:r>
      <w:r w:rsidRPr="009E4337">
        <w:rPr>
          <w:shd w:val="clear" w:color="auto" w:fill="FFFFFF"/>
          <w:vertAlign w:val="subscript"/>
        </w:rPr>
        <w:t>ЗАМ</w:t>
      </w:r>
      <w:r w:rsidRPr="009E4337">
        <w:rPr>
          <w:shd w:val="clear" w:color="auto" w:fill="FFFFFF"/>
        </w:rPr>
        <w:t> - доля суточного расхода топлива, подлежащего замещению;</w:t>
      </w:r>
    </w:p>
    <w:p w14:paraId="10CA6740" w14:textId="77777777" w:rsidR="00810735" w:rsidRPr="009E4337" w:rsidRDefault="00810735" w:rsidP="00810735">
      <w:pPr>
        <w:ind w:firstLine="567"/>
        <w:rPr>
          <w:shd w:val="clear" w:color="auto" w:fill="FFFFFF"/>
        </w:rPr>
      </w:pPr>
      <w:r w:rsidRPr="009E4337">
        <w:rPr>
          <w:i/>
          <w:iCs/>
          <w:shd w:val="clear" w:color="auto" w:fill="FFFFFF"/>
        </w:rPr>
        <w:t>К</w:t>
      </w:r>
      <w:r w:rsidRPr="009E4337">
        <w:rPr>
          <w:shd w:val="clear" w:color="auto" w:fill="FFFFFF"/>
          <w:vertAlign w:val="subscript"/>
        </w:rPr>
        <w:t>ЗАМ</w:t>
      </w:r>
      <w:r w:rsidRPr="009E4337">
        <w:rPr>
          <w:shd w:val="clear" w:color="auto" w:fill="FFFFFF"/>
        </w:rPr>
        <w:t> - коэффициент отклонения фактических показателей снижения подачи газа;</w:t>
      </w:r>
    </w:p>
    <w:p w14:paraId="3FE7C948" w14:textId="77777777" w:rsidR="00810735" w:rsidRPr="009E4337" w:rsidRDefault="00810735" w:rsidP="00810735">
      <w:pPr>
        <w:ind w:firstLine="567"/>
        <w:rPr>
          <w:shd w:val="clear" w:color="auto" w:fill="FFFFFF"/>
        </w:rPr>
      </w:pPr>
      <w:r w:rsidRPr="009E4337">
        <w:rPr>
          <w:i/>
          <w:iCs/>
          <w:shd w:val="clear" w:color="auto" w:fill="FFFFFF"/>
        </w:rPr>
        <w:t>К</w:t>
      </w:r>
      <w:r w:rsidRPr="009E4337">
        <w:rPr>
          <w:shd w:val="clear" w:color="auto" w:fill="FFFFFF"/>
          <w:vertAlign w:val="subscript"/>
        </w:rPr>
        <w:t>ЭКВ</w:t>
      </w:r>
      <w:r w:rsidRPr="009E4337">
        <w:rPr>
          <w:shd w:val="clear" w:color="auto" w:fill="FFFFFF"/>
        </w:rPr>
        <w:t> - соотношение теплотворной способности резервного топлива и газа</w:t>
      </w:r>
    </w:p>
    <w:p w14:paraId="3A21B07D" w14:textId="77777777" w:rsidR="00810735" w:rsidRPr="009E4337" w:rsidRDefault="00810735" w:rsidP="00810735">
      <w:pPr>
        <w:ind w:firstLine="567"/>
        <w:rPr>
          <w:shd w:val="clear" w:color="auto" w:fill="FFFFFF"/>
        </w:rPr>
      </w:pPr>
    </w:p>
    <w:p w14:paraId="397C8360" w14:textId="77777777" w:rsidR="00810735" w:rsidRPr="009E4337" w:rsidRDefault="00810735" w:rsidP="00810735">
      <w:pPr>
        <w:ind w:firstLine="567"/>
        <w:rPr>
          <w:shd w:val="clear" w:color="auto" w:fill="FFFFFF"/>
        </w:rPr>
      </w:pPr>
      <w:r w:rsidRPr="009E4337">
        <w:rPr>
          <w:shd w:val="clear" w:color="auto" w:fill="FFFFFF"/>
        </w:rPr>
        <w:t>5. НЭЗТ для организаций, топливо для которых завозится сезонно (до начала отопительного сезона), определяется по общему плановому расходу топлива на весь отопительный период по общей его длительности.</w:t>
      </w:r>
    </w:p>
    <w:p w14:paraId="78C8DD27" w14:textId="77777777" w:rsidR="00810735" w:rsidRPr="009E4337" w:rsidRDefault="00810735" w:rsidP="00810735">
      <w:pPr>
        <w:ind w:firstLine="567"/>
        <w:rPr>
          <w:shd w:val="clear" w:color="auto" w:fill="FFFFFF"/>
        </w:rPr>
      </w:pPr>
      <w:r w:rsidRPr="009E4337">
        <w:rPr>
          <w:shd w:val="clear" w:color="auto" w:fill="FFFFFF"/>
        </w:rPr>
        <w:t>Расчет производится по формуле:</w:t>
      </w:r>
    </w:p>
    <w:p w14:paraId="4CD914DB" w14:textId="77777777" w:rsidR="00810735" w:rsidRPr="009E4337" w:rsidRDefault="00810735" w:rsidP="00810735">
      <w:pPr>
        <w:ind w:firstLine="567"/>
        <w:jc w:val="center"/>
        <w:rPr>
          <w:shd w:val="clear" w:color="auto" w:fill="FFFFFF"/>
        </w:rPr>
      </w:pPr>
      <w:r w:rsidRPr="009E4337">
        <w:rPr>
          <w:noProof/>
        </w:rPr>
        <w:drawing>
          <wp:inline distT="0" distB="0" distL="0" distR="0" wp14:anchorId="77E27A5C" wp14:editId="467D1F38">
            <wp:extent cx="2275205" cy="372110"/>
            <wp:effectExtent l="0" t="0" r="0" b="8890"/>
            <wp:docPr id="180" name="Рисунок 180" descr="15478_html_7b7068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15478_html_7b7068a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275205" cy="372110"/>
                    </a:xfrm>
                    <a:prstGeom prst="rect">
                      <a:avLst/>
                    </a:prstGeom>
                    <a:noFill/>
                    <a:ln>
                      <a:noFill/>
                    </a:ln>
                  </pic:spPr>
                </pic:pic>
              </a:graphicData>
            </a:graphic>
          </wp:inline>
        </w:drawing>
      </w:r>
      <w:r w:rsidRPr="009E4337">
        <w:rPr>
          <w:shd w:val="clear" w:color="auto" w:fill="FFFFFF"/>
        </w:rPr>
        <w:t> тыс.т.</w:t>
      </w:r>
    </w:p>
    <w:p w14:paraId="3F0200C8" w14:textId="77777777" w:rsidR="00810735" w:rsidRPr="009E4337" w:rsidRDefault="00810735" w:rsidP="00810735">
      <w:pPr>
        <w:ind w:firstLine="567"/>
        <w:rPr>
          <w:shd w:val="clear" w:color="auto" w:fill="FFFFFF"/>
        </w:rPr>
      </w:pPr>
      <w:r w:rsidRPr="009E4337">
        <w:rPr>
          <w:shd w:val="clear" w:color="auto" w:fill="FFFFFF"/>
        </w:rPr>
        <w:t>где: Q</w:t>
      </w:r>
      <w:r w:rsidRPr="009E4337">
        <w:rPr>
          <w:shd w:val="clear" w:color="auto" w:fill="FFFFFF"/>
          <w:vertAlign w:val="subscript"/>
        </w:rPr>
        <w:t>СР</w:t>
      </w:r>
      <w:r w:rsidRPr="009E4337">
        <w:rPr>
          <w:shd w:val="clear" w:color="auto" w:fill="FFFFFF"/>
        </w:rPr>
        <w:t> - среднесуточное значение отпуска тепловой энергии в тепловую сеть в течение отопительного периода, Гкал/сутки;</w:t>
      </w:r>
    </w:p>
    <w:p w14:paraId="4AE4CFB9" w14:textId="77777777" w:rsidR="00810735" w:rsidRPr="009E4337" w:rsidRDefault="00810735" w:rsidP="00810735">
      <w:pPr>
        <w:ind w:firstLine="567"/>
        <w:rPr>
          <w:shd w:val="clear" w:color="auto" w:fill="FFFFFF"/>
        </w:rPr>
      </w:pPr>
      <w:r w:rsidRPr="009E4337">
        <w:rPr>
          <w:i/>
          <w:iCs/>
          <w:shd w:val="clear" w:color="auto" w:fill="FFFFFF"/>
        </w:rPr>
        <w:t>Н</w:t>
      </w:r>
      <w:r w:rsidRPr="009E4337">
        <w:rPr>
          <w:shd w:val="clear" w:color="auto" w:fill="FFFFFF"/>
          <w:vertAlign w:val="subscript"/>
        </w:rPr>
        <w:t>СР</w:t>
      </w:r>
      <w:r w:rsidRPr="009E4337">
        <w:rPr>
          <w:shd w:val="clear" w:color="auto" w:fill="FFFFFF"/>
        </w:rPr>
        <w:t> - средневзвешенный норматив удельного расхода топлива, за отопительный период, т у.т./Гкал;</w:t>
      </w:r>
    </w:p>
    <w:p w14:paraId="4701C898" w14:textId="77777777" w:rsidR="00810735" w:rsidRPr="009E4337" w:rsidRDefault="00810735" w:rsidP="00810735">
      <w:pPr>
        <w:ind w:firstLine="567"/>
        <w:rPr>
          <w:shd w:val="clear" w:color="auto" w:fill="FFFFFF"/>
        </w:rPr>
      </w:pPr>
      <w:r w:rsidRPr="009E4337">
        <w:rPr>
          <w:i/>
          <w:iCs/>
          <w:shd w:val="clear" w:color="auto" w:fill="FFFFFF"/>
        </w:rPr>
        <w:t>Т</w:t>
      </w:r>
      <w:r w:rsidRPr="009E4337">
        <w:rPr>
          <w:shd w:val="clear" w:color="auto" w:fill="FFFFFF"/>
        </w:rPr>
        <w:t> - длительность отопительного периода, сут.</w:t>
      </w:r>
    </w:p>
    <w:p w14:paraId="2A7947A3" w14:textId="77777777" w:rsidR="00810735" w:rsidRPr="009E4337" w:rsidRDefault="00810735" w:rsidP="00810735">
      <w:pPr>
        <w:ind w:firstLine="567"/>
        <w:rPr>
          <w:shd w:val="clear" w:color="auto" w:fill="FFFFFF"/>
        </w:rPr>
      </w:pPr>
      <w:r w:rsidRPr="009E4337">
        <w:rPr>
          <w:shd w:val="clear" w:color="auto" w:fill="FFFFFF"/>
        </w:rPr>
        <w:t>ННЗТ для организаций, топливо для которых завозится сезонно, не рассчитывается.</w:t>
      </w:r>
    </w:p>
    <w:p w14:paraId="09BDF895" w14:textId="77777777" w:rsidR="00810735" w:rsidRPr="009E4337" w:rsidRDefault="00810735" w:rsidP="00810735">
      <w:pPr>
        <w:ind w:firstLine="567"/>
        <w:rPr>
          <w:shd w:val="clear" w:color="auto" w:fill="FFFFFF"/>
        </w:rPr>
      </w:pPr>
    </w:p>
    <w:p w14:paraId="57F620BA" w14:textId="77777777" w:rsidR="00810735" w:rsidRPr="009E4337" w:rsidRDefault="00810735" w:rsidP="00810735">
      <w:pPr>
        <w:ind w:firstLine="567"/>
        <w:rPr>
          <w:shd w:val="clear" w:color="auto" w:fill="FFFFFF"/>
        </w:rPr>
      </w:pPr>
      <w:r w:rsidRPr="009E4337">
        <w:rPr>
          <w:shd w:val="clear" w:color="auto" w:fill="FFFFFF"/>
        </w:rPr>
        <w:t>Для котельных, работающих на газе, нормативный неснижаемый запас топлива (ННЗТ) устанавливается по резервному топливу. Нормативный эксплуатационный запас топлива (НЭЗТ) необходим для надежной и стабильной работы котельных и обеспечивает плановую выработку тепловой энергии в случае введения ограничений поставок основного вида топлива.</w:t>
      </w:r>
    </w:p>
    <w:p w14:paraId="2D2E00EF" w14:textId="6C518CA7" w:rsidR="00810735" w:rsidRPr="009E4337" w:rsidRDefault="00810735" w:rsidP="00810735">
      <w:pPr>
        <w:tabs>
          <w:tab w:val="left" w:pos="0"/>
        </w:tabs>
        <w:ind w:firstLine="709"/>
        <w:rPr>
          <w:bCs/>
        </w:rPr>
      </w:pPr>
      <w:r w:rsidRPr="009E4337">
        <w:rPr>
          <w:bCs/>
        </w:rPr>
        <w:t xml:space="preserve">Характеристика основного и резервного топлива котельной приведена в таблице </w:t>
      </w:r>
      <w:r w:rsidR="009E4337">
        <w:rPr>
          <w:bCs/>
        </w:rPr>
        <w:t>49</w:t>
      </w:r>
      <w:r w:rsidRPr="009E4337">
        <w:rPr>
          <w:bCs/>
        </w:rPr>
        <w:t>.</w:t>
      </w:r>
    </w:p>
    <w:p w14:paraId="58E6A4AB" w14:textId="77777777" w:rsidR="00810735" w:rsidRPr="009E4337" w:rsidRDefault="00810735" w:rsidP="00810735">
      <w:pPr>
        <w:tabs>
          <w:tab w:val="left" w:pos="0"/>
        </w:tabs>
        <w:ind w:firstLine="709"/>
        <w:rPr>
          <w:bCs/>
        </w:rPr>
      </w:pPr>
    </w:p>
    <w:p w14:paraId="234817C7" w14:textId="208E97C9" w:rsidR="00810735" w:rsidRPr="009E4337" w:rsidRDefault="00810735" w:rsidP="00810735">
      <w:pPr>
        <w:pStyle w:val="aff8"/>
        <w:spacing w:line="240" w:lineRule="auto"/>
        <w:rPr>
          <w:rFonts w:eastAsia="Times New Roman"/>
          <w:szCs w:val="24"/>
        </w:rPr>
      </w:pPr>
      <w:r w:rsidRPr="009E4337">
        <w:t xml:space="preserve">Таблица </w:t>
      </w:r>
      <w:r w:rsidR="0075452D" w:rsidRPr="009E4337">
        <w:fldChar w:fldCharType="begin"/>
      </w:r>
      <w:r w:rsidR="0075452D" w:rsidRPr="009E4337">
        <w:instrText xml:space="preserve"> SEQ Таблица \* ARABIC </w:instrText>
      </w:r>
      <w:r w:rsidR="0075452D" w:rsidRPr="009E4337">
        <w:fldChar w:fldCharType="separate"/>
      </w:r>
      <w:r w:rsidR="00421AC7">
        <w:rPr>
          <w:noProof/>
        </w:rPr>
        <w:t>49</w:t>
      </w:r>
      <w:r w:rsidR="0075452D" w:rsidRPr="009E4337">
        <w:rPr>
          <w:noProof/>
        </w:rPr>
        <w:fldChar w:fldCharType="end"/>
      </w:r>
      <w:r w:rsidRPr="009E4337">
        <w:t xml:space="preserve"> – Описание видов используемого топлива</w:t>
      </w:r>
    </w:p>
    <w:tbl>
      <w:tblPr>
        <w:tblW w:w="5000" w:type="pct"/>
        <w:jc w:val="center"/>
        <w:tblLook w:val="04A0" w:firstRow="1" w:lastRow="0" w:firstColumn="1" w:lastColumn="0" w:noHBand="0" w:noVBand="1"/>
      </w:tblPr>
      <w:tblGrid>
        <w:gridCol w:w="634"/>
        <w:gridCol w:w="5160"/>
        <w:gridCol w:w="1863"/>
        <w:gridCol w:w="2480"/>
      </w:tblGrid>
      <w:tr w:rsidR="009E4337" w:rsidRPr="009E4337" w14:paraId="49B42EC3" w14:textId="77777777" w:rsidTr="001A6CF3">
        <w:trPr>
          <w:cantSplit/>
          <w:tblHeader/>
          <w:jc w:val="center"/>
        </w:trPr>
        <w:tc>
          <w:tcPr>
            <w:tcW w:w="313" w:type="pct"/>
            <w:vMerge w:val="restart"/>
            <w:tcBorders>
              <w:top w:val="single" w:sz="4" w:space="0" w:color="auto"/>
              <w:left w:val="single" w:sz="4" w:space="0" w:color="auto"/>
              <w:right w:val="single" w:sz="4" w:space="0" w:color="auto"/>
            </w:tcBorders>
            <w:shd w:val="clear" w:color="auto" w:fill="auto"/>
            <w:vAlign w:val="center"/>
            <w:hideMark/>
          </w:tcPr>
          <w:p w14:paraId="10A69E78" w14:textId="77777777" w:rsidR="00044B6F" w:rsidRPr="009E4337" w:rsidRDefault="00044B6F" w:rsidP="001A6CF3">
            <w:pPr>
              <w:jc w:val="center"/>
              <w:rPr>
                <w:sz w:val="22"/>
              </w:rPr>
            </w:pPr>
            <w:r w:rsidRPr="009E4337">
              <w:rPr>
                <w:sz w:val="22"/>
              </w:rPr>
              <w:t>№ п/п</w:t>
            </w:r>
          </w:p>
        </w:tc>
        <w:tc>
          <w:tcPr>
            <w:tcW w:w="2545" w:type="pct"/>
            <w:vMerge w:val="restart"/>
            <w:tcBorders>
              <w:top w:val="single" w:sz="4" w:space="0" w:color="auto"/>
              <w:left w:val="nil"/>
              <w:right w:val="single" w:sz="4" w:space="0" w:color="auto"/>
            </w:tcBorders>
            <w:shd w:val="clear" w:color="auto" w:fill="auto"/>
            <w:vAlign w:val="center"/>
            <w:hideMark/>
          </w:tcPr>
          <w:p w14:paraId="631A2241" w14:textId="77777777" w:rsidR="00044B6F" w:rsidRPr="009E4337" w:rsidRDefault="00044B6F" w:rsidP="001A6CF3">
            <w:pPr>
              <w:jc w:val="center"/>
              <w:rPr>
                <w:sz w:val="22"/>
              </w:rPr>
            </w:pPr>
            <w:r w:rsidRPr="009E4337">
              <w:rPr>
                <w:sz w:val="22"/>
              </w:rPr>
              <w:t>Наименование источника</w:t>
            </w:r>
          </w:p>
        </w:tc>
        <w:tc>
          <w:tcPr>
            <w:tcW w:w="2142" w:type="pct"/>
            <w:gridSpan w:val="2"/>
            <w:tcBorders>
              <w:top w:val="single" w:sz="4" w:space="0" w:color="auto"/>
              <w:left w:val="nil"/>
              <w:bottom w:val="single" w:sz="4" w:space="0" w:color="auto"/>
              <w:right w:val="single" w:sz="4" w:space="0" w:color="auto"/>
            </w:tcBorders>
            <w:shd w:val="clear" w:color="auto" w:fill="auto"/>
            <w:vAlign w:val="center"/>
            <w:hideMark/>
          </w:tcPr>
          <w:p w14:paraId="7CA10E72" w14:textId="77777777" w:rsidR="00044B6F" w:rsidRPr="009E4337" w:rsidRDefault="00044B6F" w:rsidP="001A6CF3">
            <w:pPr>
              <w:jc w:val="center"/>
              <w:rPr>
                <w:sz w:val="22"/>
              </w:rPr>
            </w:pPr>
            <w:r w:rsidRPr="009E4337">
              <w:rPr>
                <w:sz w:val="22"/>
              </w:rPr>
              <w:t>Вид топлива</w:t>
            </w:r>
          </w:p>
        </w:tc>
      </w:tr>
      <w:tr w:rsidR="009E4337" w:rsidRPr="009E4337" w14:paraId="13FF0F97" w14:textId="77777777" w:rsidTr="009265D5">
        <w:trPr>
          <w:cantSplit/>
          <w:tblHeader/>
          <w:jc w:val="center"/>
        </w:trPr>
        <w:tc>
          <w:tcPr>
            <w:tcW w:w="313" w:type="pct"/>
            <w:vMerge/>
            <w:tcBorders>
              <w:left w:val="single" w:sz="4" w:space="0" w:color="auto"/>
              <w:bottom w:val="single" w:sz="4" w:space="0" w:color="auto"/>
              <w:right w:val="single" w:sz="4" w:space="0" w:color="auto"/>
            </w:tcBorders>
            <w:shd w:val="clear" w:color="auto" w:fill="auto"/>
            <w:vAlign w:val="center"/>
          </w:tcPr>
          <w:p w14:paraId="2072D8B7" w14:textId="77777777" w:rsidR="00044B6F" w:rsidRPr="009E4337" w:rsidRDefault="00044B6F" w:rsidP="001A6CF3">
            <w:pPr>
              <w:jc w:val="center"/>
              <w:rPr>
                <w:sz w:val="22"/>
              </w:rPr>
            </w:pPr>
          </w:p>
        </w:tc>
        <w:tc>
          <w:tcPr>
            <w:tcW w:w="2545" w:type="pct"/>
            <w:vMerge/>
            <w:tcBorders>
              <w:left w:val="nil"/>
              <w:bottom w:val="single" w:sz="4" w:space="0" w:color="auto"/>
              <w:right w:val="single" w:sz="4" w:space="0" w:color="auto"/>
            </w:tcBorders>
            <w:shd w:val="clear" w:color="000000" w:fill="FFFFFF"/>
            <w:vAlign w:val="center"/>
          </w:tcPr>
          <w:p w14:paraId="70F0B134" w14:textId="77777777" w:rsidR="00044B6F" w:rsidRPr="009E4337" w:rsidRDefault="00044B6F" w:rsidP="001A6CF3">
            <w:pPr>
              <w:rPr>
                <w:sz w:val="22"/>
              </w:rPr>
            </w:pPr>
          </w:p>
        </w:tc>
        <w:tc>
          <w:tcPr>
            <w:tcW w:w="919" w:type="pct"/>
            <w:tcBorders>
              <w:top w:val="nil"/>
              <w:left w:val="nil"/>
              <w:bottom w:val="single" w:sz="4" w:space="0" w:color="auto"/>
              <w:right w:val="single" w:sz="4" w:space="0" w:color="auto"/>
            </w:tcBorders>
            <w:shd w:val="clear" w:color="auto" w:fill="auto"/>
            <w:vAlign w:val="center"/>
          </w:tcPr>
          <w:p w14:paraId="5CCB1817" w14:textId="77777777" w:rsidR="00044B6F" w:rsidRPr="009E4337" w:rsidRDefault="00044B6F" w:rsidP="001A6CF3">
            <w:pPr>
              <w:jc w:val="center"/>
              <w:rPr>
                <w:sz w:val="22"/>
              </w:rPr>
            </w:pPr>
            <w:r w:rsidRPr="009E4337">
              <w:rPr>
                <w:sz w:val="22"/>
              </w:rPr>
              <w:t>основное</w:t>
            </w:r>
          </w:p>
        </w:tc>
        <w:tc>
          <w:tcPr>
            <w:tcW w:w="1223" w:type="pct"/>
            <w:tcBorders>
              <w:top w:val="nil"/>
              <w:left w:val="nil"/>
              <w:bottom w:val="single" w:sz="4" w:space="0" w:color="auto"/>
              <w:right w:val="single" w:sz="4" w:space="0" w:color="auto"/>
            </w:tcBorders>
            <w:shd w:val="clear" w:color="auto" w:fill="auto"/>
            <w:vAlign w:val="bottom"/>
          </w:tcPr>
          <w:p w14:paraId="76682276" w14:textId="77777777" w:rsidR="00044B6F" w:rsidRPr="009E4337" w:rsidRDefault="00044B6F" w:rsidP="001A6CF3">
            <w:pPr>
              <w:jc w:val="center"/>
              <w:rPr>
                <w:sz w:val="22"/>
              </w:rPr>
            </w:pPr>
            <w:r w:rsidRPr="009E4337">
              <w:rPr>
                <w:sz w:val="22"/>
              </w:rPr>
              <w:t>Резервное/аварийное</w:t>
            </w:r>
          </w:p>
        </w:tc>
      </w:tr>
      <w:tr w:rsidR="008B4C7D" w:rsidRPr="009E4337" w14:paraId="0F61DE24" w14:textId="77777777" w:rsidTr="00161DE9">
        <w:trPr>
          <w:cantSplit/>
          <w:jc w:val="center"/>
        </w:trPr>
        <w:tc>
          <w:tcPr>
            <w:tcW w:w="313" w:type="pct"/>
            <w:tcBorders>
              <w:top w:val="nil"/>
              <w:left w:val="single" w:sz="4" w:space="0" w:color="auto"/>
              <w:bottom w:val="single" w:sz="4" w:space="0" w:color="auto"/>
              <w:right w:val="single" w:sz="4" w:space="0" w:color="auto"/>
            </w:tcBorders>
            <w:shd w:val="clear" w:color="auto" w:fill="auto"/>
            <w:vAlign w:val="center"/>
            <w:hideMark/>
          </w:tcPr>
          <w:p w14:paraId="3B05DE1C" w14:textId="2517F4FB" w:rsidR="008B4C7D" w:rsidRPr="009E4337" w:rsidRDefault="008B4C7D" w:rsidP="008B4C7D">
            <w:pPr>
              <w:pStyle w:val="aa"/>
              <w:jc w:val="center"/>
              <w:rPr>
                <w:sz w:val="22"/>
                <w:szCs w:val="22"/>
              </w:rPr>
            </w:pPr>
            <w:r w:rsidRPr="009E4337">
              <w:rPr>
                <w:sz w:val="22"/>
                <w:szCs w:val="22"/>
              </w:rPr>
              <w:t>1</w:t>
            </w:r>
          </w:p>
        </w:tc>
        <w:tc>
          <w:tcPr>
            <w:tcW w:w="2545" w:type="pct"/>
            <w:tcBorders>
              <w:top w:val="single" w:sz="4" w:space="0" w:color="auto"/>
              <w:left w:val="nil"/>
              <w:bottom w:val="single" w:sz="4" w:space="0" w:color="auto"/>
              <w:right w:val="single" w:sz="4" w:space="0" w:color="auto"/>
            </w:tcBorders>
            <w:shd w:val="clear" w:color="auto" w:fill="auto"/>
            <w:vAlign w:val="center"/>
          </w:tcPr>
          <w:p w14:paraId="6B26B23C" w14:textId="538417EC" w:rsidR="008B4C7D" w:rsidRPr="009E4337" w:rsidRDefault="008B4C7D" w:rsidP="008B4C7D">
            <w:pPr>
              <w:jc w:val="center"/>
              <w:rPr>
                <w:sz w:val="22"/>
              </w:rPr>
            </w:pPr>
            <w:r w:rsidRPr="00980317">
              <w:rPr>
                <w:color w:val="000000"/>
                <w:sz w:val="22"/>
                <w:szCs w:val="22"/>
              </w:rPr>
              <w:t>Котельная «Школа» (с. Дунаево)</w:t>
            </w:r>
          </w:p>
        </w:tc>
        <w:tc>
          <w:tcPr>
            <w:tcW w:w="919" w:type="pct"/>
            <w:tcBorders>
              <w:top w:val="single" w:sz="4" w:space="0" w:color="auto"/>
              <w:left w:val="single" w:sz="4" w:space="0" w:color="auto"/>
              <w:bottom w:val="single" w:sz="4" w:space="0" w:color="auto"/>
              <w:right w:val="single" w:sz="4" w:space="0" w:color="auto"/>
            </w:tcBorders>
            <w:shd w:val="clear" w:color="auto" w:fill="auto"/>
            <w:vAlign w:val="center"/>
          </w:tcPr>
          <w:p w14:paraId="46908E60" w14:textId="657917F3" w:rsidR="008B4C7D" w:rsidRPr="009E4337" w:rsidRDefault="008B4C7D" w:rsidP="008B4C7D">
            <w:pPr>
              <w:jc w:val="center"/>
              <w:rPr>
                <w:sz w:val="22"/>
              </w:rPr>
            </w:pPr>
            <w:r w:rsidRPr="00980317">
              <w:rPr>
                <w:sz w:val="22"/>
                <w:szCs w:val="22"/>
              </w:rPr>
              <w:t>Бурый уголь (2 БР)</w:t>
            </w:r>
          </w:p>
        </w:tc>
        <w:tc>
          <w:tcPr>
            <w:tcW w:w="1223" w:type="pct"/>
            <w:tcBorders>
              <w:top w:val="single" w:sz="4" w:space="0" w:color="auto"/>
              <w:left w:val="single" w:sz="4" w:space="0" w:color="auto"/>
              <w:bottom w:val="single" w:sz="4" w:space="0" w:color="auto"/>
              <w:right w:val="single" w:sz="4" w:space="0" w:color="auto"/>
            </w:tcBorders>
            <w:shd w:val="clear" w:color="auto" w:fill="auto"/>
            <w:vAlign w:val="center"/>
          </w:tcPr>
          <w:p w14:paraId="32B2C5FA" w14:textId="0B6CE1EA" w:rsidR="008B4C7D" w:rsidRPr="009E4337" w:rsidRDefault="008B4C7D" w:rsidP="008B4C7D">
            <w:pPr>
              <w:jc w:val="center"/>
              <w:rPr>
                <w:sz w:val="22"/>
              </w:rPr>
            </w:pPr>
            <w:r w:rsidRPr="009E4337">
              <w:rPr>
                <w:sz w:val="22"/>
              </w:rPr>
              <w:t>-</w:t>
            </w:r>
          </w:p>
        </w:tc>
      </w:tr>
      <w:tr w:rsidR="008B4C7D" w:rsidRPr="009E4337" w14:paraId="1B141FAE" w14:textId="77777777" w:rsidTr="00161DE9">
        <w:trPr>
          <w:cantSplit/>
          <w:jc w:val="center"/>
        </w:trPr>
        <w:tc>
          <w:tcPr>
            <w:tcW w:w="313" w:type="pct"/>
            <w:tcBorders>
              <w:top w:val="nil"/>
              <w:left w:val="single" w:sz="4" w:space="0" w:color="auto"/>
              <w:bottom w:val="single" w:sz="4" w:space="0" w:color="auto"/>
              <w:right w:val="single" w:sz="4" w:space="0" w:color="auto"/>
            </w:tcBorders>
            <w:shd w:val="clear" w:color="auto" w:fill="auto"/>
            <w:vAlign w:val="center"/>
          </w:tcPr>
          <w:p w14:paraId="6087B001" w14:textId="6E100856" w:rsidR="008B4C7D" w:rsidRPr="009E4337" w:rsidRDefault="008B4C7D" w:rsidP="008B4C7D">
            <w:pPr>
              <w:pStyle w:val="aa"/>
              <w:jc w:val="center"/>
              <w:rPr>
                <w:sz w:val="22"/>
                <w:szCs w:val="22"/>
              </w:rPr>
            </w:pPr>
            <w:r>
              <w:rPr>
                <w:sz w:val="22"/>
                <w:szCs w:val="22"/>
              </w:rPr>
              <w:t>2</w:t>
            </w:r>
          </w:p>
        </w:tc>
        <w:tc>
          <w:tcPr>
            <w:tcW w:w="2545" w:type="pct"/>
            <w:tcBorders>
              <w:top w:val="single" w:sz="4" w:space="0" w:color="auto"/>
              <w:left w:val="nil"/>
              <w:bottom w:val="single" w:sz="4" w:space="0" w:color="auto"/>
              <w:right w:val="single" w:sz="4" w:space="0" w:color="auto"/>
            </w:tcBorders>
            <w:shd w:val="clear" w:color="auto" w:fill="auto"/>
            <w:vAlign w:val="center"/>
          </w:tcPr>
          <w:p w14:paraId="5078058F" w14:textId="781CB8EF" w:rsidR="008B4C7D" w:rsidRPr="00980317" w:rsidRDefault="008B4C7D" w:rsidP="008B4C7D">
            <w:pPr>
              <w:jc w:val="center"/>
              <w:rPr>
                <w:color w:val="000000"/>
                <w:sz w:val="22"/>
                <w:szCs w:val="22"/>
              </w:rPr>
            </w:pPr>
            <w:r w:rsidRPr="00980317">
              <w:rPr>
                <w:color w:val="000000"/>
                <w:sz w:val="22"/>
                <w:szCs w:val="22"/>
              </w:rPr>
              <w:t>Котельная «Стройдвор» (с. Дунаево)</w:t>
            </w:r>
          </w:p>
        </w:tc>
        <w:tc>
          <w:tcPr>
            <w:tcW w:w="919" w:type="pct"/>
            <w:tcBorders>
              <w:top w:val="single" w:sz="4" w:space="0" w:color="auto"/>
              <w:left w:val="single" w:sz="4" w:space="0" w:color="auto"/>
              <w:bottom w:val="single" w:sz="4" w:space="0" w:color="auto"/>
              <w:right w:val="single" w:sz="4" w:space="0" w:color="auto"/>
            </w:tcBorders>
            <w:shd w:val="clear" w:color="auto" w:fill="auto"/>
            <w:vAlign w:val="center"/>
          </w:tcPr>
          <w:p w14:paraId="277A132C" w14:textId="00EFA609" w:rsidR="008B4C7D" w:rsidRPr="00980317" w:rsidRDefault="008B4C7D" w:rsidP="008B4C7D">
            <w:pPr>
              <w:jc w:val="center"/>
              <w:rPr>
                <w:sz w:val="22"/>
                <w:szCs w:val="22"/>
              </w:rPr>
            </w:pPr>
            <w:r w:rsidRPr="00980317">
              <w:rPr>
                <w:sz w:val="22"/>
                <w:szCs w:val="22"/>
              </w:rPr>
              <w:t>Бурый уголь (2 БР)</w:t>
            </w:r>
          </w:p>
        </w:tc>
        <w:tc>
          <w:tcPr>
            <w:tcW w:w="1223" w:type="pct"/>
            <w:tcBorders>
              <w:top w:val="single" w:sz="4" w:space="0" w:color="auto"/>
              <w:left w:val="single" w:sz="4" w:space="0" w:color="auto"/>
              <w:bottom w:val="single" w:sz="4" w:space="0" w:color="auto"/>
              <w:right w:val="single" w:sz="4" w:space="0" w:color="auto"/>
            </w:tcBorders>
            <w:shd w:val="clear" w:color="auto" w:fill="auto"/>
            <w:vAlign w:val="center"/>
          </w:tcPr>
          <w:p w14:paraId="113E38C2" w14:textId="04C14877" w:rsidR="008B4C7D" w:rsidRPr="009E4337" w:rsidRDefault="008B4C7D" w:rsidP="008B4C7D">
            <w:pPr>
              <w:jc w:val="center"/>
              <w:rPr>
                <w:sz w:val="22"/>
              </w:rPr>
            </w:pPr>
            <w:r>
              <w:rPr>
                <w:sz w:val="22"/>
              </w:rPr>
              <w:t>-</w:t>
            </w:r>
          </w:p>
        </w:tc>
      </w:tr>
      <w:tr w:rsidR="008B4C7D" w:rsidRPr="009E4337" w14:paraId="771AC101" w14:textId="77777777" w:rsidTr="00161DE9">
        <w:trPr>
          <w:cantSplit/>
          <w:jc w:val="center"/>
        </w:trPr>
        <w:tc>
          <w:tcPr>
            <w:tcW w:w="313" w:type="pct"/>
            <w:tcBorders>
              <w:top w:val="nil"/>
              <w:left w:val="single" w:sz="4" w:space="0" w:color="auto"/>
              <w:bottom w:val="single" w:sz="4" w:space="0" w:color="auto"/>
              <w:right w:val="single" w:sz="4" w:space="0" w:color="auto"/>
            </w:tcBorders>
            <w:shd w:val="clear" w:color="auto" w:fill="auto"/>
            <w:vAlign w:val="center"/>
          </w:tcPr>
          <w:p w14:paraId="4068F6C3" w14:textId="586B424A" w:rsidR="008B4C7D" w:rsidRDefault="008B4C7D" w:rsidP="008B4C7D">
            <w:pPr>
              <w:pStyle w:val="aa"/>
              <w:jc w:val="center"/>
              <w:rPr>
                <w:sz w:val="22"/>
                <w:szCs w:val="22"/>
              </w:rPr>
            </w:pPr>
            <w:r>
              <w:rPr>
                <w:sz w:val="22"/>
                <w:szCs w:val="22"/>
              </w:rPr>
              <w:t>3</w:t>
            </w:r>
          </w:p>
        </w:tc>
        <w:tc>
          <w:tcPr>
            <w:tcW w:w="2545" w:type="pct"/>
            <w:tcBorders>
              <w:top w:val="single" w:sz="4" w:space="0" w:color="auto"/>
              <w:left w:val="nil"/>
              <w:bottom w:val="single" w:sz="4" w:space="0" w:color="auto"/>
              <w:right w:val="single" w:sz="4" w:space="0" w:color="auto"/>
            </w:tcBorders>
            <w:shd w:val="clear" w:color="auto" w:fill="auto"/>
            <w:vAlign w:val="center"/>
          </w:tcPr>
          <w:p w14:paraId="15CF6B83" w14:textId="25DB05B3" w:rsidR="008B4C7D" w:rsidRPr="00980317" w:rsidRDefault="008B4C7D" w:rsidP="008B4C7D">
            <w:pPr>
              <w:jc w:val="center"/>
              <w:rPr>
                <w:color w:val="000000"/>
                <w:sz w:val="22"/>
                <w:szCs w:val="22"/>
              </w:rPr>
            </w:pPr>
            <w:r w:rsidRPr="00980317">
              <w:rPr>
                <w:color w:val="000000"/>
                <w:sz w:val="22"/>
                <w:szCs w:val="22"/>
              </w:rPr>
              <w:t>Котельная «ДКПС» (с. Дунаево)</w:t>
            </w:r>
          </w:p>
        </w:tc>
        <w:tc>
          <w:tcPr>
            <w:tcW w:w="919" w:type="pct"/>
            <w:tcBorders>
              <w:top w:val="single" w:sz="4" w:space="0" w:color="auto"/>
              <w:left w:val="single" w:sz="4" w:space="0" w:color="auto"/>
              <w:bottom w:val="single" w:sz="4" w:space="0" w:color="auto"/>
              <w:right w:val="single" w:sz="4" w:space="0" w:color="auto"/>
            </w:tcBorders>
            <w:shd w:val="clear" w:color="auto" w:fill="auto"/>
            <w:vAlign w:val="center"/>
          </w:tcPr>
          <w:p w14:paraId="515C3DCE" w14:textId="5E765E52" w:rsidR="008B4C7D" w:rsidRPr="00980317" w:rsidRDefault="008B4C7D" w:rsidP="008B4C7D">
            <w:pPr>
              <w:jc w:val="center"/>
              <w:rPr>
                <w:sz w:val="22"/>
                <w:szCs w:val="22"/>
              </w:rPr>
            </w:pPr>
            <w:r w:rsidRPr="00980317">
              <w:rPr>
                <w:sz w:val="22"/>
                <w:szCs w:val="22"/>
              </w:rPr>
              <w:t>Бурый уголь (2 БР)</w:t>
            </w:r>
          </w:p>
        </w:tc>
        <w:tc>
          <w:tcPr>
            <w:tcW w:w="1223" w:type="pct"/>
            <w:tcBorders>
              <w:top w:val="single" w:sz="4" w:space="0" w:color="auto"/>
              <w:left w:val="single" w:sz="4" w:space="0" w:color="auto"/>
              <w:bottom w:val="single" w:sz="4" w:space="0" w:color="auto"/>
              <w:right w:val="single" w:sz="4" w:space="0" w:color="auto"/>
            </w:tcBorders>
            <w:shd w:val="clear" w:color="auto" w:fill="auto"/>
            <w:vAlign w:val="center"/>
          </w:tcPr>
          <w:p w14:paraId="5ABBF109" w14:textId="7E0D55C3" w:rsidR="008B4C7D" w:rsidRDefault="008B4C7D" w:rsidP="008B4C7D">
            <w:pPr>
              <w:jc w:val="center"/>
              <w:rPr>
                <w:sz w:val="22"/>
              </w:rPr>
            </w:pPr>
            <w:r>
              <w:rPr>
                <w:sz w:val="22"/>
              </w:rPr>
              <w:t>-</w:t>
            </w:r>
          </w:p>
        </w:tc>
      </w:tr>
    </w:tbl>
    <w:p w14:paraId="3C3C510C" w14:textId="0B9E867D" w:rsidR="00810735" w:rsidRPr="009E4337" w:rsidRDefault="00810735"/>
    <w:p w14:paraId="0F500B7A" w14:textId="24736E96" w:rsidR="009265D5" w:rsidRPr="009E4337" w:rsidRDefault="009265D5" w:rsidP="009265D5">
      <w:pPr>
        <w:ind w:firstLine="540"/>
        <w:rPr>
          <w:shd w:val="clear" w:color="auto" w:fill="FFFFFF"/>
        </w:rPr>
      </w:pPr>
      <w:bookmarkStart w:id="496" w:name="_Hlk158659706"/>
      <w:r w:rsidRPr="009E4337">
        <w:rPr>
          <w:shd w:val="clear" w:color="auto" w:fill="FFFFFF"/>
        </w:rPr>
        <w:t xml:space="preserve">Расчет НЭЗТ производится ежегодно для каждой котельной, сжигающей или имеющей в качестве резервного твердое или жидкое топливо (уголь, мазут, торф, дизельное топливо). </w:t>
      </w:r>
    </w:p>
    <w:p w14:paraId="589AC497" w14:textId="374EC5D4" w:rsidR="00693095" w:rsidRPr="009E4337" w:rsidRDefault="00693095" w:rsidP="00693095">
      <w:pPr>
        <w:ind w:firstLine="540"/>
      </w:pPr>
      <w:r w:rsidRPr="009E4337">
        <w:t xml:space="preserve">Результаты ориентировочного расчета нормативных запасов топлив приведены в таблице </w:t>
      </w:r>
      <w:r w:rsidR="009E4337">
        <w:t>50</w:t>
      </w:r>
      <w:r w:rsidRPr="009E4337">
        <w:t xml:space="preserve">. </w:t>
      </w:r>
    </w:p>
    <w:p w14:paraId="4474C03A" w14:textId="77777777" w:rsidR="00693095" w:rsidRPr="009E4337" w:rsidRDefault="00693095" w:rsidP="00693095">
      <w:pPr>
        <w:ind w:firstLine="540"/>
      </w:pPr>
    </w:p>
    <w:p w14:paraId="4DFF5613" w14:textId="653E42E5" w:rsidR="00693095" w:rsidRPr="009E4337" w:rsidRDefault="00693095" w:rsidP="00693095">
      <w:pPr>
        <w:rPr>
          <w:shd w:val="clear" w:color="auto" w:fill="FFFFFF"/>
        </w:rPr>
      </w:pPr>
      <w:r w:rsidRPr="009E4337">
        <w:t xml:space="preserve">Таблица </w:t>
      </w:r>
      <w:r w:rsidRPr="009E4337">
        <w:fldChar w:fldCharType="begin"/>
      </w:r>
      <w:r w:rsidRPr="009E4337">
        <w:instrText xml:space="preserve"> SEQ Таблица \* ARABIC </w:instrText>
      </w:r>
      <w:r w:rsidRPr="009E4337">
        <w:fldChar w:fldCharType="separate"/>
      </w:r>
      <w:r w:rsidR="00421AC7">
        <w:rPr>
          <w:noProof/>
        </w:rPr>
        <w:t>50</w:t>
      </w:r>
      <w:r w:rsidRPr="009E4337">
        <w:rPr>
          <w:noProof/>
        </w:rPr>
        <w:fldChar w:fldCharType="end"/>
      </w:r>
      <w:r w:rsidRPr="009E4337">
        <w:t xml:space="preserve"> - </w:t>
      </w:r>
      <w:r w:rsidRPr="009E4337">
        <w:rPr>
          <w:shd w:val="clear" w:color="auto" w:fill="FFFFFF"/>
        </w:rPr>
        <w:t>Нормативные запасы аварийных видов топлив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3"/>
        <w:gridCol w:w="2794"/>
        <w:gridCol w:w="3102"/>
        <w:gridCol w:w="1182"/>
        <w:gridCol w:w="1182"/>
        <w:gridCol w:w="1184"/>
      </w:tblGrid>
      <w:tr w:rsidR="009E4337" w:rsidRPr="009E4337" w14:paraId="2DCBB065" w14:textId="77777777" w:rsidTr="00693095">
        <w:trPr>
          <w:cantSplit/>
          <w:tblHeader/>
        </w:trPr>
        <w:tc>
          <w:tcPr>
            <w:tcW w:w="342" w:type="pct"/>
            <w:vMerge w:val="restart"/>
            <w:vAlign w:val="center"/>
          </w:tcPr>
          <w:p w14:paraId="70BF8003" w14:textId="3C1ABA91" w:rsidR="00693095" w:rsidRPr="009E4337" w:rsidRDefault="00693095" w:rsidP="00CF3FC3">
            <w:pPr>
              <w:jc w:val="center"/>
              <w:rPr>
                <w:sz w:val="22"/>
              </w:rPr>
            </w:pPr>
            <w:r w:rsidRPr="009E4337">
              <w:rPr>
                <w:sz w:val="22"/>
              </w:rPr>
              <w:t>№ п/п</w:t>
            </w:r>
          </w:p>
        </w:tc>
        <w:tc>
          <w:tcPr>
            <w:tcW w:w="1378" w:type="pct"/>
            <w:vMerge w:val="restart"/>
            <w:shd w:val="clear" w:color="auto" w:fill="auto"/>
            <w:vAlign w:val="center"/>
          </w:tcPr>
          <w:p w14:paraId="7D9EDF0F" w14:textId="4AD3C9DD" w:rsidR="00693095" w:rsidRPr="009E4337" w:rsidRDefault="00693095" w:rsidP="00CF3FC3">
            <w:pPr>
              <w:jc w:val="center"/>
              <w:rPr>
                <w:sz w:val="22"/>
              </w:rPr>
            </w:pPr>
            <w:r w:rsidRPr="009E4337">
              <w:rPr>
                <w:sz w:val="22"/>
              </w:rPr>
              <w:t>Источник тепловой энергии</w:t>
            </w:r>
          </w:p>
        </w:tc>
        <w:tc>
          <w:tcPr>
            <w:tcW w:w="1530" w:type="pct"/>
            <w:vMerge w:val="restart"/>
            <w:shd w:val="clear" w:color="auto" w:fill="auto"/>
            <w:vAlign w:val="center"/>
          </w:tcPr>
          <w:p w14:paraId="52E038E9" w14:textId="1A8BE2E5" w:rsidR="00693095" w:rsidRPr="009E4337" w:rsidRDefault="00693095" w:rsidP="00CF3FC3">
            <w:pPr>
              <w:jc w:val="center"/>
              <w:rPr>
                <w:sz w:val="22"/>
              </w:rPr>
            </w:pPr>
            <w:r w:rsidRPr="009E4337">
              <w:rPr>
                <w:sz w:val="22"/>
              </w:rPr>
              <w:t>Вид топлива (основной/резервный)</w:t>
            </w:r>
          </w:p>
        </w:tc>
        <w:tc>
          <w:tcPr>
            <w:tcW w:w="1750" w:type="pct"/>
            <w:gridSpan w:val="3"/>
            <w:shd w:val="clear" w:color="auto" w:fill="auto"/>
            <w:vAlign w:val="center"/>
          </w:tcPr>
          <w:p w14:paraId="7EF42339" w14:textId="493E8DB3" w:rsidR="00693095" w:rsidRPr="009E4337" w:rsidRDefault="00693095" w:rsidP="00CF3FC3">
            <w:pPr>
              <w:jc w:val="center"/>
              <w:rPr>
                <w:sz w:val="22"/>
              </w:rPr>
            </w:pPr>
            <w:r w:rsidRPr="009E4337">
              <w:rPr>
                <w:sz w:val="22"/>
              </w:rPr>
              <w:t>Базовый год 2023</w:t>
            </w:r>
          </w:p>
        </w:tc>
      </w:tr>
      <w:tr w:rsidR="009E4337" w:rsidRPr="009E4337" w14:paraId="05DD25FC" w14:textId="77777777" w:rsidTr="00693095">
        <w:trPr>
          <w:cantSplit/>
          <w:tblHeader/>
        </w:trPr>
        <w:tc>
          <w:tcPr>
            <w:tcW w:w="342" w:type="pct"/>
            <w:vMerge/>
            <w:vAlign w:val="center"/>
          </w:tcPr>
          <w:p w14:paraId="7A3ADC58" w14:textId="77777777" w:rsidR="00693095" w:rsidRPr="009E4337" w:rsidRDefault="00693095" w:rsidP="00CF3FC3">
            <w:pPr>
              <w:jc w:val="center"/>
              <w:rPr>
                <w:sz w:val="22"/>
              </w:rPr>
            </w:pPr>
          </w:p>
        </w:tc>
        <w:tc>
          <w:tcPr>
            <w:tcW w:w="1378" w:type="pct"/>
            <w:vMerge/>
            <w:shd w:val="clear" w:color="auto" w:fill="auto"/>
            <w:vAlign w:val="center"/>
          </w:tcPr>
          <w:p w14:paraId="3F240B03" w14:textId="77777777" w:rsidR="00693095" w:rsidRPr="009E4337" w:rsidRDefault="00693095" w:rsidP="00CF3FC3">
            <w:pPr>
              <w:jc w:val="center"/>
              <w:rPr>
                <w:sz w:val="22"/>
              </w:rPr>
            </w:pPr>
          </w:p>
        </w:tc>
        <w:tc>
          <w:tcPr>
            <w:tcW w:w="1530" w:type="pct"/>
            <w:vMerge/>
            <w:shd w:val="clear" w:color="auto" w:fill="auto"/>
            <w:vAlign w:val="center"/>
          </w:tcPr>
          <w:p w14:paraId="64C7536B" w14:textId="77777777" w:rsidR="00693095" w:rsidRPr="009E4337" w:rsidRDefault="00693095" w:rsidP="00CF3FC3">
            <w:pPr>
              <w:jc w:val="center"/>
              <w:rPr>
                <w:sz w:val="22"/>
              </w:rPr>
            </w:pPr>
          </w:p>
        </w:tc>
        <w:tc>
          <w:tcPr>
            <w:tcW w:w="583" w:type="pct"/>
            <w:tcBorders>
              <w:bottom w:val="single" w:sz="4" w:space="0" w:color="auto"/>
            </w:tcBorders>
            <w:shd w:val="clear" w:color="auto" w:fill="auto"/>
            <w:vAlign w:val="center"/>
          </w:tcPr>
          <w:p w14:paraId="4DD82E33" w14:textId="77777777" w:rsidR="00693095" w:rsidRPr="009E4337" w:rsidRDefault="00693095" w:rsidP="00CF3FC3">
            <w:pPr>
              <w:jc w:val="center"/>
              <w:rPr>
                <w:sz w:val="22"/>
              </w:rPr>
            </w:pPr>
            <w:r w:rsidRPr="009E4337">
              <w:rPr>
                <w:sz w:val="22"/>
              </w:rPr>
              <w:t>ННЗТ</w:t>
            </w:r>
          </w:p>
        </w:tc>
        <w:tc>
          <w:tcPr>
            <w:tcW w:w="583" w:type="pct"/>
            <w:tcBorders>
              <w:bottom w:val="single" w:sz="4" w:space="0" w:color="auto"/>
            </w:tcBorders>
            <w:shd w:val="clear" w:color="auto" w:fill="auto"/>
            <w:vAlign w:val="center"/>
          </w:tcPr>
          <w:p w14:paraId="79713DCE" w14:textId="77777777" w:rsidR="00693095" w:rsidRPr="009E4337" w:rsidRDefault="00693095" w:rsidP="00CF3FC3">
            <w:pPr>
              <w:jc w:val="center"/>
              <w:rPr>
                <w:sz w:val="22"/>
              </w:rPr>
            </w:pPr>
            <w:r w:rsidRPr="009E4337">
              <w:rPr>
                <w:sz w:val="22"/>
              </w:rPr>
              <w:t>НЭЗТ</w:t>
            </w:r>
          </w:p>
        </w:tc>
        <w:tc>
          <w:tcPr>
            <w:tcW w:w="584" w:type="pct"/>
            <w:tcBorders>
              <w:bottom w:val="single" w:sz="4" w:space="0" w:color="auto"/>
            </w:tcBorders>
            <w:shd w:val="clear" w:color="auto" w:fill="auto"/>
            <w:vAlign w:val="center"/>
          </w:tcPr>
          <w:p w14:paraId="085CFB87" w14:textId="77777777" w:rsidR="00693095" w:rsidRPr="009E4337" w:rsidRDefault="00693095" w:rsidP="00CF3FC3">
            <w:pPr>
              <w:jc w:val="center"/>
              <w:rPr>
                <w:sz w:val="22"/>
              </w:rPr>
            </w:pPr>
            <w:r w:rsidRPr="009E4337">
              <w:rPr>
                <w:sz w:val="22"/>
              </w:rPr>
              <w:t>ОНЗТ</w:t>
            </w:r>
          </w:p>
        </w:tc>
      </w:tr>
      <w:tr w:rsidR="008B4C7D" w:rsidRPr="009E4337" w14:paraId="4F0301FA" w14:textId="77777777" w:rsidTr="008B4C7D">
        <w:trPr>
          <w:cantSplit/>
        </w:trPr>
        <w:tc>
          <w:tcPr>
            <w:tcW w:w="342" w:type="pct"/>
            <w:vAlign w:val="center"/>
          </w:tcPr>
          <w:p w14:paraId="1006ECAC" w14:textId="5C1E8FEE" w:rsidR="008B4C7D" w:rsidRPr="008B4C7D" w:rsidRDefault="008B4C7D" w:rsidP="008B4C7D">
            <w:pPr>
              <w:pStyle w:val="aa"/>
              <w:jc w:val="center"/>
              <w:rPr>
                <w:sz w:val="22"/>
                <w:szCs w:val="22"/>
              </w:rPr>
            </w:pPr>
            <w:r w:rsidRPr="008B4C7D">
              <w:rPr>
                <w:sz w:val="22"/>
                <w:szCs w:val="22"/>
              </w:rPr>
              <w:t>1</w:t>
            </w:r>
          </w:p>
        </w:tc>
        <w:tc>
          <w:tcPr>
            <w:tcW w:w="1378" w:type="pct"/>
            <w:shd w:val="clear" w:color="auto" w:fill="auto"/>
            <w:vAlign w:val="center"/>
          </w:tcPr>
          <w:p w14:paraId="74B237D5" w14:textId="446010F4" w:rsidR="008B4C7D" w:rsidRPr="008B4C7D" w:rsidRDefault="008B4C7D" w:rsidP="008B4C7D">
            <w:pPr>
              <w:jc w:val="center"/>
              <w:rPr>
                <w:sz w:val="22"/>
                <w:szCs w:val="22"/>
              </w:rPr>
            </w:pPr>
            <w:r w:rsidRPr="008B4C7D">
              <w:rPr>
                <w:color w:val="000000"/>
                <w:sz w:val="22"/>
                <w:szCs w:val="22"/>
              </w:rPr>
              <w:t>Котельная «Школа» (с. Дунаево)</w:t>
            </w:r>
          </w:p>
        </w:tc>
        <w:tc>
          <w:tcPr>
            <w:tcW w:w="1530" w:type="pct"/>
            <w:tcBorders>
              <w:right w:val="single" w:sz="4" w:space="0" w:color="auto"/>
            </w:tcBorders>
            <w:shd w:val="clear" w:color="auto" w:fill="auto"/>
            <w:vAlign w:val="center"/>
          </w:tcPr>
          <w:p w14:paraId="7414CCCE" w14:textId="5E8C8106" w:rsidR="008B4C7D" w:rsidRPr="008B4C7D" w:rsidRDefault="008B4C7D" w:rsidP="008B4C7D">
            <w:pPr>
              <w:jc w:val="center"/>
              <w:rPr>
                <w:sz w:val="22"/>
                <w:szCs w:val="22"/>
              </w:rPr>
            </w:pPr>
            <w:r w:rsidRPr="008B4C7D">
              <w:rPr>
                <w:sz w:val="22"/>
                <w:szCs w:val="22"/>
              </w:rPr>
              <w:t>Бурый уголь (2 БР)</w:t>
            </w:r>
          </w:p>
        </w:tc>
        <w:tc>
          <w:tcPr>
            <w:tcW w:w="583" w:type="pct"/>
            <w:tcBorders>
              <w:top w:val="single" w:sz="4" w:space="0" w:color="auto"/>
              <w:left w:val="nil"/>
              <w:bottom w:val="single" w:sz="4" w:space="0" w:color="auto"/>
              <w:right w:val="single" w:sz="4" w:space="0" w:color="auto"/>
            </w:tcBorders>
            <w:shd w:val="clear" w:color="auto" w:fill="auto"/>
            <w:vAlign w:val="center"/>
          </w:tcPr>
          <w:p w14:paraId="5D01E05D" w14:textId="2CE8AA60" w:rsidR="008B4C7D" w:rsidRPr="008B4C7D" w:rsidRDefault="008B4C7D" w:rsidP="008B4C7D">
            <w:pPr>
              <w:jc w:val="center"/>
              <w:rPr>
                <w:sz w:val="22"/>
                <w:szCs w:val="22"/>
              </w:rPr>
            </w:pPr>
            <w:r w:rsidRPr="008B4C7D">
              <w:rPr>
                <w:sz w:val="22"/>
                <w:szCs w:val="22"/>
              </w:rPr>
              <w:t>0,0268</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2C092E6C" w14:textId="5DC29D0A" w:rsidR="008B4C7D" w:rsidRPr="008B4C7D" w:rsidRDefault="008B4C7D" w:rsidP="008B4C7D">
            <w:pPr>
              <w:jc w:val="center"/>
              <w:rPr>
                <w:sz w:val="22"/>
                <w:szCs w:val="22"/>
              </w:rPr>
            </w:pPr>
            <w:r w:rsidRPr="008B4C7D">
              <w:rPr>
                <w:sz w:val="22"/>
                <w:szCs w:val="22"/>
              </w:rPr>
              <w:t>0,1720</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tcPr>
          <w:p w14:paraId="7746A884" w14:textId="7FBA4832" w:rsidR="008B4C7D" w:rsidRPr="008B4C7D" w:rsidRDefault="008B4C7D" w:rsidP="008B4C7D">
            <w:pPr>
              <w:jc w:val="center"/>
              <w:rPr>
                <w:sz w:val="22"/>
                <w:szCs w:val="22"/>
              </w:rPr>
            </w:pPr>
            <w:r w:rsidRPr="008B4C7D">
              <w:rPr>
                <w:sz w:val="22"/>
                <w:szCs w:val="22"/>
              </w:rPr>
              <w:t>0,1987</w:t>
            </w:r>
          </w:p>
        </w:tc>
      </w:tr>
      <w:tr w:rsidR="008B4C7D" w:rsidRPr="009E4337" w14:paraId="04F404CC" w14:textId="77777777" w:rsidTr="008B4C7D">
        <w:trPr>
          <w:cantSplit/>
        </w:trPr>
        <w:tc>
          <w:tcPr>
            <w:tcW w:w="342" w:type="pct"/>
            <w:vAlign w:val="center"/>
          </w:tcPr>
          <w:p w14:paraId="00C19CD8" w14:textId="2068B4B8" w:rsidR="008B4C7D" w:rsidRPr="008B4C7D" w:rsidRDefault="008B4C7D" w:rsidP="008B4C7D">
            <w:pPr>
              <w:pStyle w:val="aa"/>
              <w:jc w:val="center"/>
              <w:rPr>
                <w:sz w:val="22"/>
                <w:szCs w:val="22"/>
              </w:rPr>
            </w:pPr>
            <w:r w:rsidRPr="008B4C7D">
              <w:rPr>
                <w:sz w:val="22"/>
                <w:szCs w:val="22"/>
              </w:rPr>
              <w:lastRenderedPageBreak/>
              <w:t>2</w:t>
            </w:r>
          </w:p>
        </w:tc>
        <w:tc>
          <w:tcPr>
            <w:tcW w:w="1378" w:type="pct"/>
            <w:shd w:val="clear" w:color="auto" w:fill="auto"/>
            <w:vAlign w:val="center"/>
          </w:tcPr>
          <w:p w14:paraId="1EAAB22F" w14:textId="6BE9A991" w:rsidR="008B4C7D" w:rsidRPr="008B4C7D" w:rsidRDefault="008B4C7D" w:rsidP="008B4C7D">
            <w:pPr>
              <w:jc w:val="center"/>
              <w:rPr>
                <w:color w:val="000000"/>
                <w:sz w:val="22"/>
                <w:szCs w:val="22"/>
              </w:rPr>
            </w:pPr>
            <w:r w:rsidRPr="008B4C7D">
              <w:rPr>
                <w:color w:val="000000"/>
                <w:sz w:val="22"/>
                <w:szCs w:val="22"/>
              </w:rPr>
              <w:t>Котельная «Стройдвор» (с. Дунаево)</w:t>
            </w:r>
          </w:p>
        </w:tc>
        <w:tc>
          <w:tcPr>
            <w:tcW w:w="1530" w:type="pct"/>
            <w:tcBorders>
              <w:right w:val="single" w:sz="4" w:space="0" w:color="auto"/>
            </w:tcBorders>
            <w:shd w:val="clear" w:color="auto" w:fill="auto"/>
            <w:vAlign w:val="center"/>
          </w:tcPr>
          <w:p w14:paraId="158272E5" w14:textId="7E1B1EC0" w:rsidR="008B4C7D" w:rsidRPr="008B4C7D" w:rsidRDefault="008B4C7D" w:rsidP="008B4C7D">
            <w:pPr>
              <w:jc w:val="center"/>
              <w:rPr>
                <w:sz w:val="22"/>
                <w:szCs w:val="22"/>
              </w:rPr>
            </w:pPr>
            <w:r w:rsidRPr="008B4C7D">
              <w:rPr>
                <w:sz w:val="22"/>
                <w:szCs w:val="22"/>
              </w:rPr>
              <w:t>Бурый уголь (2 БР)</w:t>
            </w:r>
          </w:p>
        </w:tc>
        <w:tc>
          <w:tcPr>
            <w:tcW w:w="583" w:type="pct"/>
            <w:tcBorders>
              <w:top w:val="single" w:sz="4" w:space="0" w:color="auto"/>
              <w:left w:val="nil"/>
              <w:bottom w:val="single" w:sz="4" w:space="0" w:color="auto"/>
              <w:right w:val="single" w:sz="4" w:space="0" w:color="auto"/>
            </w:tcBorders>
            <w:shd w:val="clear" w:color="auto" w:fill="auto"/>
            <w:vAlign w:val="center"/>
          </w:tcPr>
          <w:p w14:paraId="487E748C" w14:textId="2870924A" w:rsidR="008B4C7D" w:rsidRPr="008B4C7D" w:rsidRDefault="008B4C7D" w:rsidP="008B4C7D">
            <w:pPr>
              <w:jc w:val="center"/>
              <w:rPr>
                <w:sz w:val="22"/>
                <w:szCs w:val="22"/>
              </w:rPr>
            </w:pPr>
            <w:r w:rsidRPr="008B4C7D">
              <w:rPr>
                <w:sz w:val="22"/>
                <w:szCs w:val="22"/>
              </w:rPr>
              <w:t>0,0731</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364A0DA4" w14:textId="01A8D88F" w:rsidR="008B4C7D" w:rsidRPr="008B4C7D" w:rsidRDefault="008B4C7D" w:rsidP="008B4C7D">
            <w:pPr>
              <w:jc w:val="center"/>
              <w:rPr>
                <w:sz w:val="22"/>
                <w:szCs w:val="22"/>
              </w:rPr>
            </w:pPr>
            <w:r w:rsidRPr="008B4C7D">
              <w:rPr>
                <w:sz w:val="22"/>
                <w:szCs w:val="22"/>
              </w:rPr>
              <w:t>0,4700</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tcPr>
          <w:p w14:paraId="51FA2897" w14:textId="458897DA" w:rsidR="008B4C7D" w:rsidRPr="008B4C7D" w:rsidRDefault="008B4C7D" w:rsidP="008B4C7D">
            <w:pPr>
              <w:jc w:val="center"/>
              <w:rPr>
                <w:sz w:val="22"/>
                <w:szCs w:val="22"/>
              </w:rPr>
            </w:pPr>
            <w:r w:rsidRPr="008B4C7D">
              <w:rPr>
                <w:sz w:val="22"/>
                <w:szCs w:val="22"/>
              </w:rPr>
              <w:t>0,5431</w:t>
            </w:r>
          </w:p>
        </w:tc>
      </w:tr>
      <w:tr w:rsidR="008B4C7D" w:rsidRPr="009E4337" w14:paraId="1C63F92D" w14:textId="77777777" w:rsidTr="008B4C7D">
        <w:trPr>
          <w:cantSplit/>
        </w:trPr>
        <w:tc>
          <w:tcPr>
            <w:tcW w:w="342" w:type="pct"/>
            <w:vAlign w:val="center"/>
          </w:tcPr>
          <w:p w14:paraId="739C324A" w14:textId="425B0756" w:rsidR="008B4C7D" w:rsidRPr="008B4C7D" w:rsidRDefault="008B4C7D" w:rsidP="008B4C7D">
            <w:pPr>
              <w:pStyle w:val="aa"/>
              <w:jc w:val="center"/>
              <w:rPr>
                <w:sz w:val="22"/>
                <w:szCs w:val="22"/>
              </w:rPr>
            </w:pPr>
            <w:r w:rsidRPr="008B4C7D">
              <w:rPr>
                <w:sz w:val="22"/>
                <w:szCs w:val="22"/>
              </w:rPr>
              <w:t>3</w:t>
            </w:r>
          </w:p>
        </w:tc>
        <w:tc>
          <w:tcPr>
            <w:tcW w:w="1378" w:type="pct"/>
            <w:shd w:val="clear" w:color="auto" w:fill="auto"/>
            <w:vAlign w:val="center"/>
          </w:tcPr>
          <w:p w14:paraId="4A423505" w14:textId="39355831" w:rsidR="008B4C7D" w:rsidRPr="008B4C7D" w:rsidRDefault="008B4C7D" w:rsidP="008B4C7D">
            <w:pPr>
              <w:jc w:val="center"/>
              <w:rPr>
                <w:color w:val="000000"/>
                <w:sz w:val="22"/>
                <w:szCs w:val="22"/>
              </w:rPr>
            </w:pPr>
            <w:r w:rsidRPr="008B4C7D">
              <w:rPr>
                <w:color w:val="000000"/>
                <w:sz w:val="22"/>
                <w:szCs w:val="22"/>
              </w:rPr>
              <w:t>Котельная «ДКПС» (с. Дунаево)</w:t>
            </w:r>
          </w:p>
        </w:tc>
        <w:tc>
          <w:tcPr>
            <w:tcW w:w="1530" w:type="pct"/>
            <w:tcBorders>
              <w:right w:val="single" w:sz="4" w:space="0" w:color="auto"/>
            </w:tcBorders>
            <w:shd w:val="clear" w:color="auto" w:fill="auto"/>
            <w:vAlign w:val="center"/>
          </w:tcPr>
          <w:p w14:paraId="68F8EFA2" w14:textId="4E85237F" w:rsidR="008B4C7D" w:rsidRPr="008B4C7D" w:rsidRDefault="008B4C7D" w:rsidP="008B4C7D">
            <w:pPr>
              <w:jc w:val="center"/>
              <w:rPr>
                <w:sz w:val="22"/>
                <w:szCs w:val="22"/>
              </w:rPr>
            </w:pPr>
            <w:r w:rsidRPr="008B4C7D">
              <w:rPr>
                <w:sz w:val="22"/>
                <w:szCs w:val="22"/>
              </w:rPr>
              <w:t>Бурый уголь (2 БР)</w:t>
            </w:r>
          </w:p>
        </w:tc>
        <w:tc>
          <w:tcPr>
            <w:tcW w:w="583" w:type="pct"/>
            <w:tcBorders>
              <w:top w:val="single" w:sz="4" w:space="0" w:color="auto"/>
              <w:left w:val="nil"/>
              <w:bottom w:val="single" w:sz="4" w:space="0" w:color="auto"/>
              <w:right w:val="single" w:sz="4" w:space="0" w:color="auto"/>
            </w:tcBorders>
            <w:shd w:val="clear" w:color="auto" w:fill="auto"/>
            <w:vAlign w:val="center"/>
          </w:tcPr>
          <w:p w14:paraId="310E0C7E" w14:textId="24365EFD" w:rsidR="008B4C7D" w:rsidRPr="008B4C7D" w:rsidRDefault="008B4C7D" w:rsidP="008B4C7D">
            <w:pPr>
              <w:jc w:val="center"/>
              <w:rPr>
                <w:sz w:val="22"/>
                <w:szCs w:val="22"/>
              </w:rPr>
            </w:pPr>
            <w:r w:rsidRPr="008B4C7D">
              <w:rPr>
                <w:sz w:val="22"/>
                <w:szCs w:val="22"/>
              </w:rPr>
              <w:t>0,2192</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0302142B" w14:textId="54E6D837" w:rsidR="008B4C7D" w:rsidRPr="008B4C7D" w:rsidRDefault="008B4C7D" w:rsidP="008B4C7D">
            <w:pPr>
              <w:jc w:val="center"/>
              <w:rPr>
                <w:sz w:val="22"/>
                <w:szCs w:val="22"/>
              </w:rPr>
            </w:pPr>
            <w:r w:rsidRPr="008B4C7D">
              <w:rPr>
                <w:sz w:val="22"/>
                <w:szCs w:val="22"/>
              </w:rPr>
              <w:t>1,4094</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tcPr>
          <w:p w14:paraId="01CC79A9" w14:textId="37019AAF" w:rsidR="008B4C7D" w:rsidRPr="008B4C7D" w:rsidRDefault="008B4C7D" w:rsidP="008B4C7D">
            <w:pPr>
              <w:jc w:val="center"/>
              <w:rPr>
                <w:sz w:val="22"/>
                <w:szCs w:val="22"/>
              </w:rPr>
            </w:pPr>
            <w:r w:rsidRPr="008B4C7D">
              <w:rPr>
                <w:sz w:val="22"/>
                <w:szCs w:val="22"/>
              </w:rPr>
              <w:t>1,6286</w:t>
            </w:r>
          </w:p>
        </w:tc>
      </w:tr>
    </w:tbl>
    <w:p w14:paraId="4227A68F" w14:textId="77777777" w:rsidR="00B71540" w:rsidRPr="009E4337" w:rsidRDefault="00B71540" w:rsidP="009265D5">
      <w:pPr>
        <w:ind w:firstLine="540"/>
        <w:rPr>
          <w:shd w:val="clear" w:color="auto" w:fill="FFFFFF"/>
        </w:rPr>
      </w:pPr>
    </w:p>
    <w:p w14:paraId="62C990DE" w14:textId="4728747A" w:rsidR="00473095" w:rsidRPr="009E4337" w:rsidRDefault="00473095" w:rsidP="00717F55">
      <w:pPr>
        <w:pStyle w:val="21"/>
        <w:rPr>
          <w:shd w:val="clear" w:color="auto" w:fill="FFFFFF"/>
        </w:rPr>
      </w:pPr>
      <w:bookmarkStart w:id="497" w:name="_Toc158278763"/>
      <w:bookmarkStart w:id="498" w:name="_Toc183331872"/>
      <w:bookmarkEnd w:id="496"/>
      <w:r w:rsidRPr="009E4337">
        <w:rPr>
          <w:shd w:val="clear" w:color="auto" w:fill="FFFFFF"/>
        </w:rPr>
        <w:t>10.3 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497"/>
      <w:bookmarkEnd w:id="498"/>
    </w:p>
    <w:p w14:paraId="5C42CB29" w14:textId="65F38855" w:rsidR="00473095" w:rsidRPr="009E4337" w:rsidRDefault="00032DA9" w:rsidP="00473095">
      <w:pPr>
        <w:tabs>
          <w:tab w:val="left" w:pos="0"/>
        </w:tabs>
        <w:ind w:firstLine="709"/>
        <w:rPr>
          <w:rFonts w:eastAsia="Microsoft YaHei"/>
        </w:rPr>
      </w:pPr>
      <w:r w:rsidRPr="009E4337">
        <w:rPr>
          <w:rFonts w:eastAsia="Microsoft YaHei"/>
        </w:rPr>
        <w:t xml:space="preserve">На территории поселения </w:t>
      </w:r>
      <w:r w:rsidR="00683872" w:rsidRPr="009E4337">
        <w:rPr>
          <w:rFonts w:eastAsia="Microsoft YaHei"/>
        </w:rPr>
        <w:t xml:space="preserve">действует </w:t>
      </w:r>
      <w:r w:rsidR="0062368A">
        <w:rPr>
          <w:rFonts w:eastAsia="Microsoft YaHei"/>
        </w:rPr>
        <w:t xml:space="preserve">три источника </w:t>
      </w:r>
      <w:r w:rsidR="002A5F7F" w:rsidRPr="009E4337">
        <w:rPr>
          <w:rFonts w:eastAsia="Microsoft YaHei"/>
        </w:rPr>
        <w:t>централизованного теплоснабжения</w:t>
      </w:r>
      <w:r w:rsidRPr="009E4337">
        <w:rPr>
          <w:rFonts w:eastAsia="Microsoft YaHei"/>
        </w:rPr>
        <w:t>, отапливающий социально-значимые, общественные здания и жилой фонд.</w:t>
      </w:r>
      <w:r w:rsidRPr="009E4337">
        <w:t xml:space="preserve"> В качестве основного вида </w:t>
      </w:r>
      <w:r w:rsidR="0027443D" w:rsidRPr="009E4337">
        <w:t xml:space="preserve">топлива </w:t>
      </w:r>
      <w:r w:rsidR="008906FA" w:rsidRPr="009E4337">
        <w:t xml:space="preserve">на котельной используется </w:t>
      </w:r>
      <w:r w:rsidR="004A556A">
        <w:t>твердое топливо (бурый уголь 2 БР)</w:t>
      </w:r>
      <w:r w:rsidR="00833DDB" w:rsidRPr="009E4337">
        <w:t>.</w:t>
      </w:r>
    </w:p>
    <w:p w14:paraId="0DE855FA" w14:textId="271DF336" w:rsidR="00034DF7" w:rsidRPr="009E4337" w:rsidRDefault="00CC521F" w:rsidP="0006129B">
      <w:pPr>
        <w:pStyle w:val="21"/>
        <w:spacing w:line="240" w:lineRule="auto"/>
      </w:pPr>
      <w:bookmarkStart w:id="499" w:name="_Toc158278764"/>
      <w:bookmarkStart w:id="500" w:name="_Toc183331873"/>
      <w:r w:rsidRPr="009E4337">
        <w:t>10.4</w:t>
      </w:r>
      <w:r w:rsidR="003913AD" w:rsidRPr="009E4337">
        <w:t xml:space="preserve"> </w:t>
      </w:r>
      <w:r w:rsidRPr="009E4337">
        <w:t>В</w:t>
      </w:r>
      <w:r w:rsidR="00B35576" w:rsidRPr="009E4337">
        <w:t xml:space="preserve">иды топлива (в случае, если топливом является уголь, - вид ископаемого угля в соответствии с Межгосударственным стандартом ГОСТ 25543-2013 </w:t>
      </w:r>
      <w:r w:rsidR="0098168B" w:rsidRPr="009E4337">
        <w:t>«</w:t>
      </w:r>
      <w:r w:rsidR="00B35576" w:rsidRPr="009E4337">
        <w:t>Угли бурые, каменные и антрациты. Классификация по генетическим и технологическим параметрам</w:t>
      </w:r>
      <w:r w:rsidR="0098168B" w:rsidRPr="009E4337">
        <w:t>»</w:t>
      </w:r>
      <w:r w:rsidR="00B35576" w:rsidRPr="009E4337">
        <w:t>), их долю и значение низшей теплоты сгорания топлива, используемые для производства теп</w:t>
      </w:r>
      <w:r w:rsidR="00E44D80" w:rsidRPr="009E4337">
        <w:t>ловой энер</w:t>
      </w:r>
      <w:r w:rsidR="00B35576" w:rsidRPr="009E4337">
        <w:t>гии по каждой системе теплоснабжения</w:t>
      </w:r>
      <w:bookmarkEnd w:id="499"/>
      <w:bookmarkEnd w:id="500"/>
    </w:p>
    <w:p w14:paraId="5EC23C16" w14:textId="12918546" w:rsidR="00032DA9" w:rsidRPr="009E4337" w:rsidRDefault="00032DA9" w:rsidP="0006129B">
      <w:pPr>
        <w:ind w:firstLine="709"/>
      </w:pPr>
      <w:r w:rsidRPr="009E4337">
        <w:rPr>
          <w:rFonts w:eastAsia="Microsoft YaHei"/>
        </w:rPr>
        <w:t xml:space="preserve">На территории поселения </w:t>
      </w:r>
      <w:r w:rsidR="00683872" w:rsidRPr="009E4337">
        <w:rPr>
          <w:rFonts w:eastAsia="Microsoft YaHei"/>
        </w:rPr>
        <w:t xml:space="preserve">действует </w:t>
      </w:r>
      <w:r w:rsidR="0062368A">
        <w:rPr>
          <w:rFonts w:eastAsia="Microsoft YaHei"/>
        </w:rPr>
        <w:t xml:space="preserve">три источника </w:t>
      </w:r>
      <w:r w:rsidR="002A5F7F" w:rsidRPr="009E4337">
        <w:rPr>
          <w:rFonts w:eastAsia="Microsoft YaHei"/>
        </w:rPr>
        <w:t>централизованного теплоснабжения</w:t>
      </w:r>
      <w:r w:rsidRPr="009E4337">
        <w:rPr>
          <w:rFonts w:eastAsia="Microsoft YaHei"/>
        </w:rPr>
        <w:t>, отапливающий социально-значимые, общественные здания и жилой фонд.</w:t>
      </w:r>
      <w:r w:rsidRPr="009E4337">
        <w:t xml:space="preserve"> В качестве основного вида </w:t>
      </w:r>
      <w:r w:rsidR="0027443D" w:rsidRPr="009E4337">
        <w:t xml:space="preserve">топлива </w:t>
      </w:r>
      <w:r w:rsidR="008906FA" w:rsidRPr="009E4337">
        <w:t xml:space="preserve">на котельной используется </w:t>
      </w:r>
      <w:r w:rsidR="004A556A">
        <w:t>твердое топливо (бурый уголь 2 БР)</w:t>
      </w:r>
      <w:r w:rsidR="00833DDB" w:rsidRPr="009E4337">
        <w:t>.</w:t>
      </w:r>
      <w:r w:rsidRPr="009E4337">
        <w:t xml:space="preserve"> </w:t>
      </w:r>
    </w:p>
    <w:p w14:paraId="32A4E6F4" w14:textId="77777777" w:rsidR="00B35576" w:rsidRPr="009E4337" w:rsidRDefault="00CC521F" w:rsidP="0006129B">
      <w:pPr>
        <w:pStyle w:val="21"/>
        <w:spacing w:line="240" w:lineRule="auto"/>
        <w:rPr>
          <w:rFonts w:eastAsia="Microsoft YaHei"/>
        </w:rPr>
      </w:pPr>
      <w:bookmarkStart w:id="501" w:name="_Toc158278765"/>
      <w:bookmarkStart w:id="502" w:name="_Toc183331874"/>
      <w:r w:rsidRPr="009E4337">
        <w:t>10.5</w:t>
      </w:r>
      <w:r w:rsidR="00257D34" w:rsidRPr="009E4337">
        <w:t xml:space="preserve"> </w:t>
      </w:r>
      <w:r w:rsidRPr="009E4337">
        <w:t>П</w:t>
      </w:r>
      <w:r w:rsidR="00B35576" w:rsidRPr="009E4337">
        <w:rPr>
          <w:rFonts w:eastAsia="Microsoft YaHei"/>
        </w:rPr>
        <w:t xml:space="preserve">реобладающий вид топлива, определяемый по совокупности всех систем теплоснабжения, находящихся в </w:t>
      </w:r>
      <w:r w:rsidR="003F7AC4" w:rsidRPr="009E4337">
        <w:rPr>
          <w:rFonts w:eastAsia="Microsoft YaHei"/>
        </w:rPr>
        <w:t>поселения</w:t>
      </w:r>
      <w:bookmarkEnd w:id="501"/>
      <w:bookmarkEnd w:id="502"/>
    </w:p>
    <w:p w14:paraId="0EB93395" w14:textId="22792F98" w:rsidR="00032DA9" w:rsidRPr="009E4337" w:rsidRDefault="00032DA9" w:rsidP="00032DA9">
      <w:pPr>
        <w:ind w:firstLine="709"/>
      </w:pPr>
      <w:r w:rsidRPr="009E4337">
        <w:rPr>
          <w:rFonts w:eastAsia="Microsoft YaHei"/>
        </w:rPr>
        <w:t xml:space="preserve">На территории поселения </w:t>
      </w:r>
      <w:r w:rsidR="00683872" w:rsidRPr="009E4337">
        <w:rPr>
          <w:rFonts w:eastAsia="Microsoft YaHei"/>
        </w:rPr>
        <w:t xml:space="preserve">действует </w:t>
      </w:r>
      <w:r w:rsidR="0062368A">
        <w:rPr>
          <w:rFonts w:eastAsia="Microsoft YaHei"/>
        </w:rPr>
        <w:t xml:space="preserve">три источника </w:t>
      </w:r>
      <w:r w:rsidR="002A5F7F" w:rsidRPr="009E4337">
        <w:rPr>
          <w:rFonts w:eastAsia="Microsoft YaHei"/>
        </w:rPr>
        <w:t>централизованного теплоснабжения</w:t>
      </w:r>
      <w:r w:rsidRPr="009E4337">
        <w:rPr>
          <w:rFonts w:eastAsia="Microsoft YaHei"/>
        </w:rPr>
        <w:t>, отапливающий социально-значимые, общественные здания и жилой фонд.</w:t>
      </w:r>
      <w:r w:rsidRPr="009E4337">
        <w:t xml:space="preserve"> В качестве основного вида </w:t>
      </w:r>
      <w:r w:rsidR="0027443D" w:rsidRPr="009E4337">
        <w:t xml:space="preserve">топлива </w:t>
      </w:r>
      <w:r w:rsidR="008906FA" w:rsidRPr="009E4337">
        <w:t xml:space="preserve">на котельной используется </w:t>
      </w:r>
      <w:r w:rsidR="004A556A">
        <w:t>твердое топливо (бурый уголь 2 БР)</w:t>
      </w:r>
      <w:r w:rsidR="00833DDB" w:rsidRPr="009E4337">
        <w:t>.</w:t>
      </w:r>
      <w:r w:rsidRPr="009E4337">
        <w:t xml:space="preserve"> </w:t>
      </w:r>
    </w:p>
    <w:p w14:paraId="0ACC7CE8" w14:textId="77777777" w:rsidR="008B4C7D" w:rsidRPr="00574E71" w:rsidRDefault="008B4C7D" w:rsidP="008B4C7D">
      <w:pPr>
        <w:ind w:firstLine="709"/>
        <w:rPr>
          <w:rStyle w:val="ed"/>
        </w:rPr>
      </w:pPr>
      <w:bookmarkStart w:id="503" w:name="_Toc158278766"/>
      <w:r w:rsidRPr="00574E71">
        <w:rPr>
          <w:rStyle w:val="ed"/>
        </w:rPr>
        <w:t xml:space="preserve">Перевод котельных на другие виды топлива не планируется. </w:t>
      </w:r>
    </w:p>
    <w:p w14:paraId="6DB3713D" w14:textId="77777777" w:rsidR="00034DF7" w:rsidRPr="009E4337" w:rsidRDefault="00CC521F" w:rsidP="0006129B">
      <w:pPr>
        <w:pStyle w:val="21"/>
        <w:spacing w:line="240" w:lineRule="auto"/>
      </w:pPr>
      <w:bookmarkStart w:id="504" w:name="_Toc183331875"/>
      <w:r w:rsidRPr="009E4337">
        <w:t>10.6</w:t>
      </w:r>
      <w:r w:rsidR="00C73979" w:rsidRPr="009E4337">
        <w:t xml:space="preserve"> </w:t>
      </w:r>
      <w:r w:rsidRPr="009E4337">
        <w:t>П</w:t>
      </w:r>
      <w:r w:rsidR="00B35576" w:rsidRPr="009E4337">
        <w:t xml:space="preserve">риоритетное направление развития топливного баланса </w:t>
      </w:r>
      <w:r w:rsidR="003F7AC4" w:rsidRPr="009E4337">
        <w:t>поселения</w:t>
      </w:r>
      <w:bookmarkEnd w:id="503"/>
      <w:bookmarkEnd w:id="504"/>
    </w:p>
    <w:p w14:paraId="737E2040" w14:textId="77777777" w:rsidR="008B4C7D" w:rsidRPr="00574E71" w:rsidRDefault="00D200AB" w:rsidP="008B4C7D">
      <w:pPr>
        <w:ind w:firstLine="709"/>
        <w:rPr>
          <w:rStyle w:val="ed"/>
        </w:rPr>
      </w:pPr>
      <w:bookmarkStart w:id="505" w:name="_Toc95854828"/>
      <w:bookmarkStart w:id="506" w:name="_Toc158278767"/>
      <w:r w:rsidRPr="009E4337">
        <w:t xml:space="preserve">В настоящее время на территории поселения действует </w:t>
      </w:r>
      <w:r w:rsidR="0062368A">
        <w:t xml:space="preserve">три источника </w:t>
      </w:r>
      <w:r w:rsidR="002A5F7F" w:rsidRPr="009E4337">
        <w:t>централизованного теплоснабжения</w:t>
      </w:r>
      <w:r w:rsidRPr="009E4337">
        <w:t xml:space="preserve">. В качестве основного вида топлива </w:t>
      </w:r>
      <w:r w:rsidR="008906FA" w:rsidRPr="009E4337">
        <w:t xml:space="preserve">на котельной используется </w:t>
      </w:r>
      <w:r w:rsidR="004A556A">
        <w:t>твердое топливо (бурый уголь 2 БР)</w:t>
      </w:r>
      <w:r w:rsidRPr="009E4337">
        <w:t xml:space="preserve">. </w:t>
      </w:r>
      <w:r w:rsidR="008B4C7D" w:rsidRPr="00574E71">
        <w:rPr>
          <w:rStyle w:val="ed"/>
        </w:rPr>
        <w:t xml:space="preserve">Перевод котельных на другие виды топлива не планируется. </w:t>
      </w:r>
    </w:p>
    <w:p w14:paraId="74CC372B" w14:textId="17BF34FC" w:rsidR="00AC01BD" w:rsidRPr="009E4337" w:rsidRDefault="007D12AB" w:rsidP="0006129B">
      <w:pPr>
        <w:pStyle w:val="21"/>
        <w:spacing w:line="240" w:lineRule="auto"/>
        <w:rPr>
          <w:rFonts w:eastAsia="Microsoft YaHei"/>
        </w:rPr>
      </w:pPr>
      <w:bookmarkStart w:id="507" w:name="_Toc183331876"/>
      <w:r w:rsidRPr="009E4337">
        <w:rPr>
          <w:rFonts w:eastAsia="Microsoft YaHei"/>
        </w:rPr>
        <w:t>10.</w:t>
      </w:r>
      <w:r w:rsidR="00CC521F" w:rsidRPr="009E4337">
        <w:rPr>
          <w:rFonts w:eastAsia="Microsoft YaHei"/>
        </w:rPr>
        <w:t>7</w:t>
      </w:r>
      <w:r w:rsidRPr="009E4337">
        <w:rPr>
          <w:rFonts w:eastAsia="Microsoft YaHei"/>
        </w:rPr>
        <w:t xml:space="preserve"> </w:t>
      </w:r>
      <w:r w:rsidR="00335D61" w:rsidRPr="009E4337">
        <w:rPr>
          <w:rFonts w:eastAsia="Microsoft YaHei"/>
        </w:rPr>
        <w:t xml:space="preserve">Состав изменений, выполненных </w:t>
      </w:r>
      <w:r w:rsidR="00540956" w:rsidRPr="009E4337">
        <w:rPr>
          <w:rFonts w:eastAsia="Microsoft YaHei"/>
        </w:rPr>
        <w:t>в доработанной и (или) актуализированной схеме теплоснабжения</w:t>
      </w:r>
      <w:bookmarkEnd w:id="505"/>
      <w:bookmarkEnd w:id="506"/>
      <w:bookmarkEnd w:id="507"/>
    </w:p>
    <w:p w14:paraId="596D6CD2" w14:textId="6B14072F" w:rsidR="00DD0BFB" w:rsidRPr="009E4337" w:rsidRDefault="001E78EB" w:rsidP="0006129B">
      <w:pPr>
        <w:ind w:firstLine="567"/>
      </w:pPr>
      <w:r w:rsidRPr="009E4337">
        <w:t xml:space="preserve">Глава переработана </w:t>
      </w:r>
      <w:r w:rsidR="003F7AC4" w:rsidRPr="009E4337">
        <w:t xml:space="preserve">в соответствии </w:t>
      </w:r>
      <w:r w:rsidR="00DD0BFB" w:rsidRPr="009E4337">
        <w:t xml:space="preserve">с действующей редакцией </w:t>
      </w:r>
      <w:r w:rsidR="00C879D3" w:rsidRPr="009E4337">
        <w:t>Постановления Правительства РФ от 22.02.2012 № 154</w:t>
      </w:r>
      <w:r w:rsidR="00B95373" w:rsidRPr="009E4337">
        <w:t xml:space="preserve"> </w:t>
      </w:r>
      <w:r w:rsidR="0098168B" w:rsidRPr="009E4337">
        <w:t>«</w:t>
      </w:r>
      <w:r w:rsidR="00DD0BFB" w:rsidRPr="009E4337">
        <w:t xml:space="preserve">О требованиях к схемам теплоснабжения, порядку их </w:t>
      </w:r>
      <w:r w:rsidR="008E4EBE" w:rsidRPr="009E4337">
        <w:t>разработки</w:t>
      </w:r>
      <w:r w:rsidR="00DD0BFB" w:rsidRPr="009E4337">
        <w:t xml:space="preserve"> и утверждения</w:t>
      </w:r>
      <w:r w:rsidR="0098168B" w:rsidRPr="009E4337">
        <w:t>»</w:t>
      </w:r>
      <w:r w:rsidR="00DD0BFB" w:rsidRPr="009E4337">
        <w:t xml:space="preserve"> </w:t>
      </w:r>
      <w:r w:rsidR="00C6704F" w:rsidRPr="009E4337">
        <w:t xml:space="preserve">(в редакции </w:t>
      </w:r>
      <w:r w:rsidR="007010E8" w:rsidRPr="009E4337">
        <w:t>Постановлений Правительства РФ</w:t>
      </w:r>
      <w:r w:rsidR="00DD0BFB" w:rsidRPr="009E4337">
        <w:t xml:space="preserve"> от 07.10.2014 № 1016, от 18.03.2016 № 208, от 23.03.2016 № 229, от 12.07.2016 № 666, от 03.04.2018 № 405, от 16.03.2019 № </w:t>
      </w:r>
      <w:r w:rsidR="00127490" w:rsidRPr="009E4337">
        <w:t>276) и Методическими указаниями (</w:t>
      </w:r>
      <w:r w:rsidR="003965AF" w:rsidRPr="009E4337">
        <w:t xml:space="preserve">утв. Приказом Минэнерго России от 05.03.2019 № 212 </w:t>
      </w:r>
      <w:r w:rsidR="0098168B" w:rsidRPr="009E4337">
        <w:t>«</w:t>
      </w:r>
      <w:r w:rsidR="003965AF" w:rsidRPr="009E4337">
        <w:t>Об утверждении Методических указаний по разработке схем теплоснабжения</w:t>
      </w:r>
      <w:r w:rsidR="0098168B" w:rsidRPr="009E4337">
        <w:t>»</w:t>
      </w:r>
      <w:r w:rsidR="00127490" w:rsidRPr="009E4337">
        <w:t>).</w:t>
      </w:r>
    </w:p>
    <w:p w14:paraId="55F4AC66" w14:textId="77777777" w:rsidR="000B2614" w:rsidRPr="009E4337" w:rsidRDefault="000B2614" w:rsidP="0006129B">
      <w:pPr>
        <w:jc w:val="center"/>
      </w:pPr>
    </w:p>
    <w:p w14:paraId="2686A56A" w14:textId="77777777" w:rsidR="000B2614" w:rsidRPr="009E4337" w:rsidRDefault="000B2614" w:rsidP="0006129B">
      <w:pPr>
        <w:pStyle w:val="1"/>
        <w:sectPr w:rsidR="000B2614" w:rsidRPr="009E4337" w:rsidSect="004C5CD6">
          <w:pgSz w:w="11906" w:h="16838"/>
          <w:pgMar w:top="1134" w:right="851" w:bottom="1134" w:left="1134" w:header="709" w:footer="709" w:gutter="0"/>
          <w:cols w:space="708"/>
          <w:docGrid w:linePitch="360"/>
        </w:sectPr>
      </w:pPr>
      <w:bookmarkStart w:id="508" w:name="_Toc343877039"/>
      <w:bookmarkStart w:id="509" w:name="_Toc422303800"/>
    </w:p>
    <w:p w14:paraId="16849D9D" w14:textId="77777777" w:rsidR="003A5836" w:rsidRPr="009E4337" w:rsidRDefault="003A5836" w:rsidP="0006129B">
      <w:pPr>
        <w:pStyle w:val="1"/>
      </w:pPr>
      <w:bookmarkStart w:id="510" w:name="_Toc158278768"/>
      <w:bookmarkStart w:id="511" w:name="_Toc183331877"/>
      <w:r w:rsidRPr="009E4337">
        <w:lastRenderedPageBreak/>
        <w:t xml:space="preserve">ГЛАВА </w:t>
      </w:r>
      <w:r w:rsidR="00231152" w:rsidRPr="009E4337">
        <w:t>11</w:t>
      </w:r>
      <w:r w:rsidRPr="009E4337">
        <w:t xml:space="preserve"> </w:t>
      </w:r>
      <w:bookmarkEnd w:id="508"/>
      <w:bookmarkEnd w:id="509"/>
      <w:r w:rsidR="00B35576" w:rsidRPr="009E4337">
        <w:t>Оценка надежности теплоснабжения</w:t>
      </w:r>
      <w:bookmarkEnd w:id="510"/>
      <w:bookmarkEnd w:id="511"/>
    </w:p>
    <w:p w14:paraId="789F5C29" w14:textId="77777777" w:rsidR="00AE24A9" w:rsidRPr="009E4337" w:rsidRDefault="00CC521F" w:rsidP="0006129B">
      <w:pPr>
        <w:pStyle w:val="21"/>
        <w:spacing w:line="240" w:lineRule="auto"/>
      </w:pPr>
      <w:bookmarkStart w:id="512" w:name="_Toc158278769"/>
      <w:bookmarkStart w:id="513" w:name="_Toc183331878"/>
      <w:r w:rsidRPr="009E4337">
        <w:t>11.1</w:t>
      </w:r>
      <w:r w:rsidR="00AE24A9" w:rsidRPr="009E4337">
        <w:t xml:space="preserve"> </w:t>
      </w:r>
      <w:r w:rsidRPr="009E4337">
        <w:t>М</w:t>
      </w:r>
      <w:r w:rsidR="00B35576" w:rsidRPr="009E4337">
        <w:t>етод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bookmarkEnd w:id="512"/>
      <w:bookmarkEnd w:id="513"/>
    </w:p>
    <w:p w14:paraId="149F7FB7" w14:textId="10F05AB7" w:rsidR="00302B66" w:rsidRPr="009E4337" w:rsidRDefault="00302B66" w:rsidP="0006129B">
      <w:pPr>
        <w:ind w:firstLine="567"/>
        <w:contextualSpacing/>
      </w:pPr>
      <w:r w:rsidRPr="009E4337">
        <w:t xml:space="preserve">Методика расчета и оценки показателей надежности системы теплоснабжения выполняется в соответствии с приложением 40 Методических указаний по разработке схем теплоснабжения, </w:t>
      </w:r>
      <w:r w:rsidR="00DE55A1" w:rsidRPr="009E4337">
        <w:t xml:space="preserve">утв. Приказом Минэнерго России от 05.03.2019 № 212 </w:t>
      </w:r>
      <w:r w:rsidR="0098168B" w:rsidRPr="009E4337">
        <w:t>«</w:t>
      </w:r>
      <w:r w:rsidR="00DE55A1" w:rsidRPr="009E4337">
        <w:t>Об утверждении Методических указаний по разработке схем теплоснабжения</w:t>
      </w:r>
      <w:r w:rsidR="0098168B" w:rsidRPr="009E4337">
        <w:t>»</w:t>
      </w:r>
      <w:r w:rsidR="00DE55A1" w:rsidRPr="009E4337">
        <w:t>.</w:t>
      </w:r>
      <w:r w:rsidRPr="009E4337">
        <w:t xml:space="preserve"> Основные положения данной методики приведены в части 9 Главы 1 настоящего документы.</w:t>
      </w:r>
    </w:p>
    <w:p w14:paraId="45F35BD5" w14:textId="77777777" w:rsidR="00496D37" w:rsidRPr="009E4337" w:rsidRDefault="00496D37" w:rsidP="0006129B">
      <w:pPr>
        <w:ind w:firstLine="567"/>
      </w:pPr>
    </w:p>
    <w:p w14:paraId="2416D7BE" w14:textId="290DDE24" w:rsidR="00496D37" w:rsidRPr="009E4337" w:rsidRDefault="00496D37" w:rsidP="0006129B">
      <w:pPr>
        <w:pStyle w:val="aff8"/>
        <w:spacing w:line="240" w:lineRule="auto"/>
      </w:pPr>
      <w:r w:rsidRPr="009E4337">
        <w:t xml:space="preserve">Таблица </w:t>
      </w:r>
      <w:r w:rsidR="008A3CE6" w:rsidRPr="009E4337">
        <w:fldChar w:fldCharType="begin"/>
      </w:r>
      <w:r w:rsidR="00A851D1" w:rsidRPr="009E4337">
        <w:instrText xml:space="preserve"> SEQ Таблица \* ARABIC </w:instrText>
      </w:r>
      <w:r w:rsidR="008A3CE6" w:rsidRPr="009E4337">
        <w:fldChar w:fldCharType="separate"/>
      </w:r>
      <w:r w:rsidR="00421AC7">
        <w:rPr>
          <w:noProof/>
        </w:rPr>
        <w:t>51</w:t>
      </w:r>
      <w:r w:rsidR="008A3CE6" w:rsidRPr="009E4337">
        <w:rPr>
          <w:noProof/>
        </w:rPr>
        <w:fldChar w:fldCharType="end"/>
      </w:r>
      <w:r w:rsidRPr="009E4337">
        <w:t xml:space="preserve"> – Надежность систем теплоснабжения </w:t>
      </w:r>
    </w:p>
    <w:tbl>
      <w:tblPr>
        <w:tblW w:w="5102" w:type="pct"/>
        <w:jc w:val="center"/>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firstRow="1" w:lastRow="0" w:firstColumn="1" w:lastColumn="0" w:noHBand="0" w:noVBand="1"/>
      </w:tblPr>
      <w:tblGrid>
        <w:gridCol w:w="530"/>
        <w:gridCol w:w="2466"/>
        <w:gridCol w:w="1810"/>
        <w:gridCol w:w="1810"/>
        <w:gridCol w:w="3728"/>
      </w:tblGrid>
      <w:tr w:rsidR="008B4C7D" w:rsidRPr="009E4337" w14:paraId="4D571528" w14:textId="77777777" w:rsidTr="00ED2432">
        <w:trPr>
          <w:cantSplit/>
          <w:tblHeader/>
          <w:jc w:val="center"/>
        </w:trPr>
        <w:tc>
          <w:tcPr>
            <w:tcW w:w="256" w:type="pct"/>
            <w:shd w:val="clear" w:color="auto" w:fill="auto"/>
            <w:vAlign w:val="center"/>
            <w:hideMark/>
          </w:tcPr>
          <w:p w14:paraId="61FE56F6" w14:textId="77777777" w:rsidR="008B4C7D" w:rsidRPr="009E4337" w:rsidRDefault="008B4C7D" w:rsidP="00ED2432">
            <w:pPr>
              <w:jc w:val="center"/>
              <w:rPr>
                <w:sz w:val="22"/>
              </w:rPr>
            </w:pPr>
            <w:r w:rsidRPr="009E4337">
              <w:rPr>
                <w:sz w:val="22"/>
              </w:rPr>
              <w:t>№ п/п</w:t>
            </w:r>
          </w:p>
        </w:tc>
        <w:tc>
          <w:tcPr>
            <w:tcW w:w="1192" w:type="pct"/>
            <w:shd w:val="clear" w:color="auto" w:fill="auto"/>
            <w:vAlign w:val="center"/>
            <w:hideMark/>
          </w:tcPr>
          <w:p w14:paraId="755B1593" w14:textId="77777777" w:rsidR="008B4C7D" w:rsidRPr="009E4337" w:rsidRDefault="008B4C7D" w:rsidP="00ED2432">
            <w:pPr>
              <w:jc w:val="center"/>
              <w:rPr>
                <w:sz w:val="22"/>
              </w:rPr>
            </w:pPr>
            <w:r w:rsidRPr="009E4337">
              <w:rPr>
                <w:sz w:val="22"/>
              </w:rPr>
              <w:t>Наименование источника</w:t>
            </w:r>
          </w:p>
        </w:tc>
        <w:tc>
          <w:tcPr>
            <w:tcW w:w="875" w:type="pct"/>
            <w:shd w:val="clear" w:color="auto" w:fill="auto"/>
            <w:vAlign w:val="center"/>
          </w:tcPr>
          <w:p w14:paraId="42578C0F" w14:textId="77777777" w:rsidR="008B4C7D" w:rsidRPr="009E4337" w:rsidRDefault="008B4C7D" w:rsidP="00ED2432">
            <w:pPr>
              <w:jc w:val="center"/>
              <w:rPr>
                <w:bCs/>
                <w:sz w:val="22"/>
              </w:rPr>
            </w:pPr>
            <w:r w:rsidRPr="009E4337">
              <w:rPr>
                <w:bCs/>
                <w:sz w:val="22"/>
              </w:rPr>
              <w:t>Нормативные значения показателей надежности теплоснабжения</w:t>
            </w:r>
          </w:p>
        </w:tc>
        <w:tc>
          <w:tcPr>
            <w:tcW w:w="875" w:type="pct"/>
            <w:shd w:val="clear" w:color="auto" w:fill="auto"/>
            <w:vAlign w:val="center"/>
          </w:tcPr>
          <w:p w14:paraId="33A4E568" w14:textId="77777777" w:rsidR="008B4C7D" w:rsidRPr="009E4337" w:rsidRDefault="008B4C7D" w:rsidP="00ED2432">
            <w:pPr>
              <w:jc w:val="center"/>
              <w:rPr>
                <w:bCs/>
                <w:sz w:val="22"/>
              </w:rPr>
            </w:pPr>
            <w:r w:rsidRPr="009E4337">
              <w:rPr>
                <w:bCs/>
                <w:sz w:val="22"/>
              </w:rPr>
              <w:t>Расчетные значения показателей надежности теплоснабжения</w:t>
            </w:r>
          </w:p>
        </w:tc>
        <w:tc>
          <w:tcPr>
            <w:tcW w:w="1802" w:type="pct"/>
            <w:shd w:val="clear" w:color="auto" w:fill="auto"/>
            <w:vAlign w:val="center"/>
          </w:tcPr>
          <w:p w14:paraId="580184F8" w14:textId="77777777" w:rsidR="008B4C7D" w:rsidRPr="009E4337" w:rsidRDefault="008B4C7D" w:rsidP="00ED2432">
            <w:pPr>
              <w:jc w:val="center"/>
              <w:rPr>
                <w:sz w:val="22"/>
              </w:rPr>
            </w:pPr>
            <w:r w:rsidRPr="009E4337">
              <w:rPr>
                <w:sz w:val="22"/>
              </w:rPr>
              <w:t>Заключение</w:t>
            </w:r>
          </w:p>
        </w:tc>
      </w:tr>
      <w:tr w:rsidR="008B4C7D" w:rsidRPr="009E4337" w14:paraId="338B6EE3" w14:textId="77777777" w:rsidTr="00ED2432">
        <w:trPr>
          <w:cantSplit/>
          <w:jc w:val="center"/>
        </w:trPr>
        <w:tc>
          <w:tcPr>
            <w:tcW w:w="256" w:type="pct"/>
            <w:shd w:val="clear" w:color="auto" w:fill="auto"/>
            <w:vAlign w:val="center"/>
          </w:tcPr>
          <w:p w14:paraId="20D36B10" w14:textId="77777777" w:rsidR="008B4C7D" w:rsidRPr="009E4337" w:rsidRDefault="008B4C7D" w:rsidP="00ED2432">
            <w:pPr>
              <w:pStyle w:val="aa"/>
              <w:jc w:val="center"/>
              <w:rPr>
                <w:sz w:val="22"/>
                <w:szCs w:val="22"/>
              </w:rPr>
            </w:pPr>
            <w:r w:rsidRPr="009E4337">
              <w:rPr>
                <w:sz w:val="22"/>
                <w:szCs w:val="22"/>
              </w:rPr>
              <w:t>1</w:t>
            </w:r>
          </w:p>
        </w:tc>
        <w:tc>
          <w:tcPr>
            <w:tcW w:w="1192" w:type="pct"/>
            <w:vAlign w:val="center"/>
          </w:tcPr>
          <w:p w14:paraId="69BEFBE2" w14:textId="77777777" w:rsidR="008B4C7D" w:rsidRPr="009E4337" w:rsidRDefault="008B4C7D" w:rsidP="00ED2432">
            <w:pPr>
              <w:jc w:val="center"/>
              <w:rPr>
                <w:sz w:val="22"/>
              </w:rPr>
            </w:pPr>
            <w:r w:rsidRPr="00980317">
              <w:rPr>
                <w:color w:val="000000"/>
                <w:sz w:val="22"/>
                <w:szCs w:val="22"/>
              </w:rPr>
              <w:t>Котельная «Школа» (с. Дунаево)</w:t>
            </w:r>
          </w:p>
        </w:tc>
        <w:tc>
          <w:tcPr>
            <w:tcW w:w="875" w:type="pct"/>
            <w:vMerge w:val="restart"/>
            <w:shd w:val="clear" w:color="auto" w:fill="auto"/>
            <w:vAlign w:val="center"/>
          </w:tcPr>
          <w:p w14:paraId="5ED1FA58" w14:textId="77777777" w:rsidR="008B4C7D" w:rsidRPr="009E4337" w:rsidRDefault="008B4C7D" w:rsidP="00ED2432">
            <w:pPr>
              <w:jc w:val="center"/>
              <w:rPr>
                <w:sz w:val="22"/>
              </w:rPr>
            </w:pPr>
            <w:r w:rsidRPr="009E4337">
              <w:rPr>
                <w:sz w:val="22"/>
              </w:rPr>
              <w:t>Вероятность безотказной работы системы теплоснабжения Р=0,9;</w:t>
            </w:r>
          </w:p>
          <w:p w14:paraId="387DFBBA" w14:textId="77777777" w:rsidR="008B4C7D" w:rsidRPr="009E4337" w:rsidRDefault="008B4C7D" w:rsidP="00ED2432">
            <w:pPr>
              <w:jc w:val="center"/>
              <w:rPr>
                <w:sz w:val="22"/>
              </w:rPr>
            </w:pPr>
            <w:r w:rsidRPr="009E4337">
              <w:rPr>
                <w:sz w:val="22"/>
              </w:rPr>
              <w:t>Коэффициент готовности Кг=0,97</w:t>
            </w:r>
          </w:p>
        </w:tc>
        <w:tc>
          <w:tcPr>
            <w:tcW w:w="875" w:type="pct"/>
            <w:shd w:val="clear" w:color="000000" w:fill="FFFFFF"/>
            <w:vAlign w:val="center"/>
          </w:tcPr>
          <w:p w14:paraId="542EEEC7" w14:textId="77777777" w:rsidR="008B4C7D" w:rsidRDefault="008B4C7D" w:rsidP="00ED2432">
            <w:pPr>
              <w:jc w:val="center"/>
              <w:rPr>
                <w:sz w:val="22"/>
              </w:rPr>
            </w:pPr>
            <w:r w:rsidRPr="009E4337">
              <w:rPr>
                <w:sz w:val="22"/>
              </w:rPr>
              <w:t>Р=</w:t>
            </w:r>
            <w:r w:rsidRPr="004F0A01">
              <w:rPr>
                <w:sz w:val="22"/>
              </w:rPr>
              <w:t>0,996358</w:t>
            </w:r>
            <w:r>
              <w:rPr>
                <w:sz w:val="22"/>
              </w:rPr>
              <w:t>;</w:t>
            </w:r>
          </w:p>
          <w:p w14:paraId="278B2AD3" w14:textId="77777777" w:rsidR="008B4C7D" w:rsidRPr="009E4337" w:rsidRDefault="008B4C7D" w:rsidP="00ED2432">
            <w:pPr>
              <w:jc w:val="center"/>
              <w:rPr>
                <w:sz w:val="22"/>
              </w:rPr>
            </w:pPr>
            <w:r w:rsidRPr="009E4337">
              <w:rPr>
                <w:sz w:val="22"/>
              </w:rPr>
              <w:t>Кг=</w:t>
            </w:r>
            <w:r w:rsidRPr="004F0A01">
              <w:rPr>
                <w:sz w:val="22"/>
              </w:rPr>
              <w:t>0,999873</w:t>
            </w:r>
          </w:p>
        </w:tc>
        <w:tc>
          <w:tcPr>
            <w:tcW w:w="1802" w:type="pct"/>
            <w:shd w:val="clear" w:color="000000" w:fill="FFFFFF"/>
            <w:vAlign w:val="center"/>
          </w:tcPr>
          <w:p w14:paraId="20F6B506" w14:textId="77777777" w:rsidR="008B4C7D" w:rsidRPr="009E4337" w:rsidRDefault="008B4C7D" w:rsidP="00ED2432">
            <w:pPr>
              <w:jc w:val="center"/>
              <w:rPr>
                <w:sz w:val="22"/>
              </w:rPr>
            </w:pPr>
            <w:r w:rsidRPr="009E4337">
              <w:rPr>
                <w:bCs/>
                <w:sz w:val="22"/>
              </w:rPr>
              <w:t xml:space="preserve">Вероятность безотказной работы системы соответствует нормативным требованиям, </w:t>
            </w:r>
            <w:r w:rsidRPr="009E4337">
              <w:rPr>
                <w:sz w:val="22"/>
              </w:rPr>
              <w:t xml:space="preserve">коэффициент готовности </w:t>
            </w:r>
            <w:r w:rsidRPr="009E4337">
              <w:rPr>
                <w:bCs/>
                <w:sz w:val="22"/>
              </w:rPr>
              <w:t>соответствует нормативным требованиям</w:t>
            </w:r>
          </w:p>
        </w:tc>
      </w:tr>
      <w:tr w:rsidR="008B4C7D" w:rsidRPr="009E4337" w14:paraId="7BE0D66C" w14:textId="77777777" w:rsidTr="00ED2432">
        <w:trPr>
          <w:cantSplit/>
          <w:jc w:val="center"/>
        </w:trPr>
        <w:tc>
          <w:tcPr>
            <w:tcW w:w="256" w:type="pct"/>
            <w:shd w:val="clear" w:color="auto" w:fill="auto"/>
            <w:vAlign w:val="center"/>
          </w:tcPr>
          <w:p w14:paraId="0729CDCA" w14:textId="77777777" w:rsidR="008B4C7D" w:rsidRPr="009E4337" w:rsidRDefault="008B4C7D" w:rsidP="00ED2432">
            <w:pPr>
              <w:pStyle w:val="aa"/>
              <w:jc w:val="center"/>
              <w:rPr>
                <w:sz w:val="22"/>
                <w:szCs w:val="22"/>
              </w:rPr>
            </w:pPr>
            <w:r>
              <w:rPr>
                <w:sz w:val="22"/>
                <w:szCs w:val="22"/>
              </w:rPr>
              <w:t>2</w:t>
            </w:r>
          </w:p>
        </w:tc>
        <w:tc>
          <w:tcPr>
            <w:tcW w:w="1192" w:type="pct"/>
            <w:vAlign w:val="center"/>
          </w:tcPr>
          <w:p w14:paraId="69C87142" w14:textId="77777777" w:rsidR="008B4C7D" w:rsidRPr="00980317" w:rsidRDefault="008B4C7D" w:rsidP="00ED2432">
            <w:pPr>
              <w:jc w:val="center"/>
              <w:rPr>
                <w:color w:val="000000"/>
                <w:sz w:val="22"/>
                <w:szCs w:val="22"/>
              </w:rPr>
            </w:pPr>
            <w:r w:rsidRPr="00980317">
              <w:rPr>
                <w:color w:val="000000"/>
                <w:sz w:val="22"/>
                <w:szCs w:val="22"/>
              </w:rPr>
              <w:t>Котельная «Стройдвор» (с. Дунаево)</w:t>
            </w:r>
          </w:p>
        </w:tc>
        <w:tc>
          <w:tcPr>
            <w:tcW w:w="875" w:type="pct"/>
            <w:vMerge/>
            <w:shd w:val="clear" w:color="auto" w:fill="auto"/>
            <w:vAlign w:val="center"/>
          </w:tcPr>
          <w:p w14:paraId="49ADD7A1" w14:textId="77777777" w:rsidR="008B4C7D" w:rsidRPr="009E4337" w:rsidRDefault="008B4C7D" w:rsidP="00ED2432">
            <w:pPr>
              <w:jc w:val="center"/>
              <w:rPr>
                <w:sz w:val="22"/>
              </w:rPr>
            </w:pPr>
          </w:p>
        </w:tc>
        <w:tc>
          <w:tcPr>
            <w:tcW w:w="875" w:type="pct"/>
            <w:shd w:val="clear" w:color="000000" w:fill="FFFFFF"/>
            <w:vAlign w:val="center"/>
          </w:tcPr>
          <w:p w14:paraId="2D360F7C" w14:textId="77777777" w:rsidR="008B4C7D" w:rsidRDefault="008B4C7D" w:rsidP="00ED2432">
            <w:pPr>
              <w:jc w:val="center"/>
              <w:rPr>
                <w:sz w:val="22"/>
              </w:rPr>
            </w:pPr>
            <w:r w:rsidRPr="009E4337">
              <w:rPr>
                <w:sz w:val="22"/>
              </w:rPr>
              <w:t>Р=</w:t>
            </w:r>
            <w:r w:rsidRPr="004F0A01">
              <w:rPr>
                <w:sz w:val="22"/>
              </w:rPr>
              <w:t>0,977164</w:t>
            </w:r>
            <w:r>
              <w:rPr>
                <w:sz w:val="22"/>
              </w:rPr>
              <w:t>;</w:t>
            </w:r>
          </w:p>
          <w:p w14:paraId="0DFCD347" w14:textId="77777777" w:rsidR="008B4C7D" w:rsidRPr="009E4337" w:rsidRDefault="008B4C7D" w:rsidP="00ED2432">
            <w:pPr>
              <w:jc w:val="center"/>
              <w:rPr>
                <w:sz w:val="22"/>
              </w:rPr>
            </w:pPr>
            <w:r w:rsidRPr="009E4337">
              <w:rPr>
                <w:sz w:val="22"/>
              </w:rPr>
              <w:t>Кг=</w:t>
            </w:r>
            <w:r w:rsidRPr="004F0A01">
              <w:rPr>
                <w:sz w:val="22"/>
              </w:rPr>
              <w:t>0,999564</w:t>
            </w:r>
          </w:p>
        </w:tc>
        <w:tc>
          <w:tcPr>
            <w:tcW w:w="1802" w:type="pct"/>
            <w:shd w:val="clear" w:color="000000" w:fill="FFFFFF"/>
            <w:vAlign w:val="center"/>
          </w:tcPr>
          <w:p w14:paraId="37420C5B" w14:textId="77777777" w:rsidR="008B4C7D" w:rsidRPr="009E4337" w:rsidRDefault="008B4C7D" w:rsidP="00ED2432">
            <w:pPr>
              <w:jc w:val="center"/>
              <w:rPr>
                <w:bCs/>
                <w:sz w:val="22"/>
              </w:rPr>
            </w:pPr>
            <w:r w:rsidRPr="009E4337">
              <w:rPr>
                <w:bCs/>
                <w:sz w:val="22"/>
              </w:rPr>
              <w:t xml:space="preserve">Вероятность безотказной работы системы соответствует нормативным требованиям, </w:t>
            </w:r>
            <w:r w:rsidRPr="009E4337">
              <w:rPr>
                <w:sz w:val="22"/>
              </w:rPr>
              <w:t xml:space="preserve">коэффициент готовности </w:t>
            </w:r>
            <w:r w:rsidRPr="009E4337">
              <w:rPr>
                <w:bCs/>
                <w:sz w:val="22"/>
              </w:rPr>
              <w:t>соответствует нормативным требованиям</w:t>
            </w:r>
          </w:p>
        </w:tc>
      </w:tr>
      <w:tr w:rsidR="008B4C7D" w:rsidRPr="009E4337" w14:paraId="5155A1F5" w14:textId="77777777" w:rsidTr="00ED2432">
        <w:trPr>
          <w:cantSplit/>
          <w:jc w:val="center"/>
        </w:trPr>
        <w:tc>
          <w:tcPr>
            <w:tcW w:w="256" w:type="pct"/>
            <w:shd w:val="clear" w:color="auto" w:fill="auto"/>
            <w:vAlign w:val="center"/>
          </w:tcPr>
          <w:p w14:paraId="7B8EE57E" w14:textId="77777777" w:rsidR="008B4C7D" w:rsidRDefault="008B4C7D" w:rsidP="00ED2432">
            <w:pPr>
              <w:pStyle w:val="aa"/>
              <w:jc w:val="center"/>
              <w:rPr>
                <w:sz w:val="22"/>
                <w:szCs w:val="22"/>
              </w:rPr>
            </w:pPr>
            <w:r>
              <w:rPr>
                <w:sz w:val="22"/>
                <w:szCs w:val="22"/>
              </w:rPr>
              <w:t>3</w:t>
            </w:r>
          </w:p>
        </w:tc>
        <w:tc>
          <w:tcPr>
            <w:tcW w:w="1192" w:type="pct"/>
            <w:vAlign w:val="center"/>
          </w:tcPr>
          <w:p w14:paraId="34070125" w14:textId="77777777" w:rsidR="008B4C7D" w:rsidRPr="00980317" w:rsidRDefault="008B4C7D" w:rsidP="00ED2432">
            <w:pPr>
              <w:jc w:val="center"/>
              <w:rPr>
                <w:color w:val="000000"/>
                <w:sz w:val="22"/>
                <w:szCs w:val="22"/>
              </w:rPr>
            </w:pPr>
            <w:r w:rsidRPr="00980317">
              <w:rPr>
                <w:color w:val="000000"/>
                <w:sz w:val="22"/>
                <w:szCs w:val="22"/>
              </w:rPr>
              <w:t>Котельная «ДКПС» (с. Дунаево)</w:t>
            </w:r>
          </w:p>
        </w:tc>
        <w:tc>
          <w:tcPr>
            <w:tcW w:w="875" w:type="pct"/>
            <w:vMerge/>
            <w:shd w:val="clear" w:color="auto" w:fill="auto"/>
            <w:vAlign w:val="center"/>
          </w:tcPr>
          <w:p w14:paraId="0BC3B15A" w14:textId="77777777" w:rsidR="008B4C7D" w:rsidRPr="009E4337" w:rsidRDefault="008B4C7D" w:rsidP="00ED2432">
            <w:pPr>
              <w:jc w:val="center"/>
              <w:rPr>
                <w:sz w:val="22"/>
              </w:rPr>
            </w:pPr>
          </w:p>
        </w:tc>
        <w:tc>
          <w:tcPr>
            <w:tcW w:w="875" w:type="pct"/>
            <w:shd w:val="clear" w:color="000000" w:fill="FFFFFF"/>
            <w:vAlign w:val="center"/>
          </w:tcPr>
          <w:p w14:paraId="6D77730E" w14:textId="77777777" w:rsidR="008B4C7D" w:rsidRDefault="008B4C7D" w:rsidP="00ED2432">
            <w:pPr>
              <w:jc w:val="center"/>
              <w:rPr>
                <w:sz w:val="22"/>
              </w:rPr>
            </w:pPr>
            <w:r w:rsidRPr="009E4337">
              <w:rPr>
                <w:sz w:val="22"/>
              </w:rPr>
              <w:t>Р=</w:t>
            </w:r>
            <w:r w:rsidRPr="004F0A01">
              <w:rPr>
                <w:sz w:val="22"/>
              </w:rPr>
              <w:t>0,940088</w:t>
            </w:r>
            <w:r>
              <w:rPr>
                <w:sz w:val="22"/>
              </w:rPr>
              <w:t>;</w:t>
            </w:r>
          </w:p>
          <w:p w14:paraId="1A85C41E" w14:textId="77777777" w:rsidR="008B4C7D" w:rsidRPr="009E4337" w:rsidRDefault="008B4C7D" w:rsidP="00ED2432">
            <w:pPr>
              <w:jc w:val="center"/>
              <w:rPr>
                <w:sz w:val="22"/>
              </w:rPr>
            </w:pPr>
            <w:r w:rsidRPr="009E4337">
              <w:rPr>
                <w:sz w:val="22"/>
              </w:rPr>
              <w:t>Кг=</w:t>
            </w:r>
            <w:r w:rsidRPr="004F0A01">
              <w:rPr>
                <w:sz w:val="22"/>
              </w:rPr>
              <w:t>0,999191</w:t>
            </w:r>
          </w:p>
        </w:tc>
        <w:tc>
          <w:tcPr>
            <w:tcW w:w="1802" w:type="pct"/>
            <w:shd w:val="clear" w:color="000000" w:fill="FFFFFF"/>
            <w:vAlign w:val="center"/>
          </w:tcPr>
          <w:p w14:paraId="18C17942" w14:textId="77777777" w:rsidR="008B4C7D" w:rsidRPr="009E4337" w:rsidRDefault="008B4C7D" w:rsidP="00ED2432">
            <w:pPr>
              <w:jc w:val="center"/>
              <w:rPr>
                <w:bCs/>
                <w:sz w:val="22"/>
              </w:rPr>
            </w:pPr>
            <w:r w:rsidRPr="009E4337">
              <w:rPr>
                <w:bCs/>
                <w:sz w:val="22"/>
              </w:rPr>
              <w:t xml:space="preserve">Вероятность безотказной работы системы соответствует нормативным требованиям, </w:t>
            </w:r>
            <w:r w:rsidRPr="009E4337">
              <w:rPr>
                <w:sz w:val="22"/>
              </w:rPr>
              <w:t xml:space="preserve">коэффициент готовности </w:t>
            </w:r>
            <w:r w:rsidRPr="009E4337">
              <w:rPr>
                <w:bCs/>
                <w:sz w:val="22"/>
              </w:rPr>
              <w:t>соответствует нормативным требованиям</w:t>
            </w:r>
          </w:p>
        </w:tc>
      </w:tr>
    </w:tbl>
    <w:p w14:paraId="03B0C2F4" w14:textId="77777777" w:rsidR="0008152C" w:rsidRPr="009E4337" w:rsidRDefault="0008152C"/>
    <w:p w14:paraId="2F33AE15" w14:textId="5D330AB2" w:rsidR="004D4D73" w:rsidRPr="009E4337" w:rsidRDefault="004D4D73" w:rsidP="004D4D73">
      <w:pPr>
        <w:ind w:firstLine="567"/>
      </w:pPr>
      <w:bookmarkStart w:id="514" w:name="_Toc343247326"/>
      <w:bookmarkStart w:id="515" w:name="_Toc343877040"/>
      <w:r w:rsidRPr="009E4337">
        <w:t>Вероятность безотказной работы и коэффициент готовности систем теплоснабжения поселения соответствует нормативным требованиям. Для обеспечения надежного теплоснабжения потребителей рекомендуется своевременно проводить текущие и плановые ремонты объектов системы теплоснабжения.</w:t>
      </w:r>
    </w:p>
    <w:p w14:paraId="585673D3" w14:textId="77777777" w:rsidR="00302B66" w:rsidRPr="009E4337" w:rsidRDefault="00CC521F" w:rsidP="0006129B">
      <w:pPr>
        <w:pStyle w:val="21"/>
        <w:spacing w:line="240" w:lineRule="auto"/>
      </w:pPr>
      <w:bookmarkStart w:id="516" w:name="_Toc158278770"/>
      <w:bookmarkStart w:id="517" w:name="_Toc183331879"/>
      <w:r w:rsidRPr="009E4337">
        <w:t>11.2 М</w:t>
      </w:r>
      <w:r w:rsidR="00B35576" w:rsidRPr="009E4337">
        <w:t>етод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bookmarkEnd w:id="516"/>
      <w:bookmarkEnd w:id="517"/>
    </w:p>
    <w:p w14:paraId="07A656DF" w14:textId="15FA5060" w:rsidR="00302B66" w:rsidRPr="009E4337" w:rsidRDefault="00302B66" w:rsidP="0006129B">
      <w:pPr>
        <w:tabs>
          <w:tab w:val="left" w:pos="993"/>
        </w:tabs>
        <w:ind w:firstLine="709"/>
        <w:rPr>
          <w:rFonts w:eastAsia="Microsoft YaHei"/>
          <w:spacing w:val="-5"/>
        </w:rPr>
      </w:pPr>
      <w:r w:rsidRPr="009E4337">
        <w:rPr>
          <w:rFonts w:eastAsia="Microsoft YaHei"/>
          <w:spacing w:val="-5"/>
        </w:rPr>
        <w:t xml:space="preserve">Отказ теплоснабжения потребителя – событие, приводящее к падению температуры в отапливаемых помещениях жилых и общественных зданий ниже плюс 12°С, в промышленных зданиях ниже </w:t>
      </w:r>
      <w:r w:rsidR="001509D9" w:rsidRPr="009E4337">
        <w:rPr>
          <w:rFonts w:eastAsia="Microsoft YaHei"/>
          <w:spacing w:val="-5"/>
        </w:rPr>
        <w:t xml:space="preserve">плюс </w:t>
      </w:r>
      <w:r w:rsidRPr="009E4337">
        <w:rPr>
          <w:rFonts w:eastAsia="Microsoft YaHei"/>
          <w:spacing w:val="-5"/>
        </w:rPr>
        <w:t xml:space="preserve">8°С, в соответствии со </w:t>
      </w:r>
      <w:r w:rsidR="00DE55A1" w:rsidRPr="009E4337">
        <w:rPr>
          <w:rFonts w:eastAsia="Microsoft YaHei"/>
          <w:spacing w:val="-5"/>
        </w:rPr>
        <w:t xml:space="preserve">СП 124.13330.2012 </w:t>
      </w:r>
      <w:r w:rsidR="0098168B" w:rsidRPr="009E4337">
        <w:rPr>
          <w:rFonts w:eastAsia="Microsoft YaHei"/>
          <w:spacing w:val="-5"/>
        </w:rPr>
        <w:t>«</w:t>
      </w:r>
      <w:r w:rsidR="00DE55A1" w:rsidRPr="009E4337">
        <w:rPr>
          <w:rFonts w:eastAsia="Microsoft YaHei"/>
          <w:spacing w:val="-5"/>
        </w:rPr>
        <w:t>Свод правил. Тепловые сети. Актуализированная редакция СНиП 41-02-2003</w:t>
      </w:r>
      <w:r w:rsidR="0098168B" w:rsidRPr="009E4337">
        <w:rPr>
          <w:rFonts w:eastAsia="Microsoft YaHei"/>
          <w:spacing w:val="-5"/>
        </w:rPr>
        <w:t>»</w:t>
      </w:r>
      <w:r w:rsidRPr="009E4337">
        <w:rPr>
          <w:rFonts w:eastAsia="Microsoft YaHei"/>
          <w:spacing w:val="-5"/>
        </w:rPr>
        <w:t>. С учетом данных о теплоаккумулирующей способности объектов теплопотребления (зданий) определяется время, за которое температура внутри отапливаемого помещения снизится до температуры, установленной в критериях отказа теплоснабжения.</w:t>
      </w:r>
    </w:p>
    <w:p w14:paraId="135F6E19" w14:textId="77777777" w:rsidR="00302B66" w:rsidRPr="009E4337" w:rsidRDefault="009C38E7" w:rsidP="0006129B">
      <w:pPr>
        <w:tabs>
          <w:tab w:val="left" w:pos="993"/>
        </w:tabs>
        <w:ind w:firstLine="709"/>
        <w:rPr>
          <w:rFonts w:eastAsia="Microsoft YaHei"/>
          <w:spacing w:val="-5"/>
        </w:rPr>
      </w:pPr>
      <w:r w:rsidRPr="009E4337">
        <w:rPr>
          <w:rFonts w:eastAsia="Microsoft YaHei"/>
          <w:spacing w:val="-5"/>
        </w:rPr>
        <w:t xml:space="preserve">Период </w:t>
      </w:r>
      <w:r w:rsidR="00302B66" w:rsidRPr="009E4337">
        <w:rPr>
          <w:rFonts w:eastAsia="Microsoft YaHei"/>
          <w:spacing w:val="-5"/>
        </w:rPr>
        <w:t>времени снижения температуры при внезапном прекращении теплоснабжения до критического значения (плюс 12°С) рассчитывается по формуле:</w:t>
      </w:r>
    </w:p>
    <w:p w14:paraId="4F0F7AB1" w14:textId="77777777" w:rsidR="00302B66" w:rsidRPr="009E4337" w:rsidRDefault="00302B66" w:rsidP="0006129B">
      <w:pPr>
        <w:tabs>
          <w:tab w:val="left" w:pos="993"/>
        </w:tabs>
        <w:ind w:firstLine="709"/>
        <w:jc w:val="center"/>
      </w:pPr>
      <w:r w:rsidRPr="009E4337">
        <w:rPr>
          <w:position w:val="-30"/>
        </w:rPr>
        <w:object w:dxaOrig="1780" w:dyaOrig="700" w14:anchorId="492394AA">
          <v:shape id="_x0000_i1026" type="#_x0000_t75" style="width:86.25pt;height:36.75pt" o:ole="">
            <v:imagedata r:id="rId24" o:title=""/>
          </v:shape>
          <o:OLEObject Type="Embed" ProgID="Equation.3" ShapeID="_x0000_i1026" DrawAspect="Content" ObjectID="_1793944457" r:id="rId25"/>
        </w:object>
      </w:r>
      <w:r w:rsidRPr="009E4337">
        <w:t>,</w:t>
      </w:r>
    </w:p>
    <w:p w14:paraId="1FE2A854" w14:textId="77777777" w:rsidR="00302B66" w:rsidRPr="009E4337" w:rsidRDefault="00302B66" w:rsidP="0006129B">
      <w:pPr>
        <w:tabs>
          <w:tab w:val="left" w:pos="993"/>
        </w:tabs>
        <w:ind w:firstLine="709"/>
      </w:pPr>
      <w:r w:rsidRPr="009E4337">
        <w:lastRenderedPageBreak/>
        <w:t xml:space="preserve">где </w:t>
      </w:r>
      <w:r w:rsidRPr="009E4337">
        <w:rPr>
          <w:position w:val="-12"/>
        </w:rPr>
        <w:object w:dxaOrig="340" w:dyaOrig="360" w14:anchorId="750B181E">
          <v:shape id="_x0000_i1027" type="#_x0000_t75" style="width:21.75pt;height:21.75pt" o:ole="">
            <v:imagedata r:id="rId26" o:title=""/>
          </v:shape>
          <o:OLEObject Type="Embed" ProgID="Equation.3" ShapeID="_x0000_i1027" DrawAspect="Content" ObjectID="_1793944458" r:id="rId27"/>
        </w:object>
      </w:r>
      <w:r w:rsidRPr="009E4337">
        <w:t xml:space="preserve"> - внутренняя температура, которая устанавливается критерием отказа теплоснабжения (</w:t>
      </w:r>
      <w:r w:rsidRPr="009E4337">
        <w:rPr>
          <w:rFonts w:eastAsia="Microsoft YaHei"/>
          <w:spacing w:val="-5"/>
        </w:rPr>
        <w:t>плюс 12°С</w:t>
      </w:r>
      <w:r w:rsidRPr="009E4337">
        <w:t>);</w:t>
      </w:r>
    </w:p>
    <w:p w14:paraId="556051B1" w14:textId="77777777" w:rsidR="00302B66" w:rsidRPr="009E4337" w:rsidRDefault="00302B66" w:rsidP="0006129B">
      <w:pPr>
        <w:tabs>
          <w:tab w:val="left" w:pos="993"/>
        </w:tabs>
        <w:ind w:firstLine="709"/>
      </w:pPr>
      <w:r w:rsidRPr="009E4337">
        <w:rPr>
          <w:position w:val="-12"/>
        </w:rPr>
        <w:object w:dxaOrig="1020" w:dyaOrig="380" w14:anchorId="45A93959">
          <v:shape id="_x0000_i1028" type="#_x0000_t75" style="width:50.25pt;height:21.75pt" o:ole="">
            <v:imagedata r:id="rId28" o:title=""/>
          </v:shape>
          <o:OLEObject Type="Embed" ProgID="Equation.3" ShapeID="_x0000_i1028" DrawAspect="Content" ObjectID="_1793944459" r:id="rId29"/>
        </w:object>
      </w:r>
      <w:r w:rsidRPr="009E4337">
        <w:t xml:space="preserve"> - температура в отапливаемом помещении, которая была в момент начала исходного события;</w:t>
      </w:r>
    </w:p>
    <w:p w14:paraId="6B2ACF76" w14:textId="77777777" w:rsidR="00302B66" w:rsidRPr="009E4337" w:rsidRDefault="00302B66" w:rsidP="0006129B">
      <w:pPr>
        <w:tabs>
          <w:tab w:val="left" w:pos="993"/>
        </w:tabs>
        <w:ind w:firstLine="709"/>
      </w:pPr>
      <w:r w:rsidRPr="009E4337">
        <w:rPr>
          <w:position w:val="-10"/>
        </w:rPr>
        <w:object w:dxaOrig="880" w:dyaOrig="320" w14:anchorId="0809EE51">
          <v:shape id="_x0000_i1029" type="#_x0000_t75" style="width:44.25pt;height:14.25pt" o:ole="">
            <v:imagedata r:id="rId30" o:title=""/>
          </v:shape>
          <o:OLEObject Type="Embed" ProgID="Equation.3" ShapeID="_x0000_i1029" DrawAspect="Content" ObjectID="_1793944460" r:id="rId31"/>
        </w:object>
      </w:r>
      <w:r w:rsidRPr="009E4337">
        <w:t xml:space="preserve"> - коэффициент аккумуляции помещения (здания).</w:t>
      </w:r>
    </w:p>
    <w:p w14:paraId="6465CBBD" w14:textId="64AD8825" w:rsidR="00302B66" w:rsidRPr="009E4337" w:rsidRDefault="00302B66" w:rsidP="0006129B">
      <w:pPr>
        <w:tabs>
          <w:tab w:val="left" w:pos="993"/>
        </w:tabs>
        <w:ind w:firstLine="709"/>
      </w:pPr>
      <w:r w:rsidRPr="009E4337">
        <w:t xml:space="preserve">На рисунке </w:t>
      </w:r>
      <w:r w:rsidR="009E4337">
        <w:t>5</w:t>
      </w:r>
      <w:r w:rsidRPr="009E4337">
        <w:t xml:space="preserve"> представлено графическое сравнение периода времени снижения температуры внутреннего воздуха до критического значения и периода времени, необходимого для восстановления участка тепловой сети.</w:t>
      </w:r>
    </w:p>
    <w:p w14:paraId="304604D4" w14:textId="77777777" w:rsidR="00B627B4" w:rsidRPr="009E4337" w:rsidRDefault="00B627B4" w:rsidP="0006129B">
      <w:pPr>
        <w:tabs>
          <w:tab w:val="left" w:pos="993"/>
        </w:tabs>
        <w:ind w:firstLine="709"/>
      </w:pPr>
    </w:p>
    <w:p w14:paraId="0933F377" w14:textId="77777777" w:rsidR="00302B66" w:rsidRPr="009E4337" w:rsidRDefault="00D224E5" w:rsidP="0006129B">
      <w:pPr>
        <w:tabs>
          <w:tab w:val="left" w:pos="993"/>
        </w:tabs>
        <w:jc w:val="center"/>
      </w:pPr>
      <w:r w:rsidRPr="009E4337">
        <w:rPr>
          <w:noProof/>
        </w:rPr>
        <w:drawing>
          <wp:inline distT="0" distB="0" distL="0" distR="0" wp14:anchorId="00084AE2" wp14:editId="592D6F15">
            <wp:extent cx="6156325" cy="3180080"/>
            <wp:effectExtent l="0" t="0" r="15875" b="20320"/>
            <wp:docPr id="185"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290FC36B" w14:textId="73309145" w:rsidR="00302B66" w:rsidRPr="009E4337" w:rsidRDefault="0005686F" w:rsidP="0005686F">
      <w:pPr>
        <w:pStyle w:val="aff8"/>
      </w:pPr>
      <w:r w:rsidRPr="009E4337">
        <w:t xml:space="preserve">Рисунок </w:t>
      </w:r>
      <w:r w:rsidR="0075452D" w:rsidRPr="009E4337">
        <w:fldChar w:fldCharType="begin"/>
      </w:r>
      <w:r w:rsidR="0075452D" w:rsidRPr="009E4337">
        <w:instrText xml:space="preserve"> SEQ Рисунок \* ARABIC </w:instrText>
      </w:r>
      <w:r w:rsidR="0075452D" w:rsidRPr="009E4337">
        <w:fldChar w:fldCharType="separate"/>
      </w:r>
      <w:r w:rsidR="009E4337">
        <w:rPr>
          <w:noProof/>
        </w:rPr>
        <w:t>5</w:t>
      </w:r>
      <w:r w:rsidR="0075452D" w:rsidRPr="009E4337">
        <w:rPr>
          <w:noProof/>
        </w:rPr>
        <w:fldChar w:fldCharType="end"/>
      </w:r>
      <w:r w:rsidRPr="009E4337">
        <w:t xml:space="preserve"> </w:t>
      </w:r>
      <w:r w:rsidR="00302B66" w:rsidRPr="009E4337">
        <w:t>- Графическое сравнение периода времени снижения температуры внутреннего воздуха до критического значения и периода времени, необходимого для восстановления участка тепловой сети</w:t>
      </w:r>
    </w:p>
    <w:p w14:paraId="5CC8B9A2" w14:textId="77777777" w:rsidR="00302B66" w:rsidRPr="009E4337" w:rsidRDefault="00302B66" w:rsidP="0006129B">
      <w:pPr>
        <w:tabs>
          <w:tab w:val="left" w:pos="993"/>
        </w:tabs>
        <w:ind w:firstLine="709"/>
      </w:pPr>
    </w:p>
    <w:p w14:paraId="1B866CEC" w14:textId="77777777" w:rsidR="00302B66" w:rsidRPr="009E4337" w:rsidRDefault="00302B66" w:rsidP="0006129B">
      <w:pPr>
        <w:tabs>
          <w:tab w:val="left" w:pos="993"/>
        </w:tabs>
        <w:ind w:firstLine="709"/>
      </w:pPr>
      <w:r w:rsidRPr="009E4337">
        <w:t xml:space="preserve">По графику видно, что минимальное значение периода времени снижения температуры внутреннего соответствует расчетной температуре наружного воздуха. При увеличении повышении температуры наружного воздуха </w:t>
      </w:r>
      <w:r w:rsidR="009C38E7" w:rsidRPr="009E4337">
        <w:t xml:space="preserve">период </w:t>
      </w:r>
      <w:r w:rsidRPr="009E4337">
        <w:t xml:space="preserve">времени снижения температуры возрастает, так при температуре </w:t>
      </w:r>
      <w:r w:rsidRPr="009E4337">
        <w:rPr>
          <w:lang w:val="en-US"/>
        </w:rPr>
        <w:t>t</w:t>
      </w:r>
      <w:r w:rsidRPr="009E4337">
        <w:rPr>
          <w:vertAlign w:val="subscript"/>
        </w:rPr>
        <w:t>н</w:t>
      </w:r>
      <w:r w:rsidRPr="009E4337">
        <w:t>=-39°</w:t>
      </w:r>
      <w:r w:rsidRPr="009E4337">
        <w:rPr>
          <w:lang w:val="en-US"/>
        </w:rPr>
        <w:t>C</w:t>
      </w:r>
      <w:r w:rsidRPr="009E4337">
        <w:t xml:space="preserve"> </w:t>
      </w:r>
      <w:r w:rsidR="009C38E7" w:rsidRPr="009E4337">
        <w:t xml:space="preserve">период </w:t>
      </w:r>
      <w:r w:rsidRPr="009E4337">
        <w:t xml:space="preserve">времени составляет </w:t>
      </w:r>
      <w:r w:rsidRPr="009E4337">
        <w:rPr>
          <w:lang w:val="en-US"/>
        </w:rPr>
        <w:t>z</w:t>
      </w:r>
      <w:r w:rsidRPr="009E4337">
        <w:t xml:space="preserve">=6,0492 часов, а при температуре плюс </w:t>
      </w:r>
      <w:r w:rsidRPr="009E4337">
        <w:rPr>
          <w:lang w:val="en-US"/>
        </w:rPr>
        <w:t>t</w:t>
      </w:r>
      <w:r w:rsidRPr="009E4337">
        <w:rPr>
          <w:vertAlign w:val="subscript"/>
        </w:rPr>
        <w:t>н</w:t>
      </w:r>
      <w:r w:rsidRPr="009E4337">
        <w:t>=9°</w:t>
      </w:r>
      <w:r w:rsidRPr="009E4337">
        <w:rPr>
          <w:lang w:val="en-US"/>
        </w:rPr>
        <w:t>C</w:t>
      </w:r>
      <w:r w:rsidRPr="009E4337">
        <w:t xml:space="preserve"> - 51,9713 часов.</w:t>
      </w:r>
    </w:p>
    <w:p w14:paraId="0F0D50E3" w14:textId="77777777" w:rsidR="00302B66" w:rsidRPr="009E4337" w:rsidRDefault="009C38E7" w:rsidP="0006129B">
      <w:pPr>
        <w:tabs>
          <w:tab w:val="left" w:pos="993"/>
        </w:tabs>
        <w:ind w:firstLine="709"/>
      </w:pPr>
      <w:r w:rsidRPr="009E4337">
        <w:t xml:space="preserve">Период </w:t>
      </w:r>
      <w:r w:rsidR="00302B66" w:rsidRPr="009E4337">
        <w:t xml:space="preserve">восстановления участка тепловой сети зависит от диаметра трубопроводом, большему диаметру соответствует больший </w:t>
      </w:r>
      <w:r w:rsidRPr="009E4337">
        <w:t xml:space="preserve">период </w:t>
      </w:r>
      <w:r w:rsidR="00302B66" w:rsidRPr="009E4337">
        <w:t xml:space="preserve">времени восстановления. </w:t>
      </w:r>
      <w:r w:rsidRPr="009E4337">
        <w:t xml:space="preserve">Период </w:t>
      </w:r>
      <w:r w:rsidR="00302B66" w:rsidRPr="009E4337">
        <w:t>времени восстановления участка тепловой сети диаметром 32 мм составляет 3,803 часов, а участка тепловой сети диаметром 300 мм - 15,967 часов.</w:t>
      </w:r>
    </w:p>
    <w:p w14:paraId="0CE4BBF5" w14:textId="77777777" w:rsidR="00302B66" w:rsidRPr="009E4337" w:rsidRDefault="00302B66" w:rsidP="0006129B">
      <w:pPr>
        <w:tabs>
          <w:tab w:val="left" w:pos="993"/>
        </w:tabs>
        <w:ind w:firstLine="709"/>
      </w:pPr>
      <w:r w:rsidRPr="009E4337">
        <w:t xml:space="preserve">По графику видно, что </w:t>
      </w:r>
      <w:r w:rsidR="009C38E7" w:rsidRPr="009E4337">
        <w:t xml:space="preserve">период </w:t>
      </w:r>
      <w:r w:rsidRPr="009E4337">
        <w:t xml:space="preserve">времени восстановления диаметра тепловой сети диаметром 32 мм меньше периода времени снижения температуры внутреннего воздуха в любом температурном диапазоне. </w:t>
      </w:r>
    </w:p>
    <w:p w14:paraId="3E0B4EEA" w14:textId="405AD9F5" w:rsidR="00302B66" w:rsidRPr="009E4337" w:rsidRDefault="009C38E7" w:rsidP="0006129B">
      <w:pPr>
        <w:tabs>
          <w:tab w:val="left" w:pos="993"/>
        </w:tabs>
        <w:ind w:firstLine="709"/>
      </w:pPr>
      <w:r w:rsidRPr="009E4337">
        <w:t xml:space="preserve">Период </w:t>
      </w:r>
      <w:r w:rsidR="00302B66" w:rsidRPr="009E4337">
        <w:t>времени восстановления диаметра тепловой сети диаметром 300 мм меньше периода времени снижения температуры внутреннего воздуха при температуре наружного воздуха более минус 4°</w:t>
      </w:r>
      <w:r w:rsidR="00302B66" w:rsidRPr="009E4337">
        <w:rPr>
          <w:lang w:val="en-US"/>
        </w:rPr>
        <w:t>C</w:t>
      </w:r>
      <w:r w:rsidR="00302B66" w:rsidRPr="009E4337">
        <w:t>. При температуре наружного воздуха менее минус 4°</w:t>
      </w:r>
      <w:r w:rsidR="00302B66" w:rsidRPr="009E4337">
        <w:rPr>
          <w:lang w:val="en-US"/>
        </w:rPr>
        <w:t>C</w:t>
      </w:r>
      <w:r w:rsidR="00302B66" w:rsidRPr="009E4337">
        <w:t xml:space="preserve">, повышается вероятность </w:t>
      </w:r>
      <w:r w:rsidR="0098168B" w:rsidRPr="009E4337">
        <w:t>«</w:t>
      </w:r>
      <w:r w:rsidR="00302B66" w:rsidRPr="009E4337">
        <w:t>замораживания</w:t>
      </w:r>
      <w:r w:rsidR="0098168B" w:rsidRPr="009E4337">
        <w:t>»</w:t>
      </w:r>
      <w:r w:rsidR="00302B66" w:rsidRPr="009E4337">
        <w:t xml:space="preserve"> систем отопления зданий, в связи с тем, что </w:t>
      </w:r>
      <w:r w:rsidRPr="009E4337">
        <w:t xml:space="preserve">период </w:t>
      </w:r>
      <w:r w:rsidR="00302B66" w:rsidRPr="009E4337">
        <w:t xml:space="preserve">времени снижения температуры до критического значения меньше, чем </w:t>
      </w:r>
      <w:r w:rsidRPr="009E4337">
        <w:t xml:space="preserve">период </w:t>
      </w:r>
      <w:r w:rsidR="00302B66" w:rsidRPr="009E4337">
        <w:t>времени восстановления участков тепловой сети.</w:t>
      </w:r>
    </w:p>
    <w:p w14:paraId="52DF4797" w14:textId="77777777" w:rsidR="00302B66" w:rsidRPr="009E4337" w:rsidRDefault="00CC521F" w:rsidP="0006129B">
      <w:pPr>
        <w:pStyle w:val="21"/>
        <w:spacing w:line="240" w:lineRule="auto"/>
      </w:pPr>
      <w:bookmarkStart w:id="518" w:name="_Toc158278771"/>
      <w:bookmarkStart w:id="519" w:name="_Toc183331880"/>
      <w:r w:rsidRPr="009E4337">
        <w:lastRenderedPageBreak/>
        <w:t>11.3</w:t>
      </w:r>
      <w:r w:rsidR="00302B66" w:rsidRPr="009E4337">
        <w:t xml:space="preserve"> </w:t>
      </w:r>
      <w:r w:rsidRPr="009E4337">
        <w:t>Р</w:t>
      </w:r>
      <w:r w:rsidR="00B35576" w:rsidRPr="009E4337">
        <w:t>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bookmarkEnd w:id="518"/>
      <w:bookmarkEnd w:id="519"/>
    </w:p>
    <w:p w14:paraId="5ACA4ADD" w14:textId="5BCE8C2A" w:rsidR="00302B66" w:rsidRPr="009E4337" w:rsidRDefault="00302B66" w:rsidP="0006129B">
      <w:pPr>
        <w:ind w:firstLine="709"/>
        <w:rPr>
          <w:bCs/>
        </w:rPr>
      </w:pPr>
      <w:r w:rsidRPr="009E4337">
        <w:rPr>
          <w:bCs/>
        </w:rPr>
        <w:t xml:space="preserve">Вероятность безотказной работы систем теплоснабжения </w:t>
      </w:r>
      <w:r w:rsidR="008B4C7D">
        <w:rPr>
          <w:bCs/>
        </w:rPr>
        <w:t xml:space="preserve">поселения </w:t>
      </w:r>
      <w:r w:rsidRPr="009E4337">
        <w:rPr>
          <w:bCs/>
        </w:rPr>
        <w:t>соответ</w:t>
      </w:r>
      <w:r w:rsidR="004A23FE" w:rsidRPr="009E4337">
        <w:rPr>
          <w:bCs/>
        </w:rPr>
        <w:t>ству</w:t>
      </w:r>
      <w:r w:rsidR="001B4EE5" w:rsidRPr="009E4337">
        <w:rPr>
          <w:bCs/>
        </w:rPr>
        <w:t>ю</w:t>
      </w:r>
      <w:r w:rsidR="004A23FE" w:rsidRPr="009E4337">
        <w:rPr>
          <w:bCs/>
        </w:rPr>
        <w:t>т нормативным требованиям.</w:t>
      </w:r>
    </w:p>
    <w:p w14:paraId="1DA6E66A" w14:textId="77777777" w:rsidR="00302B66" w:rsidRPr="009E4337" w:rsidRDefault="00CC521F" w:rsidP="0006129B">
      <w:pPr>
        <w:pStyle w:val="21"/>
        <w:spacing w:line="240" w:lineRule="auto"/>
      </w:pPr>
      <w:bookmarkStart w:id="520" w:name="_Toc158278772"/>
      <w:bookmarkStart w:id="521" w:name="_Toc183331881"/>
      <w:r w:rsidRPr="009E4337">
        <w:t>11.4</w:t>
      </w:r>
      <w:r w:rsidR="00302B66" w:rsidRPr="009E4337">
        <w:t xml:space="preserve"> </w:t>
      </w:r>
      <w:r w:rsidRPr="009E4337">
        <w:t>Р</w:t>
      </w:r>
      <w:r w:rsidR="00B35576" w:rsidRPr="009E4337">
        <w:t>езультаты оценки коэффициентов готовности теплопроводов к несению тепловой нагрузки</w:t>
      </w:r>
      <w:bookmarkEnd w:id="520"/>
      <w:bookmarkEnd w:id="521"/>
    </w:p>
    <w:p w14:paraId="26E23A17" w14:textId="4949C47D" w:rsidR="00302B66" w:rsidRPr="009E4337" w:rsidRDefault="00302B66" w:rsidP="0006129B">
      <w:pPr>
        <w:ind w:firstLine="709"/>
        <w:rPr>
          <w:bCs/>
        </w:rPr>
      </w:pPr>
      <w:r w:rsidRPr="009E4337">
        <w:rPr>
          <w:bCs/>
        </w:rPr>
        <w:t xml:space="preserve">Коэффициенты готовности систем теплоснабжения </w:t>
      </w:r>
      <w:r w:rsidR="008B4C7D">
        <w:rPr>
          <w:bCs/>
        </w:rPr>
        <w:t xml:space="preserve">поселения </w:t>
      </w:r>
      <w:r w:rsidR="002901FC" w:rsidRPr="009E4337">
        <w:rPr>
          <w:bCs/>
        </w:rPr>
        <w:t>соответствует</w:t>
      </w:r>
      <w:r w:rsidRPr="009E4337">
        <w:rPr>
          <w:bCs/>
        </w:rPr>
        <w:t xml:space="preserve"> нормативным требованиям.</w:t>
      </w:r>
    </w:p>
    <w:p w14:paraId="4FDB4611" w14:textId="77777777" w:rsidR="00302B66" w:rsidRPr="009E4337" w:rsidRDefault="00CC521F" w:rsidP="0006129B">
      <w:pPr>
        <w:pStyle w:val="21"/>
        <w:spacing w:line="240" w:lineRule="auto"/>
      </w:pPr>
      <w:bookmarkStart w:id="522" w:name="_Toc158278773"/>
      <w:bookmarkStart w:id="523" w:name="_Toc183331882"/>
      <w:r w:rsidRPr="009E4337">
        <w:t>11.5 Р</w:t>
      </w:r>
      <w:r w:rsidR="00B35576" w:rsidRPr="009E4337">
        <w:t>езультаты оценки недоотпуска тепловой энергии по причине отказов (аварийных ситуаций) и простоев тепловых сетей и источников тепловой энергии</w:t>
      </w:r>
      <w:bookmarkEnd w:id="522"/>
      <w:bookmarkEnd w:id="523"/>
    </w:p>
    <w:p w14:paraId="2A1BDF7B" w14:textId="3A9D2AF0" w:rsidR="00302B66" w:rsidRPr="009E4337" w:rsidRDefault="00302B66" w:rsidP="0006129B">
      <w:pPr>
        <w:tabs>
          <w:tab w:val="left" w:pos="0"/>
        </w:tabs>
        <w:ind w:firstLine="709"/>
      </w:pPr>
      <w:r w:rsidRPr="009E4337">
        <w:t xml:space="preserve">Согласно </w:t>
      </w:r>
      <w:r w:rsidR="00DE55A1" w:rsidRPr="009E4337">
        <w:t xml:space="preserve">СП 124.13330.2012. </w:t>
      </w:r>
      <w:r w:rsidR="0098168B" w:rsidRPr="009E4337">
        <w:t>«</w:t>
      </w:r>
      <w:r w:rsidR="00DE55A1" w:rsidRPr="009E4337">
        <w:t>Свод правил. Тепловые сети. Актуализированная редакция СНиП 41-02-2003</w:t>
      </w:r>
      <w:r w:rsidR="0098168B" w:rsidRPr="009E4337">
        <w:t>»</w:t>
      </w:r>
      <w:r w:rsidRPr="009E4337">
        <w:t xml:space="preserve"> при авариях (отказах) на источнике теплоты на его выходных коллекторах в течение всего ремонтно-восстановительного допустимое снижение теплоты при расчетной температуре наружного воздуха для проектирования отопления определяется по таблице </w:t>
      </w:r>
      <w:r w:rsidR="006B2F09" w:rsidRPr="009E4337">
        <w:t>ниже</w:t>
      </w:r>
      <w:r w:rsidRPr="009E4337">
        <w:t>. При средневзвешенном допустимом времени восстановления тепловой сети (как самого слабого элемента системы теплоснабжения), можно рассчитать допустимый недоотпуск тепловой энергии.</w:t>
      </w:r>
    </w:p>
    <w:p w14:paraId="0A593B57" w14:textId="77777777" w:rsidR="00302B66" w:rsidRPr="009E4337" w:rsidRDefault="00302B66" w:rsidP="0006129B">
      <w:pPr>
        <w:tabs>
          <w:tab w:val="left" w:pos="0"/>
        </w:tabs>
        <w:ind w:firstLine="709"/>
      </w:pPr>
    </w:p>
    <w:p w14:paraId="1C46414A" w14:textId="0F41D84E" w:rsidR="00302B66" w:rsidRPr="009E4337" w:rsidRDefault="00302B66" w:rsidP="0006129B">
      <w:pPr>
        <w:pStyle w:val="aff8"/>
        <w:spacing w:line="240" w:lineRule="auto"/>
        <w:rPr>
          <w:rFonts w:eastAsia="Times New Roman"/>
          <w:szCs w:val="24"/>
        </w:rPr>
      </w:pPr>
      <w:r w:rsidRPr="009E4337">
        <w:t xml:space="preserve">Таблица </w:t>
      </w:r>
      <w:r w:rsidR="008A3CE6" w:rsidRPr="009E4337">
        <w:fldChar w:fldCharType="begin"/>
      </w:r>
      <w:r w:rsidR="006972A4" w:rsidRPr="009E4337">
        <w:instrText xml:space="preserve"> SEQ Таблица \* ARABIC </w:instrText>
      </w:r>
      <w:r w:rsidR="008A3CE6" w:rsidRPr="009E4337">
        <w:fldChar w:fldCharType="separate"/>
      </w:r>
      <w:r w:rsidR="00421AC7">
        <w:rPr>
          <w:noProof/>
        </w:rPr>
        <w:t>52</w:t>
      </w:r>
      <w:r w:rsidR="008A3CE6" w:rsidRPr="009E4337">
        <w:rPr>
          <w:noProof/>
        </w:rPr>
        <w:fldChar w:fldCharType="end"/>
      </w:r>
      <w:r w:rsidRPr="009E4337">
        <w:t xml:space="preserve"> - </w:t>
      </w:r>
      <w:r w:rsidRPr="009E4337">
        <w:rPr>
          <w:rFonts w:eastAsia="Times New Roman"/>
          <w:szCs w:val="24"/>
        </w:rPr>
        <w:t>Допустимое снижение теплоты при расчетной температуре наружного воздуха</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50"/>
        <w:gridCol w:w="3469"/>
        <w:gridCol w:w="1228"/>
        <w:gridCol w:w="1228"/>
        <w:gridCol w:w="1228"/>
        <w:gridCol w:w="1228"/>
        <w:gridCol w:w="1220"/>
      </w:tblGrid>
      <w:tr w:rsidR="009E4337" w:rsidRPr="009E4337" w14:paraId="4A48D445" w14:textId="77777777" w:rsidTr="00E44D80">
        <w:tc>
          <w:tcPr>
            <w:tcW w:w="176" w:type="pct"/>
            <w:vMerge w:val="restart"/>
            <w:tcBorders>
              <w:top w:val="single" w:sz="4" w:space="0" w:color="000000"/>
              <w:left w:val="single" w:sz="4" w:space="0" w:color="000000"/>
              <w:right w:val="single" w:sz="4" w:space="0" w:color="000000"/>
            </w:tcBorders>
            <w:vAlign w:val="center"/>
          </w:tcPr>
          <w:p w14:paraId="4E436EB3" w14:textId="77777777" w:rsidR="00E44D80" w:rsidRPr="009E4337" w:rsidRDefault="00E44D80" w:rsidP="0006129B">
            <w:pPr>
              <w:jc w:val="center"/>
              <w:rPr>
                <w:rStyle w:val="headeraff6"/>
                <w:sz w:val="22"/>
              </w:rPr>
            </w:pPr>
            <w:r w:rsidRPr="009E4337">
              <w:rPr>
                <w:rStyle w:val="headeraff6"/>
                <w:sz w:val="22"/>
              </w:rPr>
              <w:t>№ п/п</w:t>
            </w:r>
          </w:p>
        </w:tc>
        <w:tc>
          <w:tcPr>
            <w:tcW w:w="1743" w:type="pct"/>
            <w:vMerge w:val="restart"/>
            <w:tcBorders>
              <w:top w:val="single" w:sz="4" w:space="0" w:color="000000"/>
              <w:left w:val="single" w:sz="4" w:space="0" w:color="000000"/>
              <w:bottom w:val="single" w:sz="4" w:space="0" w:color="000000"/>
              <w:right w:val="single" w:sz="4" w:space="0" w:color="000000"/>
            </w:tcBorders>
            <w:vAlign w:val="center"/>
          </w:tcPr>
          <w:p w14:paraId="0BFAB96C" w14:textId="77777777" w:rsidR="00E44D80" w:rsidRPr="009E4337" w:rsidRDefault="00E44D80" w:rsidP="0006129B">
            <w:pPr>
              <w:jc w:val="center"/>
              <w:rPr>
                <w:sz w:val="22"/>
              </w:rPr>
            </w:pPr>
            <w:r w:rsidRPr="009E4337">
              <w:rPr>
                <w:rStyle w:val="headeraff6"/>
                <w:sz w:val="22"/>
              </w:rPr>
              <w:t>Наименование показателя</w:t>
            </w:r>
          </w:p>
        </w:tc>
        <w:tc>
          <w:tcPr>
            <w:tcW w:w="3081" w:type="pct"/>
            <w:gridSpan w:val="5"/>
            <w:tcBorders>
              <w:top w:val="single" w:sz="4" w:space="0" w:color="000000"/>
              <w:left w:val="single" w:sz="4" w:space="0" w:color="000000"/>
              <w:bottom w:val="single" w:sz="4" w:space="0" w:color="000000"/>
              <w:right w:val="single" w:sz="4" w:space="0" w:color="000000"/>
            </w:tcBorders>
            <w:vAlign w:val="center"/>
          </w:tcPr>
          <w:p w14:paraId="2CA82965" w14:textId="77777777" w:rsidR="00E44D80" w:rsidRPr="009E4337" w:rsidRDefault="00E44D80" w:rsidP="0006129B">
            <w:pPr>
              <w:jc w:val="center"/>
              <w:rPr>
                <w:sz w:val="22"/>
              </w:rPr>
            </w:pPr>
            <w:r w:rsidRPr="009E4337">
              <w:rPr>
                <w:rStyle w:val="headeraff6"/>
                <w:sz w:val="22"/>
              </w:rPr>
              <w:t>Расчетная температура наружного воздуха для проектирования отопления</w:t>
            </w:r>
            <w:r w:rsidRPr="009E4337">
              <w:rPr>
                <w:rStyle w:val="apple-converted-space"/>
                <w:sz w:val="22"/>
              </w:rPr>
              <w:t> </w:t>
            </w:r>
            <w:r w:rsidRPr="009E4337">
              <w:rPr>
                <w:noProof/>
                <w:sz w:val="22"/>
              </w:rPr>
              <w:drawing>
                <wp:inline distT="0" distB="0" distL="0" distR="0" wp14:anchorId="3F0B4E33" wp14:editId="76CA9BFF">
                  <wp:extent cx="95885" cy="159385"/>
                  <wp:effectExtent l="0" t="0" r="0" b="0"/>
                  <wp:docPr id="186" name="Рисунок 186" descr="http://dokipedia.ru/sites/default/files/doc_files/515/550/8/files/image3.em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http://dokipedia.ru/sites/default/files/doc_files/515/550/8/files/image3.emf.jpg"/>
                          <pic:cNvPicPr>
                            <a:picLocks noChangeAspect="1" noChangeArrowheads="1"/>
                          </pic:cNvPicPr>
                        </pic:nvPicPr>
                        <pic:blipFill>
                          <a:blip r:embed="rId33" r:link="rId34" cstate="print">
                            <a:extLst>
                              <a:ext uri="{28A0092B-C50C-407E-A947-70E740481C1C}">
                                <a14:useLocalDpi xmlns:a14="http://schemas.microsoft.com/office/drawing/2010/main" val="0"/>
                              </a:ext>
                            </a:extLst>
                          </a:blip>
                          <a:srcRect/>
                          <a:stretch>
                            <a:fillRect/>
                          </a:stretch>
                        </pic:blipFill>
                        <pic:spPr bwMode="auto">
                          <a:xfrm>
                            <a:off x="0" y="0"/>
                            <a:ext cx="95885" cy="159385"/>
                          </a:xfrm>
                          <a:prstGeom prst="rect">
                            <a:avLst/>
                          </a:prstGeom>
                          <a:noFill/>
                          <a:ln>
                            <a:noFill/>
                          </a:ln>
                        </pic:spPr>
                      </pic:pic>
                    </a:graphicData>
                  </a:graphic>
                </wp:inline>
              </w:drawing>
            </w:r>
            <w:r w:rsidRPr="009E4337">
              <w:rPr>
                <w:rStyle w:val="apple-converted-space"/>
                <w:sz w:val="22"/>
              </w:rPr>
              <w:t> </w:t>
            </w:r>
            <w:r w:rsidRPr="009E4337">
              <w:rPr>
                <w:rStyle w:val="headeraff6"/>
                <w:sz w:val="22"/>
              </w:rPr>
              <w:t>,°C</w:t>
            </w:r>
          </w:p>
        </w:tc>
      </w:tr>
      <w:tr w:rsidR="009E4337" w:rsidRPr="009E4337" w14:paraId="2C3878BE" w14:textId="77777777" w:rsidTr="00E44D80">
        <w:tc>
          <w:tcPr>
            <w:tcW w:w="176" w:type="pct"/>
            <w:vMerge/>
            <w:tcBorders>
              <w:left w:val="single" w:sz="4" w:space="0" w:color="000000"/>
              <w:bottom w:val="single" w:sz="4" w:space="0" w:color="000000"/>
              <w:right w:val="single" w:sz="4" w:space="0" w:color="000000"/>
            </w:tcBorders>
            <w:vAlign w:val="center"/>
          </w:tcPr>
          <w:p w14:paraId="670426F7" w14:textId="77777777" w:rsidR="00E44D80" w:rsidRPr="009E4337" w:rsidRDefault="00E44D80" w:rsidP="0006129B">
            <w:pPr>
              <w:jc w:val="center"/>
              <w:rPr>
                <w:sz w:val="22"/>
              </w:rPr>
            </w:pPr>
          </w:p>
        </w:tc>
        <w:tc>
          <w:tcPr>
            <w:tcW w:w="1743" w:type="pct"/>
            <w:vMerge/>
            <w:tcBorders>
              <w:top w:val="single" w:sz="4" w:space="0" w:color="000000"/>
              <w:left w:val="single" w:sz="4" w:space="0" w:color="000000"/>
              <w:bottom w:val="single" w:sz="4" w:space="0" w:color="000000"/>
              <w:right w:val="single" w:sz="4" w:space="0" w:color="000000"/>
            </w:tcBorders>
            <w:vAlign w:val="center"/>
          </w:tcPr>
          <w:p w14:paraId="2557D202" w14:textId="77777777" w:rsidR="00E44D80" w:rsidRPr="009E4337" w:rsidRDefault="00E44D80" w:rsidP="0006129B">
            <w:pPr>
              <w:rPr>
                <w:sz w:val="22"/>
              </w:rPr>
            </w:pPr>
          </w:p>
        </w:tc>
        <w:tc>
          <w:tcPr>
            <w:tcW w:w="617" w:type="pct"/>
            <w:tcBorders>
              <w:top w:val="single" w:sz="4" w:space="0" w:color="000000"/>
              <w:left w:val="single" w:sz="4" w:space="0" w:color="000000"/>
              <w:bottom w:val="single" w:sz="4" w:space="0" w:color="000000"/>
              <w:right w:val="single" w:sz="4" w:space="0" w:color="000000"/>
            </w:tcBorders>
            <w:vAlign w:val="center"/>
          </w:tcPr>
          <w:p w14:paraId="35206F5E" w14:textId="77777777" w:rsidR="00E44D80" w:rsidRPr="009E4337" w:rsidRDefault="00E44D80" w:rsidP="0006129B">
            <w:pPr>
              <w:jc w:val="center"/>
              <w:rPr>
                <w:sz w:val="22"/>
              </w:rPr>
            </w:pPr>
            <w:r w:rsidRPr="009E4337">
              <w:rPr>
                <w:rStyle w:val="headeraff6"/>
                <w:sz w:val="22"/>
              </w:rPr>
              <w:t>минус 10</w:t>
            </w:r>
          </w:p>
        </w:tc>
        <w:tc>
          <w:tcPr>
            <w:tcW w:w="617" w:type="pct"/>
            <w:tcBorders>
              <w:top w:val="single" w:sz="4" w:space="0" w:color="000000"/>
              <w:left w:val="single" w:sz="4" w:space="0" w:color="000000"/>
              <w:bottom w:val="single" w:sz="4" w:space="0" w:color="000000"/>
              <w:right w:val="single" w:sz="4" w:space="0" w:color="000000"/>
            </w:tcBorders>
            <w:vAlign w:val="center"/>
          </w:tcPr>
          <w:p w14:paraId="385D3E6B" w14:textId="77777777" w:rsidR="00E44D80" w:rsidRPr="009E4337" w:rsidRDefault="00E44D80" w:rsidP="0006129B">
            <w:pPr>
              <w:jc w:val="center"/>
              <w:rPr>
                <w:sz w:val="22"/>
              </w:rPr>
            </w:pPr>
            <w:r w:rsidRPr="009E4337">
              <w:rPr>
                <w:rStyle w:val="headeraff6"/>
                <w:sz w:val="22"/>
              </w:rPr>
              <w:t>минус 20</w:t>
            </w:r>
          </w:p>
        </w:tc>
        <w:tc>
          <w:tcPr>
            <w:tcW w:w="617" w:type="pct"/>
            <w:tcBorders>
              <w:top w:val="single" w:sz="4" w:space="0" w:color="000000"/>
              <w:left w:val="single" w:sz="4" w:space="0" w:color="000000"/>
              <w:bottom w:val="single" w:sz="4" w:space="0" w:color="000000"/>
              <w:right w:val="single" w:sz="4" w:space="0" w:color="000000"/>
            </w:tcBorders>
            <w:vAlign w:val="center"/>
          </w:tcPr>
          <w:p w14:paraId="6C305D78" w14:textId="77777777" w:rsidR="00E44D80" w:rsidRPr="009E4337" w:rsidRDefault="00E44D80" w:rsidP="0006129B">
            <w:pPr>
              <w:jc w:val="center"/>
              <w:rPr>
                <w:sz w:val="22"/>
              </w:rPr>
            </w:pPr>
            <w:r w:rsidRPr="009E4337">
              <w:rPr>
                <w:rStyle w:val="headeraff6"/>
                <w:sz w:val="22"/>
              </w:rPr>
              <w:t>минус 30</w:t>
            </w:r>
          </w:p>
        </w:tc>
        <w:tc>
          <w:tcPr>
            <w:tcW w:w="617" w:type="pct"/>
            <w:tcBorders>
              <w:top w:val="single" w:sz="4" w:space="0" w:color="000000"/>
              <w:left w:val="single" w:sz="4" w:space="0" w:color="000000"/>
              <w:bottom w:val="single" w:sz="4" w:space="0" w:color="000000"/>
              <w:right w:val="single" w:sz="4" w:space="0" w:color="000000"/>
            </w:tcBorders>
            <w:vAlign w:val="center"/>
          </w:tcPr>
          <w:p w14:paraId="167EB331" w14:textId="77777777" w:rsidR="00E44D80" w:rsidRPr="009E4337" w:rsidRDefault="00E44D80" w:rsidP="0006129B">
            <w:pPr>
              <w:jc w:val="center"/>
              <w:rPr>
                <w:sz w:val="22"/>
              </w:rPr>
            </w:pPr>
            <w:r w:rsidRPr="009E4337">
              <w:rPr>
                <w:rStyle w:val="headeraff6"/>
                <w:sz w:val="22"/>
              </w:rPr>
              <w:t>минус 40</w:t>
            </w:r>
          </w:p>
        </w:tc>
        <w:tc>
          <w:tcPr>
            <w:tcW w:w="614" w:type="pct"/>
            <w:tcBorders>
              <w:top w:val="single" w:sz="4" w:space="0" w:color="000000"/>
              <w:left w:val="single" w:sz="4" w:space="0" w:color="000000"/>
              <w:bottom w:val="single" w:sz="4" w:space="0" w:color="000000"/>
              <w:right w:val="single" w:sz="4" w:space="0" w:color="000000"/>
            </w:tcBorders>
            <w:vAlign w:val="center"/>
          </w:tcPr>
          <w:p w14:paraId="15AD162D" w14:textId="77777777" w:rsidR="00E44D80" w:rsidRPr="009E4337" w:rsidRDefault="00E44D80" w:rsidP="0006129B">
            <w:pPr>
              <w:jc w:val="center"/>
              <w:rPr>
                <w:sz w:val="22"/>
              </w:rPr>
            </w:pPr>
            <w:r w:rsidRPr="009E4337">
              <w:rPr>
                <w:rStyle w:val="headeraff6"/>
                <w:sz w:val="22"/>
              </w:rPr>
              <w:t>минус 50</w:t>
            </w:r>
          </w:p>
        </w:tc>
      </w:tr>
      <w:tr w:rsidR="009E4337" w:rsidRPr="009E4337" w14:paraId="1C6CF211" w14:textId="77777777" w:rsidTr="00E44D80">
        <w:tc>
          <w:tcPr>
            <w:tcW w:w="176" w:type="pct"/>
            <w:tcBorders>
              <w:top w:val="single" w:sz="4" w:space="0" w:color="000000"/>
              <w:left w:val="single" w:sz="4" w:space="0" w:color="000000"/>
              <w:bottom w:val="single" w:sz="4" w:space="0" w:color="000000"/>
              <w:right w:val="single" w:sz="4" w:space="0" w:color="000000"/>
            </w:tcBorders>
            <w:vAlign w:val="center"/>
          </w:tcPr>
          <w:p w14:paraId="0D7CD3F0" w14:textId="77777777" w:rsidR="00E44D80" w:rsidRPr="009E4337" w:rsidRDefault="00E44D80" w:rsidP="0006129B">
            <w:pPr>
              <w:jc w:val="center"/>
              <w:rPr>
                <w:rStyle w:val="headerafff0"/>
                <w:sz w:val="22"/>
              </w:rPr>
            </w:pPr>
            <w:r w:rsidRPr="009E4337">
              <w:rPr>
                <w:rStyle w:val="headerafff0"/>
                <w:sz w:val="22"/>
              </w:rPr>
              <w:t>1</w:t>
            </w:r>
          </w:p>
        </w:tc>
        <w:tc>
          <w:tcPr>
            <w:tcW w:w="1743" w:type="pct"/>
            <w:tcBorders>
              <w:top w:val="single" w:sz="4" w:space="0" w:color="000000"/>
              <w:left w:val="single" w:sz="4" w:space="0" w:color="000000"/>
              <w:bottom w:val="single" w:sz="4" w:space="0" w:color="000000"/>
              <w:right w:val="single" w:sz="4" w:space="0" w:color="000000"/>
            </w:tcBorders>
            <w:vAlign w:val="center"/>
          </w:tcPr>
          <w:p w14:paraId="08DB5989" w14:textId="77777777" w:rsidR="00E44D80" w:rsidRPr="009E4337" w:rsidRDefault="00E44D80" w:rsidP="0006129B">
            <w:pPr>
              <w:rPr>
                <w:sz w:val="22"/>
              </w:rPr>
            </w:pPr>
            <w:r w:rsidRPr="009E4337">
              <w:rPr>
                <w:rStyle w:val="headerafff0"/>
                <w:sz w:val="22"/>
              </w:rPr>
              <w:t>Допустимое снижение подачи теплоты, %, до</w:t>
            </w:r>
          </w:p>
        </w:tc>
        <w:tc>
          <w:tcPr>
            <w:tcW w:w="617" w:type="pct"/>
            <w:tcBorders>
              <w:top w:val="single" w:sz="4" w:space="0" w:color="000000"/>
              <w:left w:val="single" w:sz="4" w:space="0" w:color="000000"/>
              <w:bottom w:val="single" w:sz="4" w:space="0" w:color="000000"/>
              <w:right w:val="single" w:sz="4" w:space="0" w:color="000000"/>
            </w:tcBorders>
            <w:vAlign w:val="center"/>
          </w:tcPr>
          <w:p w14:paraId="62068AD9" w14:textId="77777777" w:rsidR="00E44D80" w:rsidRPr="009E4337" w:rsidRDefault="00E44D80" w:rsidP="0006129B">
            <w:pPr>
              <w:jc w:val="center"/>
              <w:rPr>
                <w:sz w:val="22"/>
              </w:rPr>
            </w:pPr>
            <w:r w:rsidRPr="009E4337">
              <w:rPr>
                <w:rStyle w:val="headeraff6"/>
                <w:sz w:val="22"/>
              </w:rPr>
              <w:t>78</w:t>
            </w:r>
          </w:p>
        </w:tc>
        <w:tc>
          <w:tcPr>
            <w:tcW w:w="617" w:type="pct"/>
            <w:tcBorders>
              <w:top w:val="single" w:sz="4" w:space="0" w:color="000000"/>
              <w:left w:val="single" w:sz="4" w:space="0" w:color="000000"/>
              <w:bottom w:val="single" w:sz="4" w:space="0" w:color="000000"/>
              <w:right w:val="single" w:sz="4" w:space="0" w:color="000000"/>
            </w:tcBorders>
            <w:vAlign w:val="center"/>
          </w:tcPr>
          <w:p w14:paraId="30099BDF" w14:textId="77777777" w:rsidR="00E44D80" w:rsidRPr="009E4337" w:rsidRDefault="00E44D80" w:rsidP="0006129B">
            <w:pPr>
              <w:jc w:val="center"/>
              <w:rPr>
                <w:sz w:val="22"/>
              </w:rPr>
            </w:pPr>
            <w:r w:rsidRPr="009E4337">
              <w:rPr>
                <w:rStyle w:val="headeraff6"/>
                <w:sz w:val="22"/>
              </w:rPr>
              <w:t>84</w:t>
            </w:r>
          </w:p>
        </w:tc>
        <w:tc>
          <w:tcPr>
            <w:tcW w:w="617" w:type="pct"/>
            <w:tcBorders>
              <w:top w:val="single" w:sz="4" w:space="0" w:color="000000"/>
              <w:left w:val="single" w:sz="4" w:space="0" w:color="000000"/>
              <w:bottom w:val="single" w:sz="4" w:space="0" w:color="000000"/>
              <w:right w:val="single" w:sz="4" w:space="0" w:color="000000"/>
            </w:tcBorders>
            <w:vAlign w:val="center"/>
          </w:tcPr>
          <w:p w14:paraId="7BAD8935" w14:textId="77777777" w:rsidR="00E44D80" w:rsidRPr="009E4337" w:rsidRDefault="00E44D80" w:rsidP="0006129B">
            <w:pPr>
              <w:jc w:val="center"/>
              <w:rPr>
                <w:sz w:val="22"/>
              </w:rPr>
            </w:pPr>
            <w:r w:rsidRPr="009E4337">
              <w:rPr>
                <w:rStyle w:val="headeraff6"/>
                <w:sz w:val="22"/>
              </w:rPr>
              <w:t>87</w:t>
            </w:r>
          </w:p>
        </w:tc>
        <w:tc>
          <w:tcPr>
            <w:tcW w:w="617" w:type="pct"/>
            <w:tcBorders>
              <w:top w:val="single" w:sz="4" w:space="0" w:color="000000"/>
              <w:left w:val="single" w:sz="4" w:space="0" w:color="000000"/>
              <w:bottom w:val="single" w:sz="4" w:space="0" w:color="000000"/>
              <w:right w:val="single" w:sz="4" w:space="0" w:color="000000"/>
            </w:tcBorders>
            <w:vAlign w:val="center"/>
          </w:tcPr>
          <w:p w14:paraId="4B75B63B" w14:textId="77777777" w:rsidR="00E44D80" w:rsidRPr="009E4337" w:rsidRDefault="00E44D80" w:rsidP="0006129B">
            <w:pPr>
              <w:jc w:val="center"/>
              <w:rPr>
                <w:sz w:val="22"/>
              </w:rPr>
            </w:pPr>
            <w:r w:rsidRPr="009E4337">
              <w:rPr>
                <w:rStyle w:val="headeraff6"/>
                <w:sz w:val="22"/>
              </w:rPr>
              <w:t>89</w:t>
            </w:r>
          </w:p>
        </w:tc>
        <w:tc>
          <w:tcPr>
            <w:tcW w:w="614" w:type="pct"/>
            <w:tcBorders>
              <w:top w:val="single" w:sz="4" w:space="0" w:color="000000"/>
              <w:left w:val="single" w:sz="4" w:space="0" w:color="000000"/>
              <w:bottom w:val="single" w:sz="4" w:space="0" w:color="000000"/>
              <w:right w:val="single" w:sz="4" w:space="0" w:color="000000"/>
            </w:tcBorders>
            <w:vAlign w:val="center"/>
          </w:tcPr>
          <w:p w14:paraId="7DDCD88F" w14:textId="77777777" w:rsidR="00E44D80" w:rsidRPr="009E4337" w:rsidRDefault="00E44D80" w:rsidP="0006129B">
            <w:pPr>
              <w:jc w:val="center"/>
              <w:rPr>
                <w:sz w:val="22"/>
              </w:rPr>
            </w:pPr>
            <w:r w:rsidRPr="009E4337">
              <w:rPr>
                <w:rStyle w:val="headeraff6"/>
                <w:sz w:val="22"/>
              </w:rPr>
              <w:t>91</w:t>
            </w:r>
          </w:p>
        </w:tc>
      </w:tr>
      <w:tr w:rsidR="00E44D80" w:rsidRPr="009E4337" w14:paraId="051A90DB" w14:textId="77777777" w:rsidTr="00E44D80">
        <w:tc>
          <w:tcPr>
            <w:tcW w:w="5000" w:type="pct"/>
            <w:gridSpan w:val="7"/>
            <w:tcBorders>
              <w:top w:val="single" w:sz="4" w:space="0" w:color="000000"/>
              <w:left w:val="nil"/>
              <w:bottom w:val="nil"/>
              <w:right w:val="nil"/>
            </w:tcBorders>
          </w:tcPr>
          <w:p w14:paraId="1A8F436E" w14:textId="77777777" w:rsidR="00E44D80" w:rsidRPr="009E4337" w:rsidRDefault="00E44D80" w:rsidP="0006129B">
            <w:pPr>
              <w:rPr>
                <w:sz w:val="22"/>
              </w:rPr>
            </w:pPr>
            <w:r w:rsidRPr="009E4337">
              <w:rPr>
                <w:rStyle w:val="headerafff0"/>
                <w:sz w:val="22"/>
              </w:rPr>
              <w:t>Примечание - Таблица соответствует температуре наружного воздуха наиболее холодной пятидневки обеспеченностью 0,92.</w:t>
            </w:r>
          </w:p>
        </w:tc>
      </w:tr>
    </w:tbl>
    <w:p w14:paraId="6733D662" w14:textId="77777777" w:rsidR="00302B66" w:rsidRPr="009E4337" w:rsidRDefault="00302B66" w:rsidP="0006129B">
      <w:pPr>
        <w:tabs>
          <w:tab w:val="left" w:pos="0"/>
        </w:tabs>
        <w:ind w:firstLine="709"/>
      </w:pPr>
    </w:p>
    <w:p w14:paraId="4AB4499D" w14:textId="79BD4671" w:rsidR="00302B66" w:rsidRPr="009E4337" w:rsidRDefault="00302B66" w:rsidP="0006129B">
      <w:pPr>
        <w:tabs>
          <w:tab w:val="left" w:pos="0"/>
        </w:tabs>
        <w:ind w:firstLine="709"/>
      </w:pPr>
      <w:r w:rsidRPr="009E4337">
        <w:t xml:space="preserve">Согласно </w:t>
      </w:r>
      <w:r w:rsidR="00DE55A1" w:rsidRPr="009E4337">
        <w:t>Постановления</w:t>
      </w:r>
      <w:r w:rsidRPr="009E4337">
        <w:t xml:space="preserve"> Правительства РФ от </w:t>
      </w:r>
      <w:r w:rsidR="00DE55A1" w:rsidRPr="009E4337">
        <w:t>0</w:t>
      </w:r>
      <w:r w:rsidRPr="009E4337">
        <w:t>8</w:t>
      </w:r>
      <w:r w:rsidR="00DE55A1" w:rsidRPr="009E4337">
        <w:t>.08.</w:t>
      </w:r>
      <w:r w:rsidRPr="009E4337">
        <w:t>2012</w:t>
      </w:r>
      <w:r w:rsidR="00B95373" w:rsidRPr="009E4337">
        <w:t xml:space="preserve"> </w:t>
      </w:r>
      <w:r w:rsidR="00DE55A1" w:rsidRPr="009E4337">
        <w:t>№</w:t>
      </w:r>
      <w:r w:rsidRPr="009E4337">
        <w:t xml:space="preserve"> 808 </w:t>
      </w:r>
      <w:r w:rsidR="0098168B" w:rsidRPr="009E4337">
        <w:t>«</w:t>
      </w:r>
      <w:r w:rsidRPr="009E4337">
        <w:t>Об организации теплоснабжения в Российской Федерации и о внесении изменений в некоторые акты правительства Российской Федерации</w:t>
      </w:r>
      <w:r w:rsidR="0098168B" w:rsidRPr="009E4337">
        <w:t>»</w:t>
      </w:r>
      <w:r w:rsidRPr="009E4337">
        <w:t xml:space="preserve"> частичное ограничение режима потребления влечет за собой снижение объема или температуры теплоносителя, подаваемого потребителю, по сравнению с объемом или температурой, определенными в договоре теплоснабжения, или фактической потребностью (для граждан-потребителей) либо прекращение подачи тепловой энергии или теплоносителя потребителю в определенные периоды в течение суток, недели или месяца. Поставщик освобождается от обязанности поставить объем тепловой энергии, недопоставленный в </w:t>
      </w:r>
      <w:r w:rsidR="009C38E7" w:rsidRPr="009E4337">
        <w:t xml:space="preserve">период </w:t>
      </w:r>
      <w:r w:rsidRPr="009E4337">
        <w:t>ограничения режима потребления, введенного в случае нарушения потребителем своих обязательств, после возобновления (восстановления до прежнего уровня) подачи тепловой энергии.</w:t>
      </w:r>
    </w:p>
    <w:p w14:paraId="0178E7FA" w14:textId="79AE5380" w:rsidR="00302B66" w:rsidRPr="009E4337" w:rsidRDefault="00302B66" w:rsidP="0006129B">
      <w:pPr>
        <w:tabs>
          <w:tab w:val="left" w:pos="0"/>
        </w:tabs>
        <w:ind w:firstLine="709"/>
      </w:pPr>
      <w:r w:rsidRPr="009E4337">
        <w:t>Поскольку параметры поставляемого теплоносителя потребителю определяются договором теплоснабжения, то имеет смысл говорить о качестве теплоносителя</w:t>
      </w:r>
      <w:r w:rsidR="009265D5" w:rsidRPr="009E4337">
        <w:t>,</w:t>
      </w:r>
      <w:r w:rsidRPr="009E4337">
        <w:t xml:space="preserve"> отпускаемого с источника тепловой энергии.</w:t>
      </w:r>
    </w:p>
    <w:p w14:paraId="1668106E" w14:textId="77777777" w:rsidR="00302B66" w:rsidRPr="009E4337" w:rsidRDefault="00302B66" w:rsidP="0006129B">
      <w:pPr>
        <w:tabs>
          <w:tab w:val="left" w:pos="0"/>
        </w:tabs>
        <w:ind w:firstLine="709"/>
      </w:pPr>
      <w:r w:rsidRPr="009E4337">
        <w:t>В аварийной ситуации при качественном регулировании, используемое в системах теплоснабжения, возможно снижение температуры теплоносителя при расчетных расходах сетевой воды в системах теплоснабжения в пределах, позволяющих при том же расходе теплоносителя достичь минимально необходимого количества отпускаемой тепловой энергии. Для этого необходимо рассмотреть возможный температурный график отпуска тепловой энергии при увеличенном расчетном удельном расходе сетевой воды на передачу тепловой энергии.</w:t>
      </w:r>
    </w:p>
    <w:p w14:paraId="314AFEB1" w14:textId="73924CA1" w:rsidR="00302B66" w:rsidRPr="009E4337" w:rsidRDefault="00302B66" w:rsidP="0006129B">
      <w:pPr>
        <w:pStyle w:val="21"/>
        <w:spacing w:line="240" w:lineRule="auto"/>
        <w:rPr>
          <w:rFonts w:eastAsia="Microsoft YaHei"/>
        </w:rPr>
      </w:pPr>
      <w:bookmarkStart w:id="524" w:name="_Toc74659440"/>
      <w:bookmarkStart w:id="525" w:name="_Toc158278774"/>
      <w:bookmarkStart w:id="526" w:name="_Toc183331883"/>
      <w:r w:rsidRPr="009E4337">
        <w:rPr>
          <w:rFonts w:eastAsia="Microsoft YaHei"/>
        </w:rPr>
        <w:lastRenderedPageBreak/>
        <w:t>11.</w:t>
      </w:r>
      <w:r w:rsidR="00CC521F" w:rsidRPr="009E4337">
        <w:rPr>
          <w:rFonts w:eastAsia="Microsoft YaHei"/>
        </w:rPr>
        <w:t>6</w:t>
      </w:r>
      <w:r w:rsidRPr="009E4337">
        <w:rPr>
          <w:rFonts w:eastAsia="Microsoft YaHei"/>
        </w:rPr>
        <w:t xml:space="preserve"> </w:t>
      </w:r>
      <w:r w:rsidR="00335D61" w:rsidRPr="009E4337">
        <w:rPr>
          <w:rFonts w:eastAsia="Microsoft YaHei"/>
        </w:rPr>
        <w:t xml:space="preserve">Состав изменений, выполненных </w:t>
      </w:r>
      <w:r w:rsidR="00540956" w:rsidRPr="009E4337">
        <w:rPr>
          <w:rFonts w:eastAsia="Microsoft YaHei"/>
        </w:rPr>
        <w:t>в доработанной и (или) актуализированной схеме теплоснабжения</w:t>
      </w:r>
      <w:bookmarkEnd w:id="524"/>
      <w:bookmarkEnd w:id="525"/>
      <w:bookmarkEnd w:id="526"/>
    </w:p>
    <w:p w14:paraId="25198A28" w14:textId="58D48017" w:rsidR="00C066EE" w:rsidRPr="009E4337" w:rsidRDefault="001E78EB" w:rsidP="0006129B">
      <w:pPr>
        <w:ind w:firstLine="567"/>
      </w:pPr>
      <w:bookmarkStart w:id="527" w:name="_Toc422303801"/>
      <w:r w:rsidRPr="009E4337">
        <w:t xml:space="preserve">Глава переработана </w:t>
      </w:r>
      <w:r w:rsidR="003F7AC4" w:rsidRPr="009E4337">
        <w:t xml:space="preserve">в соответствии </w:t>
      </w:r>
      <w:r w:rsidR="00DD0BFB" w:rsidRPr="009E4337">
        <w:t xml:space="preserve">с действующей редакцией </w:t>
      </w:r>
      <w:r w:rsidR="00C879D3" w:rsidRPr="009E4337">
        <w:t>Постановления Правительства РФ от 22.02.2012 № 154</w:t>
      </w:r>
      <w:r w:rsidR="00B95373" w:rsidRPr="009E4337">
        <w:t xml:space="preserve"> </w:t>
      </w:r>
      <w:r w:rsidR="0098168B" w:rsidRPr="009E4337">
        <w:t>«</w:t>
      </w:r>
      <w:r w:rsidR="00DD0BFB" w:rsidRPr="009E4337">
        <w:t xml:space="preserve">О требованиях к схемам теплоснабжения, порядку их </w:t>
      </w:r>
      <w:r w:rsidR="008E4EBE" w:rsidRPr="009E4337">
        <w:t>разработки</w:t>
      </w:r>
      <w:r w:rsidR="00DD0BFB" w:rsidRPr="009E4337">
        <w:t xml:space="preserve"> и утверждения</w:t>
      </w:r>
      <w:r w:rsidR="0098168B" w:rsidRPr="009E4337">
        <w:t>»</w:t>
      </w:r>
      <w:r w:rsidR="00DD0BFB" w:rsidRPr="009E4337">
        <w:t xml:space="preserve"> </w:t>
      </w:r>
      <w:r w:rsidR="00C6704F" w:rsidRPr="009E4337">
        <w:t xml:space="preserve">(в редакции </w:t>
      </w:r>
      <w:r w:rsidR="007010E8" w:rsidRPr="009E4337">
        <w:t>Постановлений Правительства РФ</w:t>
      </w:r>
      <w:r w:rsidR="00DD0BFB" w:rsidRPr="009E4337">
        <w:t xml:space="preserve"> от 07.10.2014 № 1016, от 18.03.2016 № 208, от 23.03.2016 № 229, от 12.07.2016 № 666, от 03.04.2018 № 405, от 16.03.2019 № </w:t>
      </w:r>
      <w:r w:rsidR="00127490" w:rsidRPr="009E4337">
        <w:t>276) и Методическими указаниями (</w:t>
      </w:r>
      <w:r w:rsidR="003965AF" w:rsidRPr="009E4337">
        <w:t xml:space="preserve">утв. Приказом Минэнерго России от 05.03.2019 № 212 </w:t>
      </w:r>
      <w:r w:rsidR="0098168B" w:rsidRPr="009E4337">
        <w:t>«</w:t>
      </w:r>
      <w:r w:rsidR="003965AF" w:rsidRPr="009E4337">
        <w:t>Об утверждении Методических указаний по разработке схем теплоснабжения</w:t>
      </w:r>
      <w:r w:rsidR="0098168B" w:rsidRPr="009E4337">
        <w:t>»</w:t>
      </w:r>
      <w:r w:rsidR="00127490" w:rsidRPr="009E4337">
        <w:t>).</w:t>
      </w:r>
    </w:p>
    <w:p w14:paraId="5FD5E50D" w14:textId="77777777" w:rsidR="00A66169" w:rsidRPr="009E4337" w:rsidRDefault="00A66169" w:rsidP="0006129B">
      <w:pPr>
        <w:pStyle w:val="1"/>
        <w:sectPr w:rsidR="00A66169" w:rsidRPr="009E4337" w:rsidSect="004C5CD6">
          <w:pgSz w:w="11906" w:h="16838"/>
          <w:pgMar w:top="1134" w:right="851" w:bottom="1134" w:left="1134" w:header="709" w:footer="709" w:gutter="0"/>
          <w:cols w:space="708"/>
          <w:docGrid w:linePitch="360"/>
        </w:sectPr>
      </w:pPr>
    </w:p>
    <w:p w14:paraId="2BC114FA" w14:textId="77777777" w:rsidR="003A5836" w:rsidRPr="009E4337" w:rsidRDefault="003A5836" w:rsidP="0006129B">
      <w:pPr>
        <w:pStyle w:val="1"/>
      </w:pPr>
      <w:bookmarkStart w:id="528" w:name="_Toc158278775"/>
      <w:bookmarkStart w:id="529" w:name="_Toc183331884"/>
      <w:r w:rsidRPr="009E4337">
        <w:lastRenderedPageBreak/>
        <w:t>ГЛАВА 1</w:t>
      </w:r>
      <w:r w:rsidR="00231152" w:rsidRPr="009E4337">
        <w:t>2</w:t>
      </w:r>
      <w:r w:rsidRPr="009E4337">
        <w:t xml:space="preserve"> </w:t>
      </w:r>
      <w:bookmarkEnd w:id="527"/>
      <w:r w:rsidR="00B35576" w:rsidRPr="009E4337">
        <w:t>Обоснование инвестиций в строительство, реконструкцию, техническое перевооружение и (или) модернизацию</w:t>
      </w:r>
      <w:bookmarkEnd w:id="528"/>
      <w:bookmarkEnd w:id="529"/>
    </w:p>
    <w:p w14:paraId="294E9689" w14:textId="77777777" w:rsidR="00495E2C" w:rsidRPr="009E4337" w:rsidRDefault="00CC521F" w:rsidP="0006129B">
      <w:pPr>
        <w:pStyle w:val="21"/>
        <w:spacing w:line="240" w:lineRule="auto"/>
      </w:pPr>
      <w:bookmarkStart w:id="530" w:name="_Toc158278776"/>
      <w:bookmarkStart w:id="531" w:name="_Toc183331885"/>
      <w:r w:rsidRPr="009E4337">
        <w:t>12.1</w:t>
      </w:r>
      <w:r w:rsidR="00495E2C" w:rsidRPr="009E4337">
        <w:t xml:space="preserve"> </w:t>
      </w:r>
      <w:r w:rsidRPr="009E4337">
        <w:t>Оценка</w:t>
      </w:r>
      <w:r w:rsidR="00B35576" w:rsidRPr="009E4337">
        <w:t xml:space="preserve">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530"/>
      <w:bookmarkEnd w:id="531"/>
    </w:p>
    <w:p w14:paraId="46F1C5D5" w14:textId="77777777" w:rsidR="00302B66" w:rsidRPr="009E4337" w:rsidRDefault="00302B66" w:rsidP="0006129B">
      <w:pPr>
        <w:pStyle w:val="Affa"/>
      </w:pPr>
      <w:r w:rsidRPr="009E4337">
        <w:t>Анализ состояния существующей системы теплоснабжения</w:t>
      </w:r>
      <w:r w:rsidR="00D458C1" w:rsidRPr="009E4337">
        <w:t xml:space="preserve"> </w:t>
      </w:r>
      <w:r w:rsidR="00070E4F" w:rsidRPr="009E4337">
        <w:t>показал</w:t>
      </w:r>
      <w:r w:rsidRPr="009E4337">
        <w:t>, что дальнейшая эксплуатация системы теплоснабжения невозможна без проведения неотложных работ, связанных с заменой изношенных тепловых сетей и реконструкцией котельной. Эксплуатация системы теплоснабжения, без решения насущных задач, постепенно приведет к существенному сокращению надежности работы всей системы, а также может привести к аварийным отключениям потребителей тепла.</w:t>
      </w:r>
    </w:p>
    <w:p w14:paraId="443F61D5" w14:textId="77777777" w:rsidR="00302B66" w:rsidRPr="009E4337" w:rsidRDefault="00302B66" w:rsidP="0006129B">
      <w:pPr>
        <w:pStyle w:val="Affa"/>
      </w:pPr>
      <w:r w:rsidRPr="009E4337">
        <w:t>Для поддержания требуемых у потребителей объема теплоносителя, учитывая фактическое техническое состояние и высокую степень износа установленного котельного оборудования и тепловых сетей, а также для решения задачи по минимизации затрат на теплоснабжение в расчете на каждого потребителя в долгосрочной перспективе, требуется реконструкция и техническое перевооружение рассматриваемых объектов.</w:t>
      </w:r>
    </w:p>
    <w:p w14:paraId="4E98FFF8" w14:textId="02D36ACA" w:rsidR="00302B66" w:rsidRPr="009E4337" w:rsidRDefault="00302B66" w:rsidP="0006129B">
      <w:pPr>
        <w:tabs>
          <w:tab w:val="left" w:pos="0"/>
        </w:tabs>
        <w:ind w:firstLine="709"/>
      </w:pPr>
      <w:r w:rsidRPr="009E4337">
        <w:t>Предложения по величине необходимых инвестиций в техническое перевооружение и строительство источников тепла</w:t>
      </w:r>
      <w:r w:rsidR="00EF6A30" w:rsidRPr="009E4337">
        <w:t xml:space="preserve"> и реконструкции тепловых сетей</w:t>
      </w:r>
      <w:r w:rsidRPr="009E4337">
        <w:t xml:space="preserve"> на каждом этапе планируемого периода пред</w:t>
      </w:r>
      <w:r w:rsidR="003E78D9" w:rsidRPr="009E4337">
        <w:t xml:space="preserve">ставлено в таблице </w:t>
      </w:r>
      <w:r w:rsidR="009E4337">
        <w:t>53</w:t>
      </w:r>
      <w:r w:rsidRPr="009E4337">
        <w:t>.</w:t>
      </w:r>
    </w:p>
    <w:p w14:paraId="5EA0B3E5" w14:textId="77777777" w:rsidR="00562379" w:rsidRPr="009E4337" w:rsidRDefault="00562379" w:rsidP="0006129B">
      <w:pPr>
        <w:tabs>
          <w:tab w:val="left" w:pos="0"/>
        </w:tabs>
        <w:ind w:firstLine="709"/>
      </w:pPr>
    </w:p>
    <w:p w14:paraId="56223A1F" w14:textId="1CDDFA3E" w:rsidR="00302B66" w:rsidRPr="009E4337" w:rsidRDefault="00302B66" w:rsidP="0006129B">
      <w:pPr>
        <w:widowControl w:val="0"/>
        <w:adjustRightInd w:val="0"/>
        <w:textAlignment w:val="baseline"/>
        <w:rPr>
          <w:rFonts w:eastAsia="Microsoft YaHei"/>
          <w:spacing w:val="-5"/>
          <w:szCs w:val="18"/>
        </w:rPr>
      </w:pPr>
      <w:r w:rsidRPr="009E4337">
        <w:rPr>
          <w:rFonts w:eastAsia="Microsoft YaHei"/>
          <w:bCs/>
          <w:spacing w:val="-5"/>
          <w:szCs w:val="18"/>
        </w:rPr>
        <w:t xml:space="preserve">Таблица </w:t>
      </w:r>
      <w:r w:rsidR="008A3CE6" w:rsidRPr="009E4337">
        <w:rPr>
          <w:rFonts w:eastAsia="Microsoft YaHei"/>
          <w:bCs/>
          <w:spacing w:val="-5"/>
          <w:szCs w:val="18"/>
        </w:rPr>
        <w:fldChar w:fldCharType="begin"/>
      </w:r>
      <w:r w:rsidRPr="009E4337">
        <w:rPr>
          <w:rFonts w:eastAsia="Microsoft YaHei"/>
          <w:bCs/>
          <w:spacing w:val="-5"/>
          <w:szCs w:val="18"/>
        </w:rPr>
        <w:instrText xml:space="preserve"> SEQ Таблица \* ARABIC </w:instrText>
      </w:r>
      <w:r w:rsidR="008A3CE6" w:rsidRPr="009E4337">
        <w:rPr>
          <w:rFonts w:eastAsia="Microsoft YaHei"/>
          <w:bCs/>
          <w:spacing w:val="-5"/>
          <w:szCs w:val="18"/>
        </w:rPr>
        <w:fldChar w:fldCharType="separate"/>
      </w:r>
      <w:r w:rsidR="00421AC7">
        <w:rPr>
          <w:rFonts w:eastAsia="Microsoft YaHei"/>
          <w:bCs/>
          <w:noProof/>
          <w:spacing w:val="-5"/>
          <w:szCs w:val="18"/>
        </w:rPr>
        <w:t>53</w:t>
      </w:r>
      <w:r w:rsidR="008A3CE6" w:rsidRPr="009E4337">
        <w:rPr>
          <w:rFonts w:eastAsia="Microsoft YaHei"/>
          <w:bCs/>
          <w:spacing w:val="-5"/>
          <w:szCs w:val="18"/>
        </w:rPr>
        <w:fldChar w:fldCharType="end"/>
      </w:r>
      <w:r w:rsidRPr="009E4337">
        <w:rPr>
          <w:rFonts w:eastAsia="Microsoft YaHei"/>
          <w:bCs/>
          <w:spacing w:val="-5"/>
          <w:szCs w:val="18"/>
        </w:rPr>
        <w:t xml:space="preserve"> </w:t>
      </w:r>
      <w:r w:rsidRPr="009E4337">
        <w:rPr>
          <w:rFonts w:eastAsia="Microsoft YaHei"/>
          <w:spacing w:val="-5"/>
          <w:szCs w:val="18"/>
        </w:rPr>
        <w:t xml:space="preserve">– Мероприятия по </w:t>
      </w:r>
      <w:r w:rsidR="00EF6A30" w:rsidRPr="009E4337">
        <w:rPr>
          <w:rFonts w:eastAsia="Microsoft YaHei"/>
          <w:spacing w:val="-5"/>
          <w:szCs w:val="18"/>
        </w:rPr>
        <w:t xml:space="preserve">техническое перевооружение </w:t>
      </w:r>
      <w:r w:rsidR="00386CE5" w:rsidRPr="009E4337">
        <w:rPr>
          <w:rFonts w:eastAsia="Microsoft YaHei"/>
          <w:spacing w:val="-5"/>
          <w:szCs w:val="18"/>
        </w:rPr>
        <w:t>объектов системы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5535"/>
        <w:gridCol w:w="1151"/>
        <w:gridCol w:w="931"/>
        <w:gridCol w:w="1151"/>
        <w:gridCol w:w="1151"/>
        <w:gridCol w:w="1151"/>
        <w:gridCol w:w="1041"/>
        <w:gridCol w:w="1151"/>
        <w:gridCol w:w="1041"/>
      </w:tblGrid>
      <w:tr w:rsidR="009E4337" w:rsidRPr="009E4337" w14:paraId="2FDBC306" w14:textId="77777777" w:rsidTr="00022C30">
        <w:trPr>
          <w:cantSplit/>
          <w:tblHeader/>
        </w:trPr>
        <w:tc>
          <w:tcPr>
            <w:tcW w:w="254" w:type="pct"/>
            <w:vMerge w:val="restart"/>
            <w:shd w:val="clear" w:color="000000" w:fill="FFFFFF"/>
            <w:vAlign w:val="center"/>
            <w:hideMark/>
          </w:tcPr>
          <w:p w14:paraId="21E105FB" w14:textId="77777777" w:rsidR="00044B6F" w:rsidRPr="009E4337" w:rsidRDefault="00044B6F" w:rsidP="001A6CF3">
            <w:pPr>
              <w:jc w:val="center"/>
              <w:rPr>
                <w:sz w:val="22"/>
                <w:szCs w:val="22"/>
              </w:rPr>
            </w:pPr>
            <w:bookmarkStart w:id="532" w:name="_Hlk141347008"/>
            <w:r w:rsidRPr="009E4337">
              <w:rPr>
                <w:sz w:val="22"/>
                <w:szCs w:val="22"/>
              </w:rPr>
              <w:t>№ п/п</w:t>
            </w:r>
          </w:p>
        </w:tc>
        <w:tc>
          <w:tcPr>
            <w:tcW w:w="1944" w:type="pct"/>
            <w:vMerge w:val="restart"/>
            <w:shd w:val="clear" w:color="000000" w:fill="FFFFFF"/>
            <w:vAlign w:val="center"/>
            <w:hideMark/>
          </w:tcPr>
          <w:p w14:paraId="50AF2BA0" w14:textId="77777777" w:rsidR="00044B6F" w:rsidRPr="009E4337" w:rsidRDefault="00044B6F" w:rsidP="001A6CF3">
            <w:pPr>
              <w:jc w:val="center"/>
              <w:rPr>
                <w:sz w:val="22"/>
                <w:szCs w:val="22"/>
              </w:rPr>
            </w:pPr>
            <w:r w:rsidRPr="009E4337">
              <w:rPr>
                <w:sz w:val="22"/>
                <w:szCs w:val="22"/>
              </w:rPr>
              <w:t>Наименование мероприятий</w:t>
            </w:r>
          </w:p>
        </w:tc>
        <w:tc>
          <w:tcPr>
            <w:tcW w:w="2802" w:type="pct"/>
            <w:gridSpan w:val="8"/>
            <w:shd w:val="clear" w:color="000000" w:fill="FFFFFF"/>
            <w:vAlign w:val="center"/>
            <w:hideMark/>
          </w:tcPr>
          <w:p w14:paraId="6B2970DD" w14:textId="77777777" w:rsidR="00044B6F" w:rsidRPr="009E4337" w:rsidRDefault="00044B6F" w:rsidP="001A6CF3">
            <w:pPr>
              <w:jc w:val="center"/>
              <w:rPr>
                <w:sz w:val="22"/>
                <w:szCs w:val="22"/>
              </w:rPr>
            </w:pPr>
            <w:r w:rsidRPr="009E4337">
              <w:rPr>
                <w:sz w:val="22"/>
                <w:szCs w:val="22"/>
              </w:rPr>
              <w:t>Необходимые капитальные затраты, тыс. руб.</w:t>
            </w:r>
          </w:p>
        </w:tc>
      </w:tr>
      <w:tr w:rsidR="009E4337" w:rsidRPr="009E4337" w14:paraId="5823E8F1" w14:textId="77777777" w:rsidTr="00022C30">
        <w:trPr>
          <w:cantSplit/>
          <w:tblHeader/>
        </w:trPr>
        <w:tc>
          <w:tcPr>
            <w:tcW w:w="254" w:type="pct"/>
            <w:vMerge/>
            <w:vAlign w:val="center"/>
            <w:hideMark/>
          </w:tcPr>
          <w:p w14:paraId="1CD59705" w14:textId="77777777" w:rsidR="00032DA9" w:rsidRPr="009E4337" w:rsidRDefault="00032DA9" w:rsidP="00032DA9">
            <w:pPr>
              <w:jc w:val="center"/>
              <w:rPr>
                <w:sz w:val="22"/>
                <w:szCs w:val="22"/>
              </w:rPr>
            </w:pPr>
          </w:p>
        </w:tc>
        <w:tc>
          <w:tcPr>
            <w:tcW w:w="1944" w:type="pct"/>
            <w:vMerge/>
            <w:vAlign w:val="center"/>
            <w:hideMark/>
          </w:tcPr>
          <w:p w14:paraId="490F6C7D" w14:textId="77777777" w:rsidR="00032DA9" w:rsidRPr="009E4337" w:rsidRDefault="00032DA9" w:rsidP="00032DA9">
            <w:pPr>
              <w:jc w:val="left"/>
              <w:rPr>
                <w:sz w:val="22"/>
                <w:szCs w:val="22"/>
              </w:rPr>
            </w:pPr>
          </w:p>
        </w:tc>
        <w:tc>
          <w:tcPr>
            <w:tcW w:w="382" w:type="pct"/>
            <w:shd w:val="clear" w:color="000000" w:fill="FFFFFF"/>
            <w:vAlign w:val="center"/>
            <w:hideMark/>
          </w:tcPr>
          <w:p w14:paraId="6FC1D0CC" w14:textId="77777777" w:rsidR="00032DA9" w:rsidRPr="009E4337" w:rsidRDefault="00032DA9" w:rsidP="00032DA9">
            <w:pPr>
              <w:jc w:val="center"/>
              <w:rPr>
                <w:bCs/>
                <w:sz w:val="22"/>
                <w:szCs w:val="22"/>
              </w:rPr>
            </w:pPr>
            <w:r w:rsidRPr="009E4337">
              <w:rPr>
                <w:bCs/>
                <w:sz w:val="22"/>
                <w:szCs w:val="22"/>
              </w:rPr>
              <w:t>Всего</w:t>
            </w:r>
          </w:p>
        </w:tc>
        <w:tc>
          <w:tcPr>
            <w:tcW w:w="309" w:type="pct"/>
            <w:shd w:val="clear" w:color="auto" w:fill="auto"/>
            <w:vAlign w:val="center"/>
            <w:hideMark/>
          </w:tcPr>
          <w:p w14:paraId="797416B2" w14:textId="11CB379A" w:rsidR="00032DA9" w:rsidRPr="009E4337" w:rsidRDefault="00032DA9" w:rsidP="00032DA9">
            <w:pPr>
              <w:jc w:val="center"/>
              <w:rPr>
                <w:sz w:val="22"/>
                <w:szCs w:val="22"/>
              </w:rPr>
            </w:pPr>
            <w:r w:rsidRPr="009E4337">
              <w:rPr>
                <w:iCs/>
                <w:sz w:val="22"/>
              </w:rPr>
              <w:t>2024 год</w:t>
            </w:r>
          </w:p>
        </w:tc>
        <w:tc>
          <w:tcPr>
            <w:tcW w:w="382" w:type="pct"/>
            <w:shd w:val="clear" w:color="auto" w:fill="auto"/>
            <w:vAlign w:val="center"/>
          </w:tcPr>
          <w:p w14:paraId="75979CC7" w14:textId="526A5CE7" w:rsidR="00032DA9" w:rsidRPr="009E4337" w:rsidRDefault="00032DA9" w:rsidP="00032DA9">
            <w:pPr>
              <w:jc w:val="center"/>
              <w:rPr>
                <w:sz w:val="22"/>
                <w:szCs w:val="22"/>
              </w:rPr>
            </w:pPr>
            <w:r w:rsidRPr="009E4337">
              <w:rPr>
                <w:iCs/>
                <w:sz w:val="22"/>
              </w:rPr>
              <w:t>2025 год</w:t>
            </w:r>
          </w:p>
        </w:tc>
        <w:tc>
          <w:tcPr>
            <w:tcW w:w="345" w:type="pct"/>
            <w:shd w:val="clear" w:color="auto" w:fill="auto"/>
            <w:vAlign w:val="center"/>
          </w:tcPr>
          <w:p w14:paraId="546670B5" w14:textId="66E216C0" w:rsidR="00032DA9" w:rsidRPr="009E4337" w:rsidRDefault="00032DA9" w:rsidP="00032DA9">
            <w:pPr>
              <w:jc w:val="center"/>
              <w:rPr>
                <w:sz w:val="22"/>
                <w:szCs w:val="22"/>
              </w:rPr>
            </w:pPr>
            <w:r w:rsidRPr="009E4337">
              <w:rPr>
                <w:iCs/>
                <w:sz w:val="22"/>
              </w:rPr>
              <w:t>2026 год</w:t>
            </w:r>
          </w:p>
        </w:tc>
        <w:tc>
          <w:tcPr>
            <w:tcW w:w="345" w:type="pct"/>
            <w:shd w:val="clear" w:color="auto" w:fill="auto"/>
            <w:vAlign w:val="center"/>
          </w:tcPr>
          <w:p w14:paraId="78FEB7AD" w14:textId="448BE549" w:rsidR="00032DA9" w:rsidRPr="009E4337" w:rsidRDefault="00032DA9" w:rsidP="00032DA9">
            <w:pPr>
              <w:jc w:val="center"/>
              <w:rPr>
                <w:sz w:val="22"/>
                <w:szCs w:val="22"/>
              </w:rPr>
            </w:pPr>
            <w:r w:rsidRPr="009E4337">
              <w:rPr>
                <w:iCs/>
                <w:sz w:val="22"/>
              </w:rPr>
              <w:t>2027 год</w:t>
            </w:r>
          </w:p>
        </w:tc>
        <w:tc>
          <w:tcPr>
            <w:tcW w:w="345" w:type="pct"/>
            <w:shd w:val="clear" w:color="auto" w:fill="auto"/>
            <w:vAlign w:val="center"/>
          </w:tcPr>
          <w:p w14:paraId="5ED96593" w14:textId="6CD42A6C" w:rsidR="00032DA9" w:rsidRPr="009E4337" w:rsidRDefault="00032DA9" w:rsidP="00032DA9">
            <w:pPr>
              <w:jc w:val="center"/>
              <w:rPr>
                <w:sz w:val="22"/>
                <w:szCs w:val="22"/>
              </w:rPr>
            </w:pPr>
            <w:r w:rsidRPr="009E4337">
              <w:rPr>
                <w:iCs/>
                <w:sz w:val="22"/>
              </w:rPr>
              <w:t>2028 год</w:t>
            </w:r>
          </w:p>
        </w:tc>
        <w:tc>
          <w:tcPr>
            <w:tcW w:w="345" w:type="pct"/>
            <w:shd w:val="clear" w:color="auto" w:fill="auto"/>
            <w:vAlign w:val="center"/>
          </w:tcPr>
          <w:p w14:paraId="551AB0D0" w14:textId="3462B1C8" w:rsidR="00032DA9" w:rsidRPr="009E4337" w:rsidRDefault="00032DA9" w:rsidP="00032DA9">
            <w:pPr>
              <w:jc w:val="center"/>
              <w:rPr>
                <w:sz w:val="22"/>
                <w:szCs w:val="22"/>
              </w:rPr>
            </w:pPr>
            <w:r w:rsidRPr="009E4337">
              <w:rPr>
                <w:sz w:val="22"/>
              </w:rPr>
              <w:t>2029-2034 год</w:t>
            </w:r>
          </w:p>
        </w:tc>
        <w:tc>
          <w:tcPr>
            <w:tcW w:w="347" w:type="pct"/>
            <w:shd w:val="clear" w:color="auto" w:fill="auto"/>
            <w:vAlign w:val="center"/>
          </w:tcPr>
          <w:p w14:paraId="7BFDF16D" w14:textId="60A84C75" w:rsidR="00032DA9" w:rsidRPr="009E4337" w:rsidRDefault="00032DA9" w:rsidP="00032DA9">
            <w:pPr>
              <w:jc w:val="center"/>
              <w:rPr>
                <w:sz w:val="22"/>
                <w:szCs w:val="22"/>
              </w:rPr>
            </w:pPr>
            <w:r w:rsidRPr="009E4337">
              <w:rPr>
                <w:sz w:val="22"/>
              </w:rPr>
              <w:t xml:space="preserve">2035 – 2040 </w:t>
            </w:r>
            <w:r w:rsidRPr="009E4337">
              <w:rPr>
                <w:iCs/>
                <w:sz w:val="22"/>
              </w:rPr>
              <w:t>годы</w:t>
            </w:r>
          </w:p>
        </w:tc>
      </w:tr>
      <w:tr w:rsidR="009E4337" w:rsidRPr="009E4337" w14:paraId="1FBFEC20" w14:textId="77777777" w:rsidTr="0031009F">
        <w:trPr>
          <w:cantSplit/>
          <w:trHeight w:val="519"/>
        </w:trPr>
        <w:tc>
          <w:tcPr>
            <w:tcW w:w="254" w:type="pct"/>
            <w:shd w:val="clear" w:color="000000" w:fill="FFFFFF"/>
            <w:vAlign w:val="center"/>
          </w:tcPr>
          <w:p w14:paraId="74AC599D" w14:textId="77777777" w:rsidR="00032DA9" w:rsidRPr="009E4337" w:rsidRDefault="00032DA9" w:rsidP="00032DA9">
            <w:pPr>
              <w:jc w:val="center"/>
              <w:rPr>
                <w:sz w:val="22"/>
                <w:szCs w:val="22"/>
              </w:rPr>
            </w:pPr>
            <w:r w:rsidRPr="009E4337">
              <w:rPr>
                <w:b/>
                <w:sz w:val="22"/>
                <w:szCs w:val="22"/>
              </w:rPr>
              <w:t>1.</w:t>
            </w:r>
          </w:p>
        </w:tc>
        <w:tc>
          <w:tcPr>
            <w:tcW w:w="4746" w:type="pct"/>
            <w:gridSpan w:val="9"/>
            <w:shd w:val="clear" w:color="000000" w:fill="FFFFFF"/>
            <w:vAlign w:val="center"/>
          </w:tcPr>
          <w:p w14:paraId="12F6C3BD" w14:textId="77777777" w:rsidR="00032DA9" w:rsidRPr="009E4337" w:rsidRDefault="00032DA9" w:rsidP="00032DA9">
            <w:pPr>
              <w:jc w:val="left"/>
              <w:rPr>
                <w:b/>
                <w:sz w:val="22"/>
                <w:szCs w:val="22"/>
              </w:rPr>
            </w:pPr>
            <w:r w:rsidRPr="009E4337">
              <w:rPr>
                <w:b/>
                <w:sz w:val="22"/>
                <w:szCs w:val="22"/>
              </w:rPr>
              <w:t>Строительство, реконструкция, технического перевооружения и (или) модернизация источников тепловой энергии, в том числе строительство новых тепловых сетей</w:t>
            </w:r>
          </w:p>
        </w:tc>
      </w:tr>
      <w:tr w:rsidR="0031009F" w:rsidRPr="009E4337" w14:paraId="3861448E" w14:textId="77777777" w:rsidTr="00022C30">
        <w:trPr>
          <w:cantSplit/>
        </w:trPr>
        <w:tc>
          <w:tcPr>
            <w:tcW w:w="254" w:type="pct"/>
            <w:shd w:val="clear" w:color="000000" w:fill="FFFFFF"/>
            <w:vAlign w:val="center"/>
          </w:tcPr>
          <w:p w14:paraId="0145E413" w14:textId="2AFEEF17" w:rsidR="0031009F" w:rsidRPr="009E4337" w:rsidRDefault="0031009F" w:rsidP="0031009F">
            <w:pPr>
              <w:jc w:val="center"/>
              <w:rPr>
                <w:sz w:val="22"/>
                <w:szCs w:val="22"/>
              </w:rPr>
            </w:pPr>
            <w:r w:rsidRPr="009E4337">
              <w:rPr>
                <w:sz w:val="22"/>
                <w:szCs w:val="22"/>
              </w:rPr>
              <w:t>1.1</w:t>
            </w:r>
          </w:p>
        </w:tc>
        <w:tc>
          <w:tcPr>
            <w:tcW w:w="1944" w:type="pct"/>
            <w:shd w:val="clear" w:color="auto" w:fill="auto"/>
            <w:vAlign w:val="center"/>
          </w:tcPr>
          <w:p w14:paraId="714B634C" w14:textId="24EDA933" w:rsidR="0031009F" w:rsidRPr="009E4337" w:rsidRDefault="0031009F" w:rsidP="0031009F">
            <w:pPr>
              <w:rPr>
                <w:sz w:val="22"/>
                <w:szCs w:val="22"/>
              </w:rPr>
            </w:pPr>
            <w:r>
              <w:rPr>
                <w:sz w:val="22"/>
                <w:szCs w:val="22"/>
              </w:rPr>
              <w:t>Модернизация оборудования Котельной «ДКПС», в том числе</w:t>
            </w:r>
          </w:p>
        </w:tc>
        <w:tc>
          <w:tcPr>
            <w:tcW w:w="382" w:type="pct"/>
            <w:tcBorders>
              <w:top w:val="nil"/>
              <w:left w:val="nil"/>
              <w:bottom w:val="single" w:sz="8" w:space="0" w:color="auto"/>
              <w:right w:val="single" w:sz="8" w:space="0" w:color="auto"/>
            </w:tcBorders>
            <w:shd w:val="clear" w:color="000000" w:fill="FFFFFF"/>
            <w:vAlign w:val="center"/>
          </w:tcPr>
          <w:p w14:paraId="742D55DD" w14:textId="556660D7" w:rsidR="0031009F" w:rsidRPr="009E4337" w:rsidRDefault="0031009F" w:rsidP="0031009F">
            <w:pPr>
              <w:jc w:val="center"/>
              <w:rPr>
                <w:b/>
                <w:bCs/>
                <w:sz w:val="22"/>
                <w:szCs w:val="22"/>
              </w:rPr>
            </w:pPr>
            <w:r>
              <w:rPr>
                <w:b/>
                <w:bCs/>
                <w:color w:val="000000"/>
                <w:sz w:val="22"/>
                <w:szCs w:val="22"/>
              </w:rPr>
              <w:t> </w:t>
            </w:r>
          </w:p>
        </w:tc>
        <w:tc>
          <w:tcPr>
            <w:tcW w:w="309" w:type="pct"/>
            <w:tcBorders>
              <w:top w:val="nil"/>
              <w:left w:val="nil"/>
              <w:bottom w:val="single" w:sz="8" w:space="0" w:color="auto"/>
              <w:right w:val="single" w:sz="8" w:space="0" w:color="auto"/>
            </w:tcBorders>
            <w:shd w:val="clear" w:color="000000" w:fill="FFFFFF"/>
            <w:vAlign w:val="center"/>
          </w:tcPr>
          <w:p w14:paraId="0A440363" w14:textId="539E0D4B" w:rsidR="0031009F" w:rsidRPr="009E4337" w:rsidRDefault="0031009F" w:rsidP="0031009F">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6E42A96E" w14:textId="7170D361"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E6AD135" w14:textId="106A27FA"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2E895A1" w14:textId="538C5F7C"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1FC0FDE2" w14:textId="4B3804B1"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49D88A03" w14:textId="3F18E2AD" w:rsidR="0031009F" w:rsidRPr="009E4337" w:rsidRDefault="0031009F" w:rsidP="0031009F">
            <w:pPr>
              <w:jc w:val="center"/>
              <w:rPr>
                <w:b/>
                <w:bCs/>
                <w:sz w:val="22"/>
                <w:szCs w:val="22"/>
              </w:rPr>
            </w:pPr>
            <w:r>
              <w:rPr>
                <w:b/>
                <w:bCs/>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133376CD" w14:textId="38BCE1A9" w:rsidR="0031009F" w:rsidRPr="009E4337" w:rsidRDefault="0031009F" w:rsidP="0031009F">
            <w:pPr>
              <w:jc w:val="center"/>
              <w:rPr>
                <w:b/>
                <w:bCs/>
                <w:sz w:val="22"/>
                <w:szCs w:val="22"/>
              </w:rPr>
            </w:pPr>
            <w:r>
              <w:rPr>
                <w:b/>
                <w:bCs/>
                <w:color w:val="000000"/>
                <w:sz w:val="22"/>
                <w:szCs w:val="22"/>
              </w:rPr>
              <w:t> </w:t>
            </w:r>
          </w:p>
        </w:tc>
      </w:tr>
      <w:tr w:rsidR="0031009F" w:rsidRPr="009E4337" w14:paraId="5D02BF33" w14:textId="77777777" w:rsidTr="00022C30">
        <w:trPr>
          <w:cantSplit/>
        </w:trPr>
        <w:tc>
          <w:tcPr>
            <w:tcW w:w="254" w:type="pct"/>
            <w:shd w:val="clear" w:color="000000" w:fill="FFFFFF"/>
            <w:vAlign w:val="center"/>
          </w:tcPr>
          <w:p w14:paraId="7C7A9FF9" w14:textId="68A9B2AC" w:rsidR="0031009F" w:rsidRPr="009E4337" w:rsidRDefault="0031009F" w:rsidP="0031009F">
            <w:pPr>
              <w:jc w:val="center"/>
              <w:rPr>
                <w:sz w:val="22"/>
                <w:szCs w:val="22"/>
              </w:rPr>
            </w:pPr>
            <w:r>
              <w:rPr>
                <w:sz w:val="22"/>
                <w:szCs w:val="22"/>
              </w:rPr>
              <w:t>1.1.1</w:t>
            </w:r>
          </w:p>
        </w:tc>
        <w:tc>
          <w:tcPr>
            <w:tcW w:w="1944" w:type="pct"/>
            <w:shd w:val="clear" w:color="auto" w:fill="auto"/>
            <w:vAlign w:val="center"/>
          </w:tcPr>
          <w:p w14:paraId="07581815" w14:textId="2C3AF01C" w:rsidR="0031009F" w:rsidRDefault="0031009F" w:rsidP="0031009F">
            <w:pPr>
              <w:rPr>
                <w:sz w:val="22"/>
                <w:szCs w:val="22"/>
              </w:rPr>
            </w:pPr>
            <w:r w:rsidRPr="00695D8E">
              <w:rPr>
                <w:color w:val="000000"/>
                <w:sz w:val="22"/>
                <w:szCs w:val="22"/>
              </w:rPr>
              <w:t xml:space="preserve">Замена сетевого насоса К-100-65-200 на Rz-L80-118/68-30/2 (или аналог с рабочей точкой 100 м³\ч; 60 м.в.с.) </w:t>
            </w:r>
          </w:p>
        </w:tc>
        <w:tc>
          <w:tcPr>
            <w:tcW w:w="382" w:type="pct"/>
            <w:tcBorders>
              <w:top w:val="nil"/>
              <w:left w:val="nil"/>
              <w:bottom w:val="single" w:sz="8" w:space="0" w:color="auto"/>
              <w:right w:val="single" w:sz="8" w:space="0" w:color="auto"/>
            </w:tcBorders>
            <w:shd w:val="clear" w:color="000000" w:fill="FFFFFF"/>
            <w:vAlign w:val="center"/>
          </w:tcPr>
          <w:p w14:paraId="59A0A496" w14:textId="00E647A5" w:rsidR="0031009F" w:rsidRPr="009E4337" w:rsidRDefault="0031009F" w:rsidP="0031009F">
            <w:pPr>
              <w:jc w:val="center"/>
              <w:rPr>
                <w:b/>
                <w:bCs/>
                <w:sz w:val="22"/>
                <w:szCs w:val="22"/>
              </w:rPr>
            </w:pPr>
            <w:r>
              <w:rPr>
                <w:color w:val="000000"/>
                <w:sz w:val="22"/>
                <w:szCs w:val="22"/>
              </w:rPr>
              <w:t>904,193</w:t>
            </w:r>
          </w:p>
        </w:tc>
        <w:tc>
          <w:tcPr>
            <w:tcW w:w="309" w:type="pct"/>
            <w:tcBorders>
              <w:top w:val="nil"/>
              <w:left w:val="nil"/>
              <w:bottom w:val="single" w:sz="8" w:space="0" w:color="auto"/>
              <w:right w:val="single" w:sz="8" w:space="0" w:color="auto"/>
            </w:tcBorders>
            <w:shd w:val="clear" w:color="000000" w:fill="FFFFFF"/>
            <w:vAlign w:val="center"/>
          </w:tcPr>
          <w:p w14:paraId="02D6E8DC" w14:textId="1D5731AD" w:rsidR="0031009F" w:rsidRPr="009E4337" w:rsidRDefault="0031009F" w:rsidP="0031009F">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09AFF5A6" w14:textId="2E0AA93B" w:rsidR="0031009F" w:rsidRPr="009E4337" w:rsidRDefault="0031009F" w:rsidP="0031009F">
            <w:pPr>
              <w:jc w:val="center"/>
              <w:rPr>
                <w:sz w:val="22"/>
                <w:szCs w:val="22"/>
              </w:rPr>
            </w:pPr>
            <w:r>
              <w:rPr>
                <w:color w:val="000000"/>
                <w:sz w:val="22"/>
                <w:szCs w:val="22"/>
              </w:rPr>
              <w:t>904,193</w:t>
            </w:r>
          </w:p>
        </w:tc>
        <w:tc>
          <w:tcPr>
            <w:tcW w:w="345" w:type="pct"/>
            <w:tcBorders>
              <w:top w:val="nil"/>
              <w:left w:val="nil"/>
              <w:bottom w:val="single" w:sz="8" w:space="0" w:color="auto"/>
              <w:right w:val="single" w:sz="8" w:space="0" w:color="auto"/>
            </w:tcBorders>
            <w:shd w:val="clear" w:color="000000" w:fill="FFFFFF"/>
            <w:vAlign w:val="center"/>
          </w:tcPr>
          <w:p w14:paraId="3E6F9DD9" w14:textId="6A0AF796"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5B0775AC" w14:textId="41C93210"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483A2EF6" w14:textId="5E9255A5"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7B286749" w14:textId="2EEC7FDF" w:rsidR="0031009F" w:rsidRPr="009E4337" w:rsidRDefault="0031009F" w:rsidP="0031009F">
            <w:pPr>
              <w:jc w:val="center"/>
              <w:rPr>
                <w:b/>
                <w:bCs/>
                <w:sz w:val="22"/>
                <w:szCs w:val="22"/>
              </w:rPr>
            </w:pPr>
            <w:r>
              <w:rPr>
                <w:b/>
                <w:bCs/>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580F4624" w14:textId="41F25B30" w:rsidR="0031009F" w:rsidRPr="009E4337" w:rsidRDefault="0031009F" w:rsidP="0031009F">
            <w:pPr>
              <w:jc w:val="center"/>
              <w:rPr>
                <w:b/>
                <w:bCs/>
                <w:sz w:val="22"/>
                <w:szCs w:val="22"/>
              </w:rPr>
            </w:pPr>
            <w:r>
              <w:rPr>
                <w:b/>
                <w:bCs/>
                <w:color w:val="000000"/>
                <w:sz w:val="22"/>
                <w:szCs w:val="22"/>
              </w:rPr>
              <w:t> </w:t>
            </w:r>
          </w:p>
        </w:tc>
      </w:tr>
      <w:tr w:rsidR="0031009F" w:rsidRPr="009E4337" w14:paraId="37BA3D5E" w14:textId="77777777" w:rsidTr="00022C30">
        <w:trPr>
          <w:cantSplit/>
        </w:trPr>
        <w:tc>
          <w:tcPr>
            <w:tcW w:w="254" w:type="pct"/>
            <w:shd w:val="clear" w:color="000000" w:fill="FFFFFF"/>
            <w:vAlign w:val="center"/>
          </w:tcPr>
          <w:p w14:paraId="2E5F5DA9" w14:textId="566EEEC3" w:rsidR="0031009F" w:rsidRPr="009E4337" w:rsidRDefault="0031009F" w:rsidP="0031009F">
            <w:pPr>
              <w:jc w:val="center"/>
              <w:rPr>
                <w:sz w:val="22"/>
                <w:szCs w:val="22"/>
              </w:rPr>
            </w:pPr>
            <w:r>
              <w:rPr>
                <w:sz w:val="22"/>
                <w:szCs w:val="22"/>
              </w:rPr>
              <w:t>1.1.1</w:t>
            </w:r>
          </w:p>
        </w:tc>
        <w:tc>
          <w:tcPr>
            <w:tcW w:w="1944" w:type="pct"/>
            <w:shd w:val="clear" w:color="auto" w:fill="auto"/>
            <w:vAlign w:val="center"/>
          </w:tcPr>
          <w:p w14:paraId="1B98E753" w14:textId="7ED10D38" w:rsidR="0031009F" w:rsidRPr="00695D8E" w:rsidRDefault="0031009F" w:rsidP="0031009F">
            <w:pPr>
              <w:rPr>
                <w:color w:val="000000"/>
                <w:sz w:val="22"/>
                <w:szCs w:val="22"/>
              </w:rPr>
            </w:pPr>
            <w:r w:rsidRPr="00695D8E">
              <w:rPr>
                <w:color w:val="000000"/>
                <w:sz w:val="22"/>
                <w:szCs w:val="22"/>
              </w:rPr>
              <w:t xml:space="preserve">Установка циркуляционных насосов Kordis 80-65-125 (2 шт.) (или аналоги с рабочей точкой 120 м³\ч; 20 м.в.с.) </w:t>
            </w:r>
          </w:p>
        </w:tc>
        <w:tc>
          <w:tcPr>
            <w:tcW w:w="382" w:type="pct"/>
            <w:tcBorders>
              <w:top w:val="nil"/>
              <w:left w:val="nil"/>
              <w:bottom w:val="single" w:sz="8" w:space="0" w:color="auto"/>
              <w:right w:val="single" w:sz="8" w:space="0" w:color="auto"/>
            </w:tcBorders>
            <w:shd w:val="clear" w:color="000000" w:fill="FFFFFF"/>
            <w:vAlign w:val="center"/>
          </w:tcPr>
          <w:p w14:paraId="53EF2734" w14:textId="04FE2185" w:rsidR="0031009F" w:rsidRPr="00695D8E" w:rsidRDefault="0031009F" w:rsidP="0031009F">
            <w:pPr>
              <w:jc w:val="center"/>
              <w:rPr>
                <w:color w:val="000000"/>
                <w:sz w:val="22"/>
                <w:szCs w:val="22"/>
              </w:rPr>
            </w:pPr>
            <w:r>
              <w:rPr>
                <w:color w:val="000000"/>
                <w:sz w:val="22"/>
                <w:szCs w:val="22"/>
              </w:rPr>
              <w:t>890,076</w:t>
            </w:r>
          </w:p>
        </w:tc>
        <w:tc>
          <w:tcPr>
            <w:tcW w:w="309" w:type="pct"/>
            <w:tcBorders>
              <w:top w:val="nil"/>
              <w:left w:val="nil"/>
              <w:bottom w:val="single" w:sz="8" w:space="0" w:color="auto"/>
              <w:right w:val="single" w:sz="8" w:space="0" w:color="auto"/>
            </w:tcBorders>
            <w:shd w:val="clear" w:color="000000" w:fill="FFFFFF"/>
            <w:vAlign w:val="center"/>
          </w:tcPr>
          <w:p w14:paraId="18BFDDBE" w14:textId="2458A098" w:rsidR="0031009F" w:rsidRPr="009E4337" w:rsidRDefault="0031009F" w:rsidP="0031009F">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13AA926D" w14:textId="13B406A4" w:rsidR="0031009F" w:rsidRPr="009E4337" w:rsidRDefault="0031009F" w:rsidP="0031009F">
            <w:pPr>
              <w:jc w:val="center"/>
              <w:rPr>
                <w:sz w:val="22"/>
                <w:szCs w:val="22"/>
              </w:rPr>
            </w:pPr>
            <w:r>
              <w:rPr>
                <w:color w:val="000000"/>
                <w:sz w:val="22"/>
                <w:szCs w:val="22"/>
              </w:rPr>
              <w:t>890,076</w:t>
            </w:r>
          </w:p>
        </w:tc>
        <w:tc>
          <w:tcPr>
            <w:tcW w:w="345" w:type="pct"/>
            <w:tcBorders>
              <w:top w:val="nil"/>
              <w:left w:val="nil"/>
              <w:bottom w:val="single" w:sz="8" w:space="0" w:color="auto"/>
              <w:right w:val="single" w:sz="8" w:space="0" w:color="auto"/>
            </w:tcBorders>
            <w:shd w:val="clear" w:color="000000" w:fill="FFFFFF"/>
            <w:vAlign w:val="center"/>
          </w:tcPr>
          <w:p w14:paraId="11C00F41" w14:textId="7C6F7281"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1015F82C" w14:textId="5A88B027"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5DE755E" w14:textId="48DABA95"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24978A2" w14:textId="0A34CDFC" w:rsidR="0031009F" w:rsidRPr="009E4337" w:rsidRDefault="0031009F" w:rsidP="0031009F">
            <w:pPr>
              <w:jc w:val="center"/>
              <w:rPr>
                <w:b/>
                <w:bCs/>
                <w:sz w:val="22"/>
                <w:szCs w:val="22"/>
              </w:rPr>
            </w:pPr>
            <w:r>
              <w:rPr>
                <w:b/>
                <w:bCs/>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47A59E64" w14:textId="26CEE695" w:rsidR="0031009F" w:rsidRPr="009E4337" w:rsidRDefault="0031009F" w:rsidP="0031009F">
            <w:pPr>
              <w:jc w:val="center"/>
              <w:rPr>
                <w:b/>
                <w:bCs/>
                <w:sz w:val="22"/>
                <w:szCs w:val="22"/>
              </w:rPr>
            </w:pPr>
            <w:r>
              <w:rPr>
                <w:b/>
                <w:bCs/>
                <w:color w:val="000000"/>
                <w:sz w:val="22"/>
                <w:szCs w:val="22"/>
              </w:rPr>
              <w:t> </w:t>
            </w:r>
          </w:p>
        </w:tc>
      </w:tr>
      <w:tr w:rsidR="0031009F" w:rsidRPr="009E4337" w14:paraId="44FE0262" w14:textId="77777777" w:rsidTr="00022C30">
        <w:trPr>
          <w:cantSplit/>
        </w:trPr>
        <w:tc>
          <w:tcPr>
            <w:tcW w:w="254" w:type="pct"/>
            <w:shd w:val="clear" w:color="000000" w:fill="FFFFFF"/>
            <w:vAlign w:val="center"/>
          </w:tcPr>
          <w:p w14:paraId="0665EBB0" w14:textId="78CA9257" w:rsidR="0031009F" w:rsidRPr="009E4337" w:rsidRDefault="0031009F" w:rsidP="0031009F">
            <w:pPr>
              <w:jc w:val="center"/>
              <w:rPr>
                <w:sz w:val="22"/>
                <w:szCs w:val="22"/>
              </w:rPr>
            </w:pPr>
            <w:r>
              <w:rPr>
                <w:sz w:val="22"/>
                <w:szCs w:val="22"/>
              </w:rPr>
              <w:t>1.1.2</w:t>
            </w:r>
          </w:p>
        </w:tc>
        <w:tc>
          <w:tcPr>
            <w:tcW w:w="1944" w:type="pct"/>
            <w:shd w:val="clear" w:color="auto" w:fill="auto"/>
            <w:vAlign w:val="center"/>
          </w:tcPr>
          <w:p w14:paraId="0F0F6DFF" w14:textId="5FAE5306" w:rsidR="0031009F" w:rsidRPr="00695D8E" w:rsidRDefault="0031009F" w:rsidP="0031009F">
            <w:pPr>
              <w:rPr>
                <w:color w:val="000000"/>
                <w:sz w:val="22"/>
                <w:szCs w:val="22"/>
              </w:rPr>
            </w:pPr>
            <w:r w:rsidRPr="00695D8E">
              <w:rPr>
                <w:color w:val="000000"/>
                <w:sz w:val="22"/>
                <w:szCs w:val="22"/>
              </w:rPr>
              <w:t>Установка щита управления насосами</w:t>
            </w:r>
          </w:p>
        </w:tc>
        <w:tc>
          <w:tcPr>
            <w:tcW w:w="382" w:type="pct"/>
            <w:tcBorders>
              <w:top w:val="nil"/>
              <w:left w:val="nil"/>
              <w:bottom w:val="single" w:sz="8" w:space="0" w:color="auto"/>
              <w:right w:val="single" w:sz="8" w:space="0" w:color="auto"/>
            </w:tcBorders>
            <w:shd w:val="clear" w:color="000000" w:fill="FFFFFF"/>
            <w:vAlign w:val="center"/>
          </w:tcPr>
          <w:p w14:paraId="5DFB85CF" w14:textId="0155515E" w:rsidR="0031009F" w:rsidRPr="00695D8E" w:rsidRDefault="0031009F" w:rsidP="0031009F">
            <w:pPr>
              <w:jc w:val="center"/>
              <w:rPr>
                <w:color w:val="000000"/>
                <w:sz w:val="22"/>
                <w:szCs w:val="22"/>
              </w:rPr>
            </w:pPr>
            <w:r>
              <w:rPr>
                <w:color w:val="000000"/>
                <w:sz w:val="22"/>
                <w:szCs w:val="22"/>
              </w:rPr>
              <w:t>149,561</w:t>
            </w:r>
          </w:p>
        </w:tc>
        <w:tc>
          <w:tcPr>
            <w:tcW w:w="309" w:type="pct"/>
            <w:tcBorders>
              <w:top w:val="nil"/>
              <w:left w:val="nil"/>
              <w:bottom w:val="single" w:sz="8" w:space="0" w:color="auto"/>
              <w:right w:val="single" w:sz="8" w:space="0" w:color="auto"/>
            </w:tcBorders>
            <w:shd w:val="clear" w:color="000000" w:fill="FFFFFF"/>
            <w:vAlign w:val="center"/>
          </w:tcPr>
          <w:p w14:paraId="15493C8E" w14:textId="411F222B" w:rsidR="0031009F" w:rsidRPr="009E4337" w:rsidRDefault="0031009F" w:rsidP="0031009F">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35A4CBB5" w14:textId="4AF3AFD0" w:rsidR="0031009F" w:rsidRPr="009E4337" w:rsidRDefault="0031009F" w:rsidP="0031009F">
            <w:pPr>
              <w:jc w:val="center"/>
              <w:rPr>
                <w:sz w:val="22"/>
                <w:szCs w:val="22"/>
              </w:rPr>
            </w:pPr>
            <w:r>
              <w:rPr>
                <w:color w:val="000000"/>
                <w:sz w:val="22"/>
                <w:szCs w:val="22"/>
              </w:rPr>
              <w:t>149,561</w:t>
            </w:r>
          </w:p>
        </w:tc>
        <w:tc>
          <w:tcPr>
            <w:tcW w:w="345" w:type="pct"/>
            <w:tcBorders>
              <w:top w:val="nil"/>
              <w:left w:val="nil"/>
              <w:bottom w:val="single" w:sz="8" w:space="0" w:color="auto"/>
              <w:right w:val="single" w:sz="8" w:space="0" w:color="auto"/>
            </w:tcBorders>
            <w:shd w:val="clear" w:color="000000" w:fill="FFFFFF"/>
            <w:vAlign w:val="center"/>
          </w:tcPr>
          <w:p w14:paraId="0E27BA78" w14:textId="01AC9196"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25294DA9" w14:textId="5459E4DC"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C950B7C" w14:textId="17AD9CB3"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CE66BA3" w14:textId="7A614229" w:rsidR="0031009F" w:rsidRPr="009E4337" w:rsidRDefault="0031009F" w:rsidP="0031009F">
            <w:pPr>
              <w:jc w:val="center"/>
              <w:rPr>
                <w:b/>
                <w:bCs/>
                <w:sz w:val="22"/>
                <w:szCs w:val="22"/>
              </w:rPr>
            </w:pPr>
            <w:r>
              <w:rPr>
                <w:b/>
                <w:bCs/>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6EBC3304" w14:textId="00341583" w:rsidR="0031009F" w:rsidRPr="009E4337" w:rsidRDefault="0031009F" w:rsidP="0031009F">
            <w:pPr>
              <w:jc w:val="center"/>
              <w:rPr>
                <w:b/>
                <w:bCs/>
                <w:sz w:val="22"/>
                <w:szCs w:val="22"/>
              </w:rPr>
            </w:pPr>
            <w:r>
              <w:rPr>
                <w:b/>
                <w:bCs/>
                <w:color w:val="000000"/>
                <w:sz w:val="22"/>
                <w:szCs w:val="22"/>
              </w:rPr>
              <w:t> </w:t>
            </w:r>
          </w:p>
        </w:tc>
      </w:tr>
      <w:tr w:rsidR="0031009F" w:rsidRPr="009E4337" w14:paraId="174BB064" w14:textId="77777777" w:rsidTr="00022C30">
        <w:trPr>
          <w:cantSplit/>
        </w:trPr>
        <w:tc>
          <w:tcPr>
            <w:tcW w:w="254" w:type="pct"/>
            <w:shd w:val="clear" w:color="000000" w:fill="FFFFFF"/>
            <w:vAlign w:val="center"/>
          </w:tcPr>
          <w:p w14:paraId="2BAFF5B5" w14:textId="0E5D1C34" w:rsidR="0031009F" w:rsidRPr="009E4337" w:rsidRDefault="0031009F" w:rsidP="0031009F">
            <w:pPr>
              <w:jc w:val="center"/>
              <w:rPr>
                <w:sz w:val="22"/>
                <w:szCs w:val="22"/>
              </w:rPr>
            </w:pPr>
            <w:r>
              <w:rPr>
                <w:sz w:val="22"/>
                <w:szCs w:val="22"/>
              </w:rPr>
              <w:t>1.1.3</w:t>
            </w:r>
          </w:p>
        </w:tc>
        <w:tc>
          <w:tcPr>
            <w:tcW w:w="1944" w:type="pct"/>
            <w:shd w:val="clear" w:color="auto" w:fill="auto"/>
            <w:vAlign w:val="center"/>
          </w:tcPr>
          <w:p w14:paraId="1871FDAB" w14:textId="4DBA9C6E" w:rsidR="0031009F" w:rsidRPr="00695D8E" w:rsidRDefault="0031009F" w:rsidP="0031009F">
            <w:pPr>
              <w:rPr>
                <w:color w:val="000000"/>
                <w:sz w:val="22"/>
                <w:szCs w:val="22"/>
              </w:rPr>
            </w:pPr>
            <w:r w:rsidRPr="00695D8E">
              <w:rPr>
                <w:color w:val="000000"/>
                <w:sz w:val="22"/>
                <w:szCs w:val="22"/>
              </w:rPr>
              <w:t>Установка станции подпитки Джилекс Джамбо 70/50 Ч-24 (или аналог)</w:t>
            </w:r>
          </w:p>
        </w:tc>
        <w:tc>
          <w:tcPr>
            <w:tcW w:w="382" w:type="pct"/>
            <w:tcBorders>
              <w:top w:val="nil"/>
              <w:left w:val="nil"/>
              <w:bottom w:val="single" w:sz="8" w:space="0" w:color="auto"/>
              <w:right w:val="single" w:sz="8" w:space="0" w:color="auto"/>
            </w:tcBorders>
            <w:shd w:val="clear" w:color="000000" w:fill="FFFFFF"/>
            <w:vAlign w:val="center"/>
          </w:tcPr>
          <w:p w14:paraId="681D4596" w14:textId="072B5A60" w:rsidR="0031009F" w:rsidRPr="00695D8E" w:rsidRDefault="0031009F" w:rsidP="0031009F">
            <w:pPr>
              <w:jc w:val="center"/>
              <w:rPr>
                <w:color w:val="000000"/>
                <w:sz w:val="22"/>
                <w:szCs w:val="22"/>
              </w:rPr>
            </w:pPr>
            <w:r>
              <w:rPr>
                <w:color w:val="000000"/>
                <w:sz w:val="22"/>
                <w:szCs w:val="22"/>
              </w:rPr>
              <w:t>55,241</w:t>
            </w:r>
          </w:p>
        </w:tc>
        <w:tc>
          <w:tcPr>
            <w:tcW w:w="309" w:type="pct"/>
            <w:tcBorders>
              <w:top w:val="nil"/>
              <w:left w:val="nil"/>
              <w:bottom w:val="single" w:sz="8" w:space="0" w:color="auto"/>
              <w:right w:val="single" w:sz="8" w:space="0" w:color="auto"/>
            </w:tcBorders>
            <w:shd w:val="clear" w:color="000000" w:fill="FFFFFF"/>
            <w:vAlign w:val="center"/>
          </w:tcPr>
          <w:p w14:paraId="46037BBC" w14:textId="2536BD6A" w:rsidR="0031009F" w:rsidRPr="009E4337" w:rsidRDefault="0031009F" w:rsidP="0031009F">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0EAEB8E3" w14:textId="400D4940"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5FF78AEB" w14:textId="556DB7C1" w:rsidR="0031009F" w:rsidRPr="009E4337" w:rsidRDefault="0031009F" w:rsidP="0031009F">
            <w:pPr>
              <w:jc w:val="center"/>
              <w:rPr>
                <w:sz w:val="22"/>
                <w:szCs w:val="22"/>
              </w:rPr>
            </w:pPr>
            <w:r>
              <w:rPr>
                <w:color w:val="000000"/>
                <w:sz w:val="22"/>
                <w:szCs w:val="22"/>
              </w:rPr>
              <w:t>55,241</w:t>
            </w:r>
          </w:p>
        </w:tc>
        <w:tc>
          <w:tcPr>
            <w:tcW w:w="345" w:type="pct"/>
            <w:tcBorders>
              <w:top w:val="nil"/>
              <w:left w:val="nil"/>
              <w:bottom w:val="single" w:sz="8" w:space="0" w:color="auto"/>
              <w:right w:val="single" w:sz="8" w:space="0" w:color="auto"/>
            </w:tcBorders>
            <w:shd w:val="clear" w:color="000000" w:fill="FFFFFF"/>
            <w:vAlign w:val="center"/>
          </w:tcPr>
          <w:p w14:paraId="36994AE3" w14:textId="6D2F424C"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1DAC76C" w14:textId="490F5FFC"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12155B9" w14:textId="6DE2227B" w:rsidR="0031009F" w:rsidRPr="009E4337" w:rsidRDefault="0031009F" w:rsidP="0031009F">
            <w:pPr>
              <w:jc w:val="center"/>
              <w:rPr>
                <w:b/>
                <w:bCs/>
                <w:sz w:val="22"/>
                <w:szCs w:val="22"/>
              </w:rPr>
            </w:pPr>
            <w:r>
              <w:rPr>
                <w:b/>
                <w:bCs/>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66E26BBA" w14:textId="1751C405" w:rsidR="0031009F" w:rsidRPr="009E4337" w:rsidRDefault="0031009F" w:rsidP="0031009F">
            <w:pPr>
              <w:jc w:val="center"/>
              <w:rPr>
                <w:b/>
                <w:bCs/>
                <w:sz w:val="22"/>
                <w:szCs w:val="22"/>
              </w:rPr>
            </w:pPr>
            <w:r>
              <w:rPr>
                <w:b/>
                <w:bCs/>
                <w:color w:val="000000"/>
                <w:sz w:val="22"/>
                <w:szCs w:val="22"/>
              </w:rPr>
              <w:t> </w:t>
            </w:r>
          </w:p>
        </w:tc>
      </w:tr>
      <w:tr w:rsidR="0031009F" w:rsidRPr="009E4337" w14:paraId="66294029" w14:textId="77777777" w:rsidTr="00022C30">
        <w:trPr>
          <w:cantSplit/>
        </w:trPr>
        <w:tc>
          <w:tcPr>
            <w:tcW w:w="254" w:type="pct"/>
            <w:shd w:val="clear" w:color="000000" w:fill="FFFFFF"/>
            <w:vAlign w:val="center"/>
          </w:tcPr>
          <w:p w14:paraId="3BDEEBD1" w14:textId="250FAF77" w:rsidR="0031009F" w:rsidRPr="009E4337" w:rsidRDefault="0031009F" w:rsidP="0031009F">
            <w:pPr>
              <w:jc w:val="center"/>
              <w:rPr>
                <w:sz w:val="22"/>
                <w:szCs w:val="22"/>
              </w:rPr>
            </w:pPr>
            <w:r>
              <w:rPr>
                <w:sz w:val="22"/>
                <w:szCs w:val="22"/>
              </w:rPr>
              <w:t>1.1.4</w:t>
            </w:r>
          </w:p>
        </w:tc>
        <w:tc>
          <w:tcPr>
            <w:tcW w:w="1944" w:type="pct"/>
            <w:shd w:val="clear" w:color="auto" w:fill="auto"/>
            <w:vAlign w:val="center"/>
          </w:tcPr>
          <w:p w14:paraId="72099122" w14:textId="578F5DE7" w:rsidR="0031009F" w:rsidRPr="00695D8E" w:rsidRDefault="0031009F" w:rsidP="0031009F">
            <w:pPr>
              <w:rPr>
                <w:color w:val="000000"/>
                <w:sz w:val="22"/>
                <w:szCs w:val="22"/>
              </w:rPr>
            </w:pPr>
            <w:r w:rsidRPr="00695D8E">
              <w:rPr>
                <w:color w:val="000000"/>
                <w:sz w:val="22"/>
                <w:szCs w:val="22"/>
              </w:rPr>
              <w:t>Ограждение территории котельной забором из профлиста 35*25 м. (с обустройством склада золы, шлака и угля)</w:t>
            </w:r>
          </w:p>
        </w:tc>
        <w:tc>
          <w:tcPr>
            <w:tcW w:w="382" w:type="pct"/>
            <w:tcBorders>
              <w:top w:val="nil"/>
              <w:left w:val="nil"/>
              <w:bottom w:val="single" w:sz="8" w:space="0" w:color="auto"/>
              <w:right w:val="single" w:sz="8" w:space="0" w:color="auto"/>
            </w:tcBorders>
            <w:shd w:val="clear" w:color="000000" w:fill="FFFFFF"/>
            <w:vAlign w:val="center"/>
          </w:tcPr>
          <w:p w14:paraId="7411A7E1" w14:textId="56DCBAF4" w:rsidR="0031009F" w:rsidRPr="00695D8E" w:rsidRDefault="0031009F" w:rsidP="0031009F">
            <w:pPr>
              <w:jc w:val="center"/>
              <w:rPr>
                <w:color w:val="000000"/>
                <w:sz w:val="22"/>
                <w:szCs w:val="22"/>
              </w:rPr>
            </w:pPr>
            <w:r>
              <w:rPr>
                <w:color w:val="000000"/>
                <w:sz w:val="22"/>
                <w:szCs w:val="22"/>
              </w:rPr>
              <w:t>1560,180</w:t>
            </w:r>
          </w:p>
        </w:tc>
        <w:tc>
          <w:tcPr>
            <w:tcW w:w="309" w:type="pct"/>
            <w:tcBorders>
              <w:top w:val="nil"/>
              <w:left w:val="nil"/>
              <w:bottom w:val="single" w:sz="8" w:space="0" w:color="auto"/>
              <w:right w:val="single" w:sz="8" w:space="0" w:color="auto"/>
            </w:tcBorders>
            <w:shd w:val="clear" w:color="000000" w:fill="FFFFFF"/>
            <w:vAlign w:val="center"/>
          </w:tcPr>
          <w:p w14:paraId="64625D8B" w14:textId="6CFCF6A2" w:rsidR="0031009F" w:rsidRPr="009E4337" w:rsidRDefault="0031009F" w:rsidP="0031009F">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2CAB929C" w14:textId="3F8E9671"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4D2440D7" w14:textId="5C2E54FA"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2D84D9A" w14:textId="34524D56" w:rsidR="0031009F" w:rsidRPr="009E4337" w:rsidRDefault="0031009F" w:rsidP="0031009F">
            <w:pPr>
              <w:jc w:val="center"/>
              <w:rPr>
                <w:b/>
                <w:bCs/>
                <w:sz w:val="22"/>
                <w:szCs w:val="22"/>
              </w:rPr>
            </w:pPr>
            <w:r>
              <w:rPr>
                <w:color w:val="000000"/>
                <w:sz w:val="22"/>
                <w:szCs w:val="22"/>
              </w:rPr>
              <w:t>1560,180</w:t>
            </w:r>
          </w:p>
        </w:tc>
        <w:tc>
          <w:tcPr>
            <w:tcW w:w="345" w:type="pct"/>
            <w:tcBorders>
              <w:top w:val="nil"/>
              <w:left w:val="nil"/>
              <w:bottom w:val="single" w:sz="8" w:space="0" w:color="auto"/>
              <w:right w:val="single" w:sz="8" w:space="0" w:color="auto"/>
            </w:tcBorders>
            <w:shd w:val="clear" w:color="000000" w:fill="FFFFFF"/>
            <w:vAlign w:val="center"/>
          </w:tcPr>
          <w:p w14:paraId="3F25CA16" w14:textId="546DA43F"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27C6903A" w14:textId="0D42F415" w:rsidR="0031009F" w:rsidRPr="009E4337" w:rsidRDefault="0031009F" w:rsidP="0031009F">
            <w:pPr>
              <w:jc w:val="center"/>
              <w:rPr>
                <w:b/>
                <w:bCs/>
                <w:sz w:val="22"/>
                <w:szCs w:val="22"/>
              </w:rPr>
            </w:pPr>
            <w:r>
              <w:rPr>
                <w:b/>
                <w:bCs/>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0797D093" w14:textId="5C9A9262" w:rsidR="0031009F" w:rsidRPr="009E4337" w:rsidRDefault="0031009F" w:rsidP="0031009F">
            <w:pPr>
              <w:jc w:val="center"/>
              <w:rPr>
                <w:b/>
                <w:bCs/>
                <w:sz w:val="22"/>
                <w:szCs w:val="22"/>
              </w:rPr>
            </w:pPr>
            <w:r>
              <w:rPr>
                <w:b/>
                <w:bCs/>
                <w:color w:val="000000"/>
                <w:sz w:val="22"/>
                <w:szCs w:val="22"/>
              </w:rPr>
              <w:t> </w:t>
            </w:r>
          </w:p>
        </w:tc>
      </w:tr>
      <w:tr w:rsidR="0031009F" w:rsidRPr="009E4337" w14:paraId="435E9254" w14:textId="77777777" w:rsidTr="00022C30">
        <w:trPr>
          <w:cantSplit/>
        </w:trPr>
        <w:tc>
          <w:tcPr>
            <w:tcW w:w="254" w:type="pct"/>
            <w:shd w:val="clear" w:color="000000" w:fill="FFFFFF"/>
            <w:vAlign w:val="center"/>
          </w:tcPr>
          <w:p w14:paraId="2D5C7ADF" w14:textId="65CB2106" w:rsidR="0031009F" w:rsidRPr="009E4337" w:rsidRDefault="0031009F" w:rsidP="0031009F">
            <w:pPr>
              <w:jc w:val="center"/>
              <w:rPr>
                <w:sz w:val="22"/>
                <w:szCs w:val="22"/>
              </w:rPr>
            </w:pPr>
            <w:r>
              <w:rPr>
                <w:sz w:val="22"/>
                <w:szCs w:val="22"/>
              </w:rPr>
              <w:t>1.1.5</w:t>
            </w:r>
          </w:p>
        </w:tc>
        <w:tc>
          <w:tcPr>
            <w:tcW w:w="1944" w:type="pct"/>
            <w:shd w:val="clear" w:color="auto" w:fill="auto"/>
            <w:vAlign w:val="center"/>
          </w:tcPr>
          <w:p w14:paraId="4FE28923" w14:textId="1E206680" w:rsidR="0031009F" w:rsidRPr="00695D8E" w:rsidRDefault="0031009F" w:rsidP="0031009F">
            <w:pPr>
              <w:rPr>
                <w:color w:val="000000"/>
                <w:sz w:val="22"/>
                <w:szCs w:val="22"/>
              </w:rPr>
            </w:pPr>
            <w:r w:rsidRPr="00695D8E">
              <w:rPr>
                <w:color w:val="000000"/>
                <w:sz w:val="22"/>
                <w:szCs w:val="22"/>
              </w:rPr>
              <w:t>Замена дымоходов котельной (боровов) 40*40 толщина 6 мм 15 м</w:t>
            </w:r>
          </w:p>
        </w:tc>
        <w:tc>
          <w:tcPr>
            <w:tcW w:w="382" w:type="pct"/>
            <w:tcBorders>
              <w:top w:val="nil"/>
              <w:left w:val="nil"/>
              <w:bottom w:val="single" w:sz="8" w:space="0" w:color="auto"/>
              <w:right w:val="single" w:sz="8" w:space="0" w:color="auto"/>
            </w:tcBorders>
            <w:shd w:val="clear" w:color="000000" w:fill="FFFFFF"/>
            <w:vAlign w:val="center"/>
          </w:tcPr>
          <w:p w14:paraId="40B3F289" w14:textId="4DC02F05" w:rsidR="0031009F" w:rsidRPr="00695D8E" w:rsidRDefault="0031009F" w:rsidP="0031009F">
            <w:pPr>
              <w:jc w:val="center"/>
              <w:rPr>
                <w:color w:val="000000"/>
                <w:sz w:val="22"/>
                <w:szCs w:val="22"/>
              </w:rPr>
            </w:pPr>
            <w:r>
              <w:rPr>
                <w:color w:val="000000"/>
                <w:sz w:val="22"/>
                <w:szCs w:val="22"/>
              </w:rPr>
              <w:t>553,422</w:t>
            </w:r>
          </w:p>
        </w:tc>
        <w:tc>
          <w:tcPr>
            <w:tcW w:w="309" w:type="pct"/>
            <w:tcBorders>
              <w:top w:val="nil"/>
              <w:left w:val="nil"/>
              <w:bottom w:val="single" w:sz="8" w:space="0" w:color="auto"/>
              <w:right w:val="single" w:sz="8" w:space="0" w:color="auto"/>
            </w:tcBorders>
            <w:shd w:val="clear" w:color="000000" w:fill="FFFFFF"/>
            <w:vAlign w:val="center"/>
          </w:tcPr>
          <w:p w14:paraId="526C3E0C" w14:textId="60D8BEB6" w:rsidR="0031009F" w:rsidRPr="009E4337" w:rsidRDefault="0031009F" w:rsidP="0031009F">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1D9528C1" w14:textId="76193B88"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7E493825" w14:textId="4A9B5BE6" w:rsidR="0031009F" w:rsidRPr="009E4337" w:rsidRDefault="0031009F" w:rsidP="0031009F">
            <w:pPr>
              <w:jc w:val="center"/>
              <w:rPr>
                <w:sz w:val="22"/>
                <w:szCs w:val="22"/>
              </w:rPr>
            </w:pPr>
            <w:r>
              <w:rPr>
                <w:color w:val="000000"/>
                <w:sz w:val="22"/>
                <w:szCs w:val="22"/>
              </w:rPr>
              <w:t>553,422</w:t>
            </w:r>
          </w:p>
        </w:tc>
        <w:tc>
          <w:tcPr>
            <w:tcW w:w="345" w:type="pct"/>
            <w:tcBorders>
              <w:top w:val="nil"/>
              <w:left w:val="nil"/>
              <w:bottom w:val="single" w:sz="8" w:space="0" w:color="auto"/>
              <w:right w:val="single" w:sz="8" w:space="0" w:color="auto"/>
            </w:tcBorders>
            <w:shd w:val="clear" w:color="000000" w:fill="FFFFFF"/>
            <w:vAlign w:val="center"/>
          </w:tcPr>
          <w:p w14:paraId="59FBE0F2" w14:textId="45215B86"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2EF18758" w14:textId="2BC0FCC5"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2E2163C" w14:textId="25ADEA49" w:rsidR="0031009F" w:rsidRPr="009E4337" w:rsidRDefault="0031009F" w:rsidP="0031009F">
            <w:pPr>
              <w:jc w:val="center"/>
              <w:rPr>
                <w:b/>
                <w:bCs/>
                <w:sz w:val="22"/>
                <w:szCs w:val="22"/>
              </w:rPr>
            </w:pPr>
            <w:r>
              <w:rPr>
                <w:b/>
                <w:bCs/>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367BB86A" w14:textId="1C01A865" w:rsidR="0031009F" w:rsidRPr="009E4337" w:rsidRDefault="0031009F" w:rsidP="0031009F">
            <w:pPr>
              <w:jc w:val="center"/>
              <w:rPr>
                <w:b/>
                <w:bCs/>
                <w:sz w:val="22"/>
                <w:szCs w:val="22"/>
              </w:rPr>
            </w:pPr>
            <w:r>
              <w:rPr>
                <w:b/>
                <w:bCs/>
                <w:color w:val="000000"/>
                <w:sz w:val="22"/>
                <w:szCs w:val="22"/>
              </w:rPr>
              <w:t> </w:t>
            </w:r>
          </w:p>
        </w:tc>
      </w:tr>
      <w:tr w:rsidR="0031009F" w:rsidRPr="009E4337" w14:paraId="01DE7215" w14:textId="77777777" w:rsidTr="00022C30">
        <w:trPr>
          <w:cantSplit/>
        </w:trPr>
        <w:tc>
          <w:tcPr>
            <w:tcW w:w="254" w:type="pct"/>
            <w:shd w:val="clear" w:color="000000" w:fill="FFFFFF"/>
            <w:vAlign w:val="center"/>
          </w:tcPr>
          <w:p w14:paraId="6217655B" w14:textId="3CBED73E" w:rsidR="0031009F" w:rsidRPr="009E4337" w:rsidRDefault="0031009F" w:rsidP="0031009F">
            <w:pPr>
              <w:jc w:val="center"/>
              <w:rPr>
                <w:sz w:val="22"/>
                <w:szCs w:val="22"/>
              </w:rPr>
            </w:pPr>
            <w:r>
              <w:rPr>
                <w:sz w:val="22"/>
                <w:szCs w:val="22"/>
              </w:rPr>
              <w:lastRenderedPageBreak/>
              <w:t>1.1.6</w:t>
            </w:r>
          </w:p>
        </w:tc>
        <w:tc>
          <w:tcPr>
            <w:tcW w:w="1944" w:type="pct"/>
            <w:shd w:val="clear" w:color="auto" w:fill="auto"/>
            <w:vAlign w:val="center"/>
          </w:tcPr>
          <w:p w14:paraId="36984906" w14:textId="4DCB4C65" w:rsidR="0031009F" w:rsidRPr="00695D8E" w:rsidRDefault="0031009F" w:rsidP="0031009F">
            <w:pPr>
              <w:rPr>
                <w:color w:val="000000"/>
                <w:sz w:val="22"/>
                <w:szCs w:val="22"/>
              </w:rPr>
            </w:pPr>
            <w:r w:rsidRPr="00695D8E">
              <w:rPr>
                <w:color w:val="000000"/>
                <w:sz w:val="22"/>
                <w:szCs w:val="22"/>
              </w:rPr>
              <w:t>Замена дымососа №1 ДН-10</w:t>
            </w:r>
          </w:p>
        </w:tc>
        <w:tc>
          <w:tcPr>
            <w:tcW w:w="382" w:type="pct"/>
            <w:tcBorders>
              <w:top w:val="nil"/>
              <w:left w:val="nil"/>
              <w:bottom w:val="single" w:sz="8" w:space="0" w:color="auto"/>
              <w:right w:val="single" w:sz="8" w:space="0" w:color="auto"/>
            </w:tcBorders>
            <w:shd w:val="clear" w:color="000000" w:fill="FFFFFF"/>
            <w:vAlign w:val="center"/>
          </w:tcPr>
          <w:p w14:paraId="0B36336A" w14:textId="27BB6197" w:rsidR="0031009F" w:rsidRPr="00695D8E" w:rsidRDefault="0031009F" w:rsidP="0031009F">
            <w:pPr>
              <w:jc w:val="center"/>
              <w:rPr>
                <w:color w:val="000000"/>
                <w:sz w:val="22"/>
                <w:szCs w:val="22"/>
              </w:rPr>
            </w:pPr>
            <w:r>
              <w:rPr>
                <w:color w:val="000000"/>
                <w:sz w:val="22"/>
                <w:szCs w:val="22"/>
              </w:rPr>
              <w:t>456,640</w:t>
            </w:r>
          </w:p>
        </w:tc>
        <w:tc>
          <w:tcPr>
            <w:tcW w:w="309" w:type="pct"/>
            <w:tcBorders>
              <w:top w:val="nil"/>
              <w:left w:val="nil"/>
              <w:bottom w:val="single" w:sz="8" w:space="0" w:color="auto"/>
              <w:right w:val="single" w:sz="8" w:space="0" w:color="auto"/>
            </w:tcBorders>
            <w:shd w:val="clear" w:color="000000" w:fill="FFFFFF"/>
            <w:vAlign w:val="center"/>
          </w:tcPr>
          <w:p w14:paraId="395F20E1" w14:textId="5A9BB811" w:rsidR="0031009F" w:rsidRPr="009E4337" w:rsidRDefault="0031009F" w:rsidP="0031009F">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117D3A7F" w14:textId="1FE44316" w:rsidR="0031009F" w:rsidRPr="009E4337" w:rsidRDefault="0031009F" w:rsidP="0031009F">
            <w:pPr>
              <w:jc w:val="center"/>
              <w:rPr>
                <w:sz w:val="22"/>
                <w:szCs w:val="22"/>
              </w:rPr>
            </w:pPr>
            <w:r>
              <w:rPr>
                <w:color w:val="000000"/>
                <w:sz w:val="22"/>
                <w:szCs w:val="22"/>
              </w:rPr>
              <w:t>456,640</w:t>
            </w:r>
          </w:p>
        </w:tc>
        <w:tc>
          <w:tcPr>
            <w:tcW w:w="345" w:type="pct"/>
            <w:tcBorders>
              <w:top w:val="nil"/>
              <w:left w:val="nil"/>
              <w:bottom w:val="single" w:sz="8" w:space="0" w:color="auto"/>
              <w:right w:val="single" w:sz="8" w:space="0" w:color="auto"/>
            </w:tcBorders>
            <w:shd w:val="clear" w:color="000000" w:fill="FFFFFF"/>
            <w:vAlign w:val="center"/>
          </w:tcPr>
          <w:p w14:paraId="0C39DD0D" w14:textId="12EE7318"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22E1F711" w14:textId="60C219DD"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51D01B9F" w14:textId="11670B54"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7C07170" w14:textId="392A5967" w:rsidR="0031009F" w:rsidRPr="009E4337" w:rsidRDefault="0031009F" w:rsidP="0031009F">
            <w:pPr>
              <w:jc w:val="center"/>
              <w:rPr>
                <w:b/>
                <w:bCs/>
                <w:sz w:val="22"/>
                <w:szCs w:val="22"/>
              </w:rPr>
            </w:pPr>
            <w:r>
              <w:rPr>
                <w:b/>
                <w:bCs/>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6CCCA4E2" w14:textId="28B48DA0" w:rsidR="0031009F" w:rsidRPr="009E4337" w:rsidRDefault="0031009F" w:rsidP="0031009F">
            <w:pPr>
              <w:jc w:val="center"/>
              <w:rPr>
                <w:b/>
                <w:bCs/>
                <w:sz w:val="22"/>
                <w:szCs w:val="22"/>
              </w:rPr>
            </w:pPr>
            <w:r>
              <w:rPr>
                <w:b/>
                <w:bCs/>
                <w:color w:val="000000"/>
                <w:sz w:val="22"/>
                <w:szCs w:val="22"/>
              </w:rPr>
              <w:t> </w:t>
            </w:r>
          </w:p>
        </w:tc>
      </w:tr>
      <w:tr w:rsidR="0031009F" w:rsidRPr="009E4337" w14:paraId="7C9F1168" w14:textId="77777777" w:rsidTr="00022C30">
        <w:trPr>
          <w:cantSplit/>
        </w:trPr>
        <w:tc>
          <w:tcPr>
            <w:tcW w:w="254" w:type="pct"/>
            <w:shd w:val="clear" w:color="000000" w:fill="FFFFFF"/>
            <w:vAlign w:val="center"/>
          </w:tcPr>
          <w:p w14:paraId="626E5B22" w14:textId="00544D3A" w:rsidR="0031009F" w:rsidRPr="009E4337" w:rsidRDefault="0031009F" w:rsidP="0031009F">
            <w:pPr>
              <w:jc w:val="center"/>
              <w:rPr>
                <w:sz w:val="22"/>
                <w:szCs w:val="22"/>
              </w:rPr>
            </w:pPr>
            <w:r>
              <w:rPr>
                <w:sz w:val="22"/>
                <w:szCs w:val="22"/>
              </w:rPr>
              <w:t>1.1.7</w:t>
            </w:r>
          </w:p>
        </w:tc>
        <w:tc>
          <w:tcPr>
            <w:tcW w:w="1944" w:type="pct"/>
            <w:shd w:val="clear" w:color="auto" w:fill="auto"/>
            <w:vAlign w:val="center"/>
          </w:tcPr>
          <w:p w14:paraId="3EAB1FB0" w14:textId="7D6BB39F" w:rsidR="0031009F" w:rsidRPr="00695D8E" w:rsidRDefault="0031009F" w:rsidP="0031009F">
            <w:pPr>
              <w:rPr>
                <w:color w:val="000000"/>
                <w:sz w:val="22"/>
                <w:szCs w:val="22"/>
              </w:rPr>
            </w:pPr>
            <w:r w:rsidRPr="00695D8E">
              <w:rPr>
                <w:color w:val="000000"/>
                <w:sz w:val="22"/>
                <w:szCs w:val="22"/>
              </w:rPr>
              <w:t>(или аналог совместимый с мощностью двигателя дымососа)</w:t>
            </w:r>
          </w:p>
        </w:tc>
        <w:tc>
          <w:tcPr>
            <w:tcW w:w="382" w:type="pct"/>
            <w:tcBorders>
              <w:top w:val="nil"/>
              <w:left w:val="nil"/>
              <w:bottom w:val="single" w:sz="8" w:space="0" w:color="auto"/>
              <w:right w:val="single" w:sz="8" w:space="0" w:color="auto"/>
            </w:tcBorders>
            <w:shd w:val="clear" w:color="000000" w:fill="FFFFFF"/>
            <w:vAlign w:val="center"/>
          </w:tcPr>
          <w:p w14:paraId="45EB71D6" w14:textId="60A9B4F7" w:rsidR="0031009F" w:rsidRPr="00695D8E" w:rsidRDefault="0031009F" w:rsidP="0031009F">
            <w:pPr>
              <w:jc w:val="center"/>
              <w:rPr>
                <w:color w:val="000000"/>
                <w:sz w:val="22"/>
                <w:szCs w:val="22"/>
              </w:rPr>
            </w:pPr>
            <w:r>
              <w:rPr>
                <w:color w:val="000000"/>
                <w:sz w:val="22"/>
                <w:szCs w:val="22"/>
              </w:rPr>
              <w:t>131,653</w:t>
            </w:r>
          </w:p>
        </w:tc>
        <w:tc>
          <w:tcPr>
            <w:tcW w:w="309" w:type="pct"/>
            <w:tcBorders>
              <w:top w:val="nil"/>
              <w:left w:val="nil"/>
              <w:bottom w:val="single" w:sz="8" w:space="0" w:color="auto"/>
              <w:right w:val="single" w:sz="8" w:space="0" w:color="auto"/>
            </w:tcBorders>
            <w:shd w:val="clear" w:color="000000" w:fill="FFFFFF"/>
            <w:vAlign w:val="center"/>
          </w:tcPr>
          <w:p w14:paraId="747B02D8" w14:textId="699055DF" w:rsidR="0031009F" w:rsidRPr="009E4337" w:rsidRDefault="0031009F" w:rsidP="0031009F">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2E290C16" w14:textId="3AF8EAE1" w:rsidR="0031009F" w:rsidRPr="009E4337" w:rsidRDefault="0031009F" w:rsidP="0031009F">
            <w:pPr>
              <w:jc w:val="center"/>
              <w:rPr>
                <w:sz w:val="22"/>
                <w:szCs w:val="22"/>
              </w:rPr>
            </w:pPr>
            <w:r>
              <w:rPr>
                <w:color w:val="000000"/>
                <w:sz w:val="22"/>
                <w:szCs w:val="22"/>
              </w:rPr>
              <w:t>131,653</w:t>
            </w:r>
          </w:p>
        </w:tc>
        <w:tc>
          <w:tcPr>
            <w:tcW w:w="345" w:type="pct"/>
            <w:tcBorders>
              <w:top w:val="nil"/>
              <w:left w:val="nil"/>
              <w:bottom w:val="single" w:sz="8" w:space="0" w:color="auto"/>
              <w:right w:val="single" w:sz="8" w:space="0" w:color="auto"/>
            </w:tcBorders>
            <w:shd w:val="clear" w:color="000000" w:fill="FFFFFF"/>
            <w:vAlign w:val="center"/>
          </w:tcPr>
          <w:p w14:paraId="77C165F4" w14:textId="7A577A66"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51714A29" w14:textId="08FF91E5"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236DEF0" w14:textId="4F8CB4F7"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E136113" w14:textId="6407391A" w:rsidR="0031009F" w:rsidRPr="009E4337" w:rsidRDefault="0031009F" w:rsidP="0031009F">
            <w:pPr>
              <w:jc w:val="center"/>
              <w:rPr>
                <w:b/>
                <w:bCs/>
                <w:sz w:val="22"/>
                <w:szCs w:val="22"/>
              </w:rPr>
            </w:pPr>
            <w:r>
              <w:rPr>
                <w:b/>
                <w:bCs/>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187FDF1D" w14:textId="04267E54" w:rsidR="0031009F" w:rsidRPr="009E4337" w:rsidRDefault="0031009F" w:rsidP="0031009F">
            <w:pPr>
              <w:jc w:val="center"/>
              <w:rPr>
                <w:b/>
                <w:bCs/>
                <w:sz w:val="22"/>
                <w:szCs w:val="22"/>
              </w:rPr>
            </w:pPr>
            <w:r>
              <w:rPr>
                <w:b/>
                <w:bCs/>
                <w:color w:val="000000"/>
                <w:sz w:val="22"/>
                <w:szCs w:val="22"/>
              </w:rPr>
              <w:t> </w:t>
            </w:r>
          </w:p>
        </w:tc>
      </w:tr>
      <w:tr w:rsidR="0031009F" w:rsidRPr="009E4337" w14:paraId="70C29BDF" w14:textId="77777777" w:rsidTr="00022C30">
        <w:trPr>
          <w:cantSplit/>
        </w:trPr>
        <w:tc>
          <w:tcPr>
            <w:tcW w:w="254" w:type="pct"/>
            <w:shd w:val="clear" w:color="000000" w:fill="FFFFFF"/>
            <w:vAlign w:val="center"/>
          </w:tcPr>
          <w:p w14:paraId="1271F643" w14:textId="3D236C88" w:rsidR="0031009F" w:rsidRPr="009E4337" w:rsidRDefault="0031009F" w:rsidP="0031009F">
            <w:pPr>
              <w:jc w:val="center"/>
              <w:rPr>
                <w:sz w:val="22"/>
                <w:szCs w:val="22"/>
              </w:rPr>
            </w:pPr>
            <w:r>
              <w:rPr>
                <w:sz w:val="22"/>
                <w:szCs w:val="22"/>
              </w:rPr>
              <w:t>1.1.8</w:t>
            </w:r>
          </w:p>
        </w:tc>
        <w:tc>
          <w:tcPr>
            <w:tcW w:w="1944" w:type="pct"/>
            <w:shd w:val="clear" w:color="auto" w:fill="auto"/>
            <w:vAlign w:val="center"/>
          </w:tcPr>
          <w:p w14:paraId="3901325F" w14:textId="74E29D24" w:rsidR="0031009F" w:rsidRPr="00695D8E" w:rsidRDefault="0031009F" w:rsidP="0031009F">
            <w:pPr>
              <w:rPr>
                <w:color w:val="000000"/>
                <w:sz w:val="22"/>
                <w:szCs w:val="22"/>
              </w:rPr>
            </w:pPr>
            <w:r w:rsidRPr="00695D8E">
              <w:rPr>
                <w:color w:val="000000"/>
                <w:sz w:val="22"/>
                <w:szCs w:val="22"/>
              </w:rPr>
              <w:t>Замена дымососа №2 ДН-8</w:t>
            </w:r>
          </w:p>
        </w:tc>
        <w:tc>
          <w:tcPr>
            <w:tcW w:w="382" w:type="pct"/>
            <w:tcBorders>
              <w:top w:val="nil"/>
              <w:left w:val="nil"/>
              <w:bottom w:val="single" w:sz="8" w:space="0" w:color="auto"/>
              <w:right w:val="single" w:sz="8" w:space="0" w:color="auto"/>
            </w:tcBorders>
            <w:shd w:val="clear" w:color="000000" w:fill="FFFFFF"/>
            <w:vAlign w:val="center"/>
          </w:tcPr>
          <w:p w14:paraId="7DF62BAB" w14:textId="64322C8A" w:rsidR="0031009F" w:rsidRPr="00695D8E" w:rsidRDefault="0031009F" w:rsidP="0031009F">
            <w:pPr>
              <w:jc w:val="center"/>
              <w:rPr>
                <w:color w:val="000000"/>
                <w:sz w:val="22"/>
                <w:szCs w:val="22"/>
              </w:rPr>
            </w:pPr>
            <w:r>
              <w:rPr>
                <w:color w:val="000000"/>
                <w:sz w:val="22"/>
                <w:szCs w:val="22"/>
              </w:rPr>
              <w:t>408,064</w:t>
            </w:r>
          </w:p>
        </w:tc>
        <w:tc>
          <w:tcPr>
            <w:tcW w:w="309" w:type="pct"/>
            <w:tcBorders>
              <w:top w:val="nil"/>
              <w:left w:val="nil"/>
              <w:bottom w:val="single" w:sz="8" w:space="0" w:color="auto"/>
              <w:right w:val="single" w:sz="8" w:space="0" w:color="auto"/>
            </w:tcBorders>
            <w:shd w:val="clear" w:color="000000" w:fill="FFFFFF"/>
            <w:vAlign w:val="center"/>
          </w:tcPr>
          <w:p w14:paraId="67F6320F" w14:textId="73E38432" w:rsidR="0031009F" w:rsidRPr="009E4337" w:rsidRDefault="0031009F" w:rsidP="0031009F">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6AEB5BDD" w14:textId="7A5358BD"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2301522" w14:textId="54DC2804" w:rsidR="0031009F" w:rsidRPr="009E4337" w:rsidRDefault="0031009F" w:rsidP="0031009F">
            <w:pPr>
              <w:jc w:val="center"/>
              <w:rPr>
                <w:sz w:val="22"/>
                <w:szCs w:val="22"/>
              </w:rPr>
            </w:pPr>
            <w:r>
              <w:rPr>
                <w:color w:val="000000"/>
                <w:sz w:val="22"/>
                <w:szCs w:val="22"/>
              </w:rPr>
              <w:t>408,064</w:t>
            </w:r>
          </w:p>
        </w:tc>
        <w:tc>
          <w:tcPr>
            <w:tcW w:w="345" w:type="pct"/>
            <w:tcBorders>
              <w:top w:val="nil"/>
              <w:left w:val="nil"/>
              <w:bottom w:val="single" w:sz="8" w:space="0" w:color="auto"/>
              <w:right w:val="single" w:sz="8" w:space="0" w:color="auto"/>
            </w:tcBorders>
            <w:shd w:val="clear" w:color="000000" w:fill="FFFFFF"/>
            <w:vAlign w:val="center"/>
          </w:tcPr>
          <w:p w14:paraId="69A7B043" w14:textId="1CF80BDB"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121DE4B" w14:textId="72EB8156"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B59C8EC" w14:textId="4FCDA399" w:rsidR="0031009F" w:rsidRPr="009E4337" w:rsidRDefault="0031009F" w:rsidP="0031009F">
            <w:pPr>
              <w:jc w:val="center"/>
              <w:rPr>
                <w:b/>
                <w:bCs/>
                <w:sz w:val="22"/>
                <w:szCs w:val="22"/>
              </w:rPr>
            </w:pPr>
            <w:r>
              <w:rPr>
                <w:b/>
                <w:bCs/>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6E7DF23A" w14:textId="1F09F907" w:rsidR="0031009F" w:rsidRPr="009E4337" w:rsidRDefault="0031009F" w:rsidP="0031009F">
            <w:pPr>
              <w:jc w:val="center"/>
              <w:rPr>
                <w:b/>
                <w:bCs/>
                <w:sz w:val="22"/>
                <w:szCs w:val="22"/>
              </w:rPr>
            </w:pPr>
            <w:r>
              <w:rPr>
                <w:b/>
                <w:bCs/>
                <w:color w:val="000000"/>
                <w:sz w:val="22"/>
                <w:szCs w:val="22"/>
              </w:rPr>
              <w:t> </w:t>
            </w:r>
          </w:p>
        </w:tc>
      </w:tr>
      <w:tr w:rsidR="0031009F" w:rsidRPr="009E4337" w14:paraId="2A3DB95A" w14:textId="77777777" w:rsidTr="00022C30">
        <w:trPr>
          <w:cantSplit/>
        </w:trPr>
        <w:tc>
          <w:tcPr>
            <w:tcW w:w="254" w:type="pct"/>
            <w:shd w:val="clear" w:color="000000" w:fill="FFFFFF"/>
            <w:vAlign w:val="center"/>
          </w:tcPr>
          <w:p w14:paraId="42FCD1E2" w14:textId="13077BAC" w:rsidR="0031009F" w:rsidRPr="009E4337" w:rsidRDefault="0031009F" w:rsidP="0031009F">
            <w:pPr>
              <w:jc w:val="center"/>
              <w:rPr>
                <w:sz w:val="22"/>
                <w:szCs w:val="22"/>
              </w:rPr>
            </w:pPr>
            <w:r>
              <w:rPr>
                <w:sz w:val="22"/>
                <w:szCs w:val="22"/>
              </w:rPr>
              <w:t>1.1.9</w:t>
            </w:r>
          </w:p>
        </w:tc>
        <w:tc>
          <w:tcPr>
            <w:tcW w:w="1944" w:type="pct"/>
            <w:shd w:val="clear" w:color="auto" w:fill="auto"/>
            <w:vAlign w:val="center"/>
          </w:tcPr>
          <w:p w14:paraId="780C9A13" w14:textId="1CFC80BF" w:rsidR="0031009F" w:rsidRPr="00695D8E" w:rsidRDefault="0031009F" w:rsidP="0031009F">
            <w:pPr>
              <w:rPr>
                <w:color w:val="000000"/>
                <w:sz w:val="22"/>
                <w:szCs w:val="22"/>
              </w:rPr>
            </w:pPr>
            <w:r w:rsidRPr="00695D8E">
              <w:rPr>
                <w:color w:val="000000"/>
                <w:sz w:val="22"/>
                <w:szCs w:val="22"/>
              </w:rPr>
              <w:t>Установка частотного преобразователя для дымососа MCI-G11/P15-4BF(или аналог совместимый с мощностью двигателя дымососа)</w:t>
            </w:r>
          </w:p>
        </w:tc>
        <w:tc>
          <w:tcPr>
            <w:tcW w:w="382" w:type="pct"/>
            <w:tcBorders>
              <w:top w:val="nil"/>
              <w:left w:val="nil"/>
              <w:bottom w:val="single" w:sz="8" w:space="0" w:color="auto"/>
              <w:right w:val="single" w:sz="8" w:space="0" w:color="auto"/>
            </w:tcBorders>
            <w:shd w:val="clear" w:color="000000" w:fill="FFFFFF"/>
            <w:vAlign w:val="center"/>
          </w:tcPr>
          <w:p w14:paraId="167FCCFB" w14:textId="0049438C" w:rsidR="0031009F" w:rsidRPr="00695D8E" w:rsidRDefault="0031009F" w:rsidP="0031009F">
            <w:pPr>
              <w:jc w:val="center"/>
              <w:rPr>
                <w:color w:val="000000"/>
                <w:sz w:val="22"/>
                <w:szCs w:val="22"/>
              </w:rPr>
            </w:pPr>
            <w:r>
              <w:rPr>
                <w:color w:val="000000"/>
                <w:sz w:val="22"/>
                <w:szCs w:val="22"/>
              </w:rPr>
              <w:t>86,228</w:t>
            </w:r>
          </w:p>
        </w:tc>
        <w:tc>
          <w:tcPr>
            <w:tcW w:w="309" w:type="pct"/>
            <w:tcBorders>
              <w:top w:val="nil"/>
              <w:left w:val="nil"/>
              <w:bottom w:val="single" w:sz="8" w:space="0" w:color="auto"/>
              <w:right w:val="single" w:sz="8" w:space="0" w:color="auto"/>
            </w:tcBorders>
            <w:shd w:val="clear" w:color="000000" w:fill="FFFFFF"/>
            <w:vAlign w:val="center"/>
          </w:tcPr>
          <w:p w14:paraId="3FE7793F" w14:textId="15B1051D" w:rsidR="0031009F" w:rsidRPr="009E4337" w:rsidRDefault="0031009F" w:rsidP="0031009F">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2E234B57" w14:textId="431DE64E"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1B0E2033" w14:textId="74F1C4E4" w:rsidR="0031009F" w:rsidRPr="009E4337" w:rsidRDefault="0031009F" w:rsidP="0031009F">
            <w:pPr>
              <w:jc w:val="center"/>
              <w:rPr>
                <w:sz w:val="22"/>
                <w:szCs w:val="22"/>
              </w:rPr>
            </w:pPr>
            <w:r>
              <w:rPr>
                <w:color w:val="000000"/>
                <w:sz w:val="22"/>
                <w:szCs w:val="22"/>
              </w:rPr>
              <w:t>86,228</w:t>
            </w:r>
          </w:p>
        </w:tc>
        <w:tc>
          <w:tcPr>
            <w:tcW w:w="345" w:type="pct"/>
            <w:tcBorders>
              <w:top w:val="nil"/>
              <w:left w:val="nil"/>
              <w:bottom w:val="single" w:sz="8" w:space="0" w:color="auto"/>
              <w:right w:val="single" w:sz="8" w:space="0" w:color="auto"/>
            </w:tcBorders>
            <w:shd w:val="clear" w:color="000000" w:fill="FFFFFF"/>
            <w:vAlign w:val="center"/>
          </w:tcPr>
          <w:p w14:paraId="07F604F8" w14:textId="7A1B4673"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42959AA" w14:textId="036AB213"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416191BE" w14:textId="2F3E45F7" w:rsidR="0031009F" w:rsidRPr="009E4337" w:rsidRDefault="0031009F" w:rsidP="0031009F">
            <w:pPr>
              <w:jc w:val="center"/>
              <w:rPr>
                <w:b/>
                <w:bCs/>
                <w:sz w:val="22"/>
                <w:szCs w:val="22"/>
              </w:rPr>
            </w:pPr>
            <w:r>
              <w:rPr>
                <w:b/>
                <w:bCs/>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57210EB2" w14:textId="030EDE04" w:rsidR="0031009F" w:rsidRPr="009E4337" w:rsidRDefault="0031009F" w:rsidP="0031009F">
            <w:pPr>
              <w:jc w:val="center"/>
              <w:rPr>
                <w:b/>
                <w:bCs/>
                <w:sz w:val="22"/>
                <w:szCs w:val="22"/>
              </w:rPr>
            </w:pPr>
            <w:r>
              <w:rPr>
                <w:b/>
                <w:bCs/>
                <w:color w:val="000000"/>
                <w:sz w:val="22"/>
                <w:szCs w:val="22"/>
              </w:rPr>
              <w:t> </w:t>
            </w:r>
          </w:p>
        </w:tc>
      </w:tr>
      <w:tr w:rsidR="0031009F" w:rsidRPr="009E4337" w14:paraId="6CCB7258" w14:textId="77777777" w:rsidTr="00022C30">
        <w:trPr>
          <w:cantSplit/>
        </w:trPr>
        <w:tc>
          <w:tcPr>
            <w:tcW w:w="254" w:type="pct"/>
            <w:shd w:val="clear" w:color="000000" w:fill="FFFFFF"/>
            <w:vAlign w:val="center"/>
          </w:tcPr>
          <w:p w14:paraId="54193DC5" w14:textId="691DFF0E" w:rsidR="0031009F" w:rsidRPr="009E4337" w:rsidRDefault="0031009F" w:rsidP="0031009F">
            <w:pPr>
              <w:jc w:val="center"/>
              <w:rPr>
                <w:sz w:val="22"/>
                <w:szCs w:val="22"/>
              </w:rPr>
            </w:pPr>
            <w:r>
              <w:rPr>
                <w:sz w:val="22"/>
                <w:szCs w:val="22"/>
              </w:rPr>
              <w:t>1.1.10</w:t>
            </w:r>
          </w:p>
        </w:tc>
        <w:tc>
          <w:tcPr>
            <w:tcW w:w="1944" w:type="pct"/>
            <w:shd w:val="clear" w:color="auto" w:fill="auto"/>
            <w:vAlign w:val="center"/>
          </w:tcPr>
          <w:p w14:paraId="67638ABA" w14:textId="53EE7C6C" w:rsidR="0031009F" w:rsidRPr="00695D8E" w:rsidRDefault="0031009F" w:rsidP="0031009F">
            <w:pPr>
              <w:rPr>
                <w:color w:val="000000"/>
                <w:sz w:val="22"/>
                <w:szCs w:val="22"/>
              </w:rPr>
            </w:pPr>
            <w:r w:rsidRPr="00695D8E">
              <w:rPr>
                <w:color w:val="000000"/>
                <w:sz w:val="22"/>
                <w:szCs w:val="22"/>
              </w:rPr>
              <w:t>Замена дымососа №3 ДН-8</w:t>
            </w:r>
          </w:p>
        </w:tc>
        <w:tc>
          <w:tcPr>
            <w:tcW w:w="382" w:type="pct"/>
            <w:tcBorders>
              <w:top w:val="nil"/>
              <w:left w:val="nil"/>
              <w:bottom w:val="single" w:sz="8" w:space="0" w:color="auto"/>
              <w:right w:val="single" w:sz="8" w:space="0" w:color="auto"/>
            </w:tcBorders>
            <w:shd w:val="clear" w:color="000000" w:fill="FFFFFF"/>
            <w:vAlign w:val="center"/>
          </w:tcPr>
          <w:p w14:paraId="70CDEB71" w14:textId="68D43DAC" w:rsidR="0031009F" w:rsidRPr="00695D8E" w:rsidRDefault="0031009F" w:rsidP="0031009F">
            <w:pPr>
              <w:jc w:val="center"/>
              <w:rPr>
                <w:color w:val="000000"/>
                <w:sz w:val="22"/>
                <w:szCs w:val="22"/>
              </w:rPr>
            </w:pPr>
            <w:r>
              <w:rPr>
                <w:color w:val="000000"/>
                <w:sz w:val="22"/>
                <w:szCs w:val="22"/>
              </w:rPr>
              <w:t>408,064</w:t>
            </w:r>
          </w:p>
        </w:tc>
        <w:tc>
          <w:tcPr>
            <w:tcW w:w="309" w:type="pct"/>
            <w:tcBorders>
              <w:top w:val="nil"/>
              <w:left w:val="nil"/>
              <w:bottom w:val="single" w:sz="8" w:space="0" w:color="auto"/>
              <w:right w:val="single" w:sz="8" w:space="0" w:color="auto"/>
            </w:tcBorders>
            <w:shd w:val="clear" w:color="000000" w:fill="FFFFFF"/>
            <w:vAlign w:val="center"/>
          </w:tcPr>
          <w:p w14:paraId="26CE4124" w14:textId="314ECEB8" w:rsidR="0031009F" w:rsidRPr="009E4337" w:rsidRDefault="0031009F" w:rsidP="0031009F">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51A5DBEB" w14:textId="375D3D83"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2F2980B" w14:textId="0F0DAE2C"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FBFB764" w14:textId="1ADF90D3"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48EB1F31" w14:textId="0DC3A308"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7F18668D" w14:textId="5A0D2C78" w:rsidR="0031009F" w:rsidRPr="009E4337" w:rsidRDefault="0031009F" w:rsidP="0031009F">
            <w:pPr>
              <w:jc w:val="center"/>
              <w:rPr>
                <w:b/>
                <w:bCs/>
                <w:sz w:val="22"/>
                <w:szCs w:val="22"/>
              </w:rPr>
            </w:pPr>
            <w:r>
              <w:rPr>
                <w:color w:val="000000"/>
                <w:sz w:val="22"/>
                <w:szCs w:val="22"/>
              </w:rPr>
              <w:t>408,064</w:t>
            </w:r>
          </w:p>
        </w:tc>
        <w:tc>
          <w:tcPr>
            <w:tcW w:w="347" w:type="pct"/>
            <w:tcBorders>
              <w:top w:val="nil"/>
              <w:left w:val="nil"/>
              <w:bottom w:val="single" w:sz="8" w:space="0" w:color="auto"/>
              <w:right w:val="single" w:sz="8" w:space="0" w:color="auto"/>
            </w:tcBorders>
            <w:shd w:val="clear" w:color="000000" w:fill="FFFFFF"/>
            <w:vAlign w:val="center"/>
          </w:tcPr>
          <w:p w14:paraId="66232190" w14:textId="466FF0AE" w:rsidR="0031009F" w:rsidRPr="009E4337" w:rsidRDefault="0031009F" w:rsidP="0031009F">
            <w:pPr>
              <w:jc w:val="center"/>
              <w:rPr>
                <w:b/>
                <w:bCs/>
                <w:sz w:val="22"/>
                <w:szCs w:val="22"/>
              </w:rPr>
            </w:pPr>
            <w:r>
              <w:rPr>
                <w:b/>
                <w:bCs/>
                <w:color w:val="000000"/>
                <w:sz w:val="22"/>
                <w:szCs w:val="22"/>
              </w:rPr>
              <w:t> </w:t>
            </w:r>
          </w:p>
        </w:tc>
      </w:tr>
      <w:tr w:rsidR="0031009F" w:rsidRPr="009E4337" w14:paraId="035F80FB" w14:textId="77777777" w:rsidTr="00022C30">
        <w:trPr>
          <w:cantSplit/>
        </w:trPr>
        <w:tc>
          <w:tcPr>
            <w:tcW w:w="254" w:type="pct"/>
            <w:shd w:val="clear" w:color="000000" w:fill="FFFFFF"/>
            <w:vAlign w:val="center"/>
          </w:tcPr>
          <w:p w14:paraId="16A43B76" w14:textId="1A14CBD6" w:rsidR="0031009F" w:rsidRPr="009E4337" w:rsidRDefault="0031009F" w:rsidP="0031009F">
            <w:pPr>
              <w:jc w:val="center"/>
              <w:rPr>
                <w:sz w:val="22"/>
                <w:szCs w:val="22"/>
              </w:rPr>
            </w:pPr>
            <w:r>
              <w:rPr>
                <w:sz w:val="22"/>
                <w:szCs w:val="22"/>
              </w:rPr>
              <w:t>1.1.11</w:t>
            </w:r>
          </w:p>
        </w:tc>
        <w:tc>
          <w:tcPr>
            <w:tcW w:w="1944" w:type="pct"/>
            <w:shd w:val="clear" w:color="auto" w:fill="auto"/>
            <w:vAlign w:val="center"/>
          </w:tcPr>
          <w:p w14:paraId="3589D0E5" w14:textId="01E3C978" w:rsidR="0031009F" w:rsidRPr="00695D8E" w:rsidRDefault="0031009F" w:rsidP="0031009F">
            <w:pPr>
              <w:rPr>
                <w:color w:val="000000"/>
                <w:sz w:val="22"/>
                <w:szCs w:val="22"/>
              </w:rPr>
            </w:pPr>
            <w:r w:rsidRPr="00695D8E">
              <w:rPr>
                <w:color w:val="000000"/>
                <w:sz w:val="22"/>
                <w:szCs w:val="22"/>
              </w:rPr>
              <w:t>Установка частотного преобразователя для дымососа MCI-G11/P15-4BF(или аналог совместимый с мощностью двигателя дымососа)</w:t>
            </w:r>
          </w:p>
        </w:tc>
        <w:tc>
          <w:tcPr>
            <w:tcW w:w="382" w:type="pct"/>
            <w:tcBorders>
              <w:top w:val="nil"/>
              <w:left w:val="nil"/>
              <w:bottom w:val="single" w:sz="8" w:space="0" w:color="auto"/>
              <w:right w:val="single" w:sz="8" w:space="0" w:color="auto"/>
            </w:tcBorders>
            <w:shd w:val="clear" w:color="000000" w:fill="FFFFFF"/>
            <w:vAlign w:val="center"/>
          </w:tcPr>
          <w:p w14:paraId="031FAF6C" w14:textId="3EC26C6F" w:rsidR="0031009F" w:rsidRPr="00695D8E" w:rsidRDefault="0031009F" w:rsidP="0031009F">
            <w:pPr>
              <w:jc w:val="center"/>
              <w:rPr>
                <w:color w:val="000000"/>
                <w:sz w:val="22"/>
                <w:szCs w:val="22"/>
              </w:rPr>
            </w:pPr>
            <w:r>
              <w:rPr>
                <w:color w:val="000000"/>
                <w:sz w:val="22"/>
                <w:szCs w:val="22"/>
              </w:rPr>
              <w:t>86,228</w:t>
            </w:r>
          </w:p>
        </w:tc>
        <w:tc>
          <w:tcPr>
            <w:tcW w:w="309" w:type="pct"/>
            <w:tcBorders>
              <w:top w:val="nil"/>
              <w:left w:val="nil"/>
              <w:bottom w:val="single" w:sz="8" w:space="0" w:color="auto"/>
              <w:right w:val="single" w:sz="8" w:space="0" w:color="auto"/>
            </w:tcBorders>
            <w:shd w:val="clear" w:color="000000" w:fill="FFFFFF"/>
            <w:vAlign w:val="center"/>
          </w:tcPr>
          <w:p w14:paraId="7199679F" w14:textId="43C6AF52" w:rsidR="0031009F" w:rsidRPr="009E4337" w:rsidRDefault="0031009F" w:rsidP="0031009F">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2529311B" w14:textId="3840C431"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84DAA68" w14:textId="27B358C1"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168F2A35" w14:textId="2660AC7F"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D52DF3E" w14:textId="65C64972"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F4AF28A" w14:textId="2A1E921F" w:rsidR="0031009F" w:rsidRPr="009E4337" w:rsidRDefault="0031009F" w:rsidP="0031009F">
            <w:pPr>
              <w:jc w:val="center"/>
              <w:rPr>
                <w:b/>
                <w:bCs/>
                <w:sz w:val="22"/>
                <w:szCs w:val="22"/>
              </w:rPr>
            </w:pPr>
            <w:r>
              <w:rPr>
                <w:color w:val="000000"/>
                <w:sz w:val="22"/>
                <w:szCs w:val="22"/>
              </w:rPr>
              <w:t>86,228</w:t>
            </w:r>
          </w:p>
        </w:tc>
        <w:tc>
          <w:tcPr>
            <w:tcW w:w="347" w:type="pct"/>
            <w:tcBorders>
              <w:top w:val="nil"/>
              <w:left w:val="nil"/>
              <w:bottom w:val="single" w:sz="8" w:space="0" w:color="auto"/>
              <w:right w:val="single" w:sz="8" w:space="0" w:color="auto"/>
            </w:tcBorders>
            <w:shd w:val="clear" w:color="000000" w:fill="FFFFFF"/>
            <w:vAlign w:val="center"/>
          </w:tcPr>
          <w:p w14:paraId="394767A2" w14:textId="71D889ED" w:rsidR="0031009F" w:rsidRPr="009E4337" w:rsidRDefault="0031009F" w:rsidP="0031009F">
            <w:pPr>
              <w:jc w:val="center"/>
              <w:rPr>
                <w:b/>
                <w:bCs/>
                <w:sz w:val="22"/>
                <w:szCs w:val="22"/>
              </w:rPr>
            </w:pPr>
            <w:r>
              <w:rPr>
                <w:b/>
                <w:bCs/>
                <w:color w:val="000000"/>
                <w:sz w:val="22"/>
                <w:szCs w:val="22"/>
              </w:rPr>
              <w:t> </w:t>
            </w:r>
          </w:p>
        </w:tc>
      </w:tr>
      <w:tr w:rsidR="0031009F" w:rsidRPr="009E4337" w14:paraId="1B70D41D" w14:textId="77777777" w:rsidTr="00022C30">
        <w:trPr>
          <w:cantSplit/>
        </w:trPr>
        <w:tc>
          <w:tcPr>
            <w:tcW w:w="254" w:type="pct"/>
            <w:shd w:val="clear" w:color="000000" w:fill="FFFFFF"/>
            <w:vAlign w:val="center"/>
          </w:tcPr>
          <w:p w14:paraId="68F45FF2" w14:textId="6AA6548C" w:rsidR="0031009F" w:rsidRPr="009E4337" w:rsidRDefault="0031009F" w:rsidP="0031009F">
            <w:pPr>
              <w:jc w:val="center"/>
              <w:rPr>
                <w:sz w:val="22"/>
                <w:szCs w:val="22"/>
              </w:rPr>
            </w:pPr>
            <w:r>
              <w:rPr>
                <w:sz w:val="22"/>
                <w:szCs w:val="22"/>
              </w:rPr>
              <w:t>1.1.12</w:t>
            </w:r>
          </w:p>
        </w:tc>
        <w:tc>
          <w:tcPr>
            <w:tcW w:w="1944" w:type="pct"/>
            <w:shd w:val="clear" w:color="auto" w:fill="auto"/>
            <w:vAlign w:val="center"/>
          </w:tcPr>
          <w:p w14:paraId="0211C087" w14:textId="52860E83" w:rsidR="0031009F" w:rsidRPr="00695D8E" w:rsidRDefault="0031009F" w:rsidP="0031009F">
            <w:pPr>
              <w:rPr>
                <w:color w:val="000000"/>
                <w:sz w:val="22"/>
                <w:szCs w:val="22"/>
              </w:rPr>
            </w:pPr>
            <w:r w:rsidRPr="00695D8E">
              <w:rPr>
                <w:color w:val="000000"/>
                <w:sz w:val="22"/>
                <w:szCs w:val="22"/>
              </w:rPr>
              <w:t xml:space="preserve">Замена запорной арматуры в котельной </w:t>
            </w:r>
          </w:p>
        </w:tc>
        <w:tc>
          <w:tcPr>
            <w:tcW w:w="382" w:type="pct"/>
            <w:tcBorders>
              <w:top w:val="nil"/>
              <w:left w:val="nil"/>
              <w:bottom w:val="single" w:sz="8" w:space="0" w:color="auto"/>
              <w:right w:val="single" w:sz="8" w:space="0" w:color="auto"/>
            </w:tcBorders>
            <w:shd w:val="clear" w:color="000000" w:fill="FFFFFF"/>
            <w:vAlign w:val="center"/>
          </w:tcPr>
          <w:p w14:paraId="7E13A6F3" w14:textId="22EF6962" w:rsidR="0031009F" w:rsidRPr="00695D8E" w:rsidRDefault="0031009F" w:rsidP="0031009F">
            <w:pPr>
              <w:jc w:val="center"/>
              <w:rPr>
                <w:color w:val="000000"/>
                <w:sz w:val="22"/>
                <w:szCs w:val="22"/>
              </w:rPr>
            </w:pPr>
            <w:r>
              <w:rPr>
                <w:color w:val="000000"/>
                <w:sz w:val="22"/>
                <w:szCs w:val="22"/>
              </w:rPr>
              <w:t>434,405</w:t>
            </w:r>
          </w:p>
        </w:tc>
        <w:tc>
          <w:tcPr>
            <w:tcW w:w="309" w:type="pct"/>
            <w:tcBorders>
              <w:top w:val="nil"/>
              <w:left w:val="nil"/>
              <w:bottom w:val="single" w:sz="8" w:space="0" w:color="auto"/>
              <w:right w:val="single" w:sz="8" w:space="0" w:color="auto"/>
            </w:tcBorders>
            <w:shd w:val="clear" w:color="000000" w:fill="FFFFFF"/>
            <w:vAlign w:val="center"/>
          </w:tcPr>
          <w:p w14:paraId="52F8A30D" w14:textId="55AAA7C5" w:rsidR="0031009F" w:rsidRPr="009E4337" w:rsidRDefault="0031009F" w:rsidP="0031009F">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27941459" w14:textId="0EF3223C"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76DD6003" w14:textId="20752054"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25B95072" w14:textId="486609C3"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514FFAE8" w14:textId="1ABB2CF3" w:rsidR="0031009F" w:rsidRPr="009E4337" w:rsidRDefault="0031009F" w:rsidP="0031009F">
            <w:pPr>
              <w:jc w:val="center"/>
              <w:rPr>
                <w:b/>
                <w:bCs/>
                <w:sz w:val="22"/>
                <w:szCs w:val="22"/>
              </w:rPr>
            </w:pPr>
            <w:r>
              <w:rPr>
                <w:color w:val="000000"/>
                <w:sz w:val="22"/>
                <w:szCs w:val="22"/>
              </w:rPr>
              <w:t>434,405</w:t>
            </w:r>
          </w:p>
        </w:tc>
        <w:tc>
          <w:tcPr>
            <w:tcW w:w="345" w:type="pct"/>
            <w:tcBorders>
              <w:top w:val="nil"/>
              <w:left w:val="nil"/>
              <w:bottom w:val="single" w:sz="8" w:space="0" w:color="auto"/>
              <w:right w:val="single" w:sz="8" w:space="0" w:color="auto"/>
            </w:tcBorders>
            <w:shd w:val="clear" w:color="000000" w:fill="FFFFFF"/>
            <w:vAlign w:val="center"/>
          </w:tcPr>
          <w:p w14:paraId="045979CA" w14:textId="19B81389" w:rsidR="0031009F" w:rsidRPr="009E4337" w:rsidRDefault="0031009F" w:rsidP="0031009F">
            <w:pPr>
              <w:jc w:val="center"/>
              <w:rPr>
                <w:b/>
                <w:bCs/>
                <w:sz w:val="22"/>
                <w:szCs w:val="22"/>
              </w:rPr>
            </w:pPr>
            <w:r>
              <w:rPr>
                <w:b/>
                <w:bCs/>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77A1F63F" w14:textId="45D23D85" w:rsidR="0031009F" w:rsidRPr="009E4337" w:rsidRDefault="0031009F" w:rsidP="0031009F">
            <w:pPr>
              <w:jc w:val="center"/>
              <w:rPr>
                <w:b/>
                <w:bCs/>
                <w:sz w:val="22"/>
                <w:szCs w:val="22"/>
              </w:rPr>
            </w:pPr>
            <w:r>
              <w:rPr>
                <w:b/>
                <w:bCs/>
                <w:color w:val="000000"/>
                <w:sz w:val="22"/>
                <w:szCs w:val="22"/>
              </w:rPr>
              <w:t> </w:t>
            </w:r>
          </w:p>
        </w:tc>
      </w:tr>
      <w:tr w:rsidR="0031009F" w:rsidRPr="009E4337" w14:paraId="57D9EB1C" w14:textId="77777777" w:rsidTr="00022C30">
        <w:trPr>
          <w:cantSplit/>
        </w:trPr>
        <w:tc>
          <w:tcPr>
            <w:tcW w:w="254" w:type="pct"/>
            <w:shd w:val="clear" w:color="000000" w:fill="FFFFFF"/>
            <w:vAlign w:val="center"/>
          </w:tcPr>
          <w:p w14:paraId="75BBAC95" w14:textId="316B925B" w:rsidR="0031009F" w:rsidRPr="009E4337" w:rsidRDefault="0031009F" w:rsidP="0031009F">
            <w:pPr>
              <w:jc w:val="center"/>
              <w:rPr>
                <w:sz w:val="22"/>
                <w:szCs w:val="22"/>
              </w:rPr>
            </w:pPr>
            <w:r>
              <w:rPr>
                <w:sz w:val="22"/>
                <w:szCs w:val="22"/>
              </w:rPr>
              <w:t>1.1.13</w:t>
            </w:r>
          </w:p>
        </w:tc>
        <w:tc>
          <w:tcPr>
            <w:tcW w:w="1944" w:type="pct"/>
            <w:shd w:val="clear" w:color="auto" w:fill="auto"/>
            <w:vAlign w:val="center"/>
          </w:tcPr>
          <w:p w14:paraId="3BD8D67A" w14:textId="5E1D7B6B" w:rsidR="0031009F" w:rsidRPr="00695D8E" w:rsidRDefault="0031009F" w:rsidP="0031009F">
            <w:pPr>
              <w:rPr>
                <w:color w:val="000000"/>
                <w:sz w:val="22"/>
                <w:szCs w:val="22"/>
              </w:rPr>
            </w:pPr>
            <w:r w:rsidRPr="00695D8E">
              <w:rPr>
                <w:color w:val="000000"/>
                <w:sz w:val="22"/>
                <w:szCs w:val="22"/>
              </w:rPr>
              <w:t>Установка котла №1 КВм 1,8 МВт</w:t>
            </w:r>
          </w:p>
        </w:tc>
        <w:tc>
          <w:tcPr>
            <w:tcW w:w="382" w:type="pct"/>
            <w:tcBorders>
              <w:top w:val="nil"/>
              <w:left w:val="nil"/>
              <w:bottom w:val="single" w:sz="8" w:space="0" w:color="auto"/>
              <w:right w:val="single" w:sz="8" w:space="0" w:color="auto"/>
            </w:tcBorders>
            <w:shd w:val="clear" w:color="000000" w:fill="FFFFFF"/>
            <w:vAlign w:val="center"/>
          </w:tcPr>
          <w:p w14:paraId="08A8D406" w14:textId="5F39838A" w:rsidR="0031009F" w:rsidRPr="00695D8E" w:rsidRDefault="0031009F" w:rsidP="0031009F">
            <w:pPr>
              <w:jc w:val="center"/>
              <w:rPr>
                <w:color w:val="000000"/>
                <w:sz w:val="22"/>
                <w:szCs w:val="22"/>
              </w:rPr>
            </w:pPr>
            <w:r>
              <w:rPr>
                <w:color w:val="000000"/>
                <w:sz w:val="22"/>
                <w:szCs w:val="22"/>
              </w:rPr>
              <w:t>0,000</w:t>
            </w:r>
          </w:p>
        </w:tc>
        <w:tc>
          <w:tcPr>
            <w:tcW w:w="309" w:type="pct"/>
            <w:tcBorders>
              <w:top w:val="nil"/>
              <w:left w:val="nil"/>
              <w:bottom w:val="single" w:sz="8" w:space="0" w:color="auto"/>
              <w:right w:val="single" w:sz="8" w:space="0" w:color="auto"/>
            </w:tcBorders>
            <w:shd w:val="clear" w:color="000000" w:fill="FFFFFF"/>
            <w:vAlign w:val="center"/>
          </w:tcPr>
          <w:p w14:paraId="4FDAAB84" w14:textId="3C7828A3" w:rsidR="0031009F" w:rsidRPr="009E4337" w:rsidRDefault="0031009F" w:rsidP="0031009F">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12F2CFC8" w14:textId="09450F47"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819E38E" w14:textId="3967C89F"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43B8564" w14:textId="5D884D95"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5A79401E" w14:textId="51153474"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789DA339" w14:textId="358A327D" w:rsidR="0031009F" w:rsidRPr="009E4337" w:rsidRDefault="0031009F" w:rsidP="0031009F">
            <w:pPr>
              <w:jc w:val="center"/>
              <w:rPr>
                <w:b/>
                <w:bCs/>
                <w:sz w:val="22"/>
                <w:szCs w:val="22"/>
              </w:rPr>
            </w:pPr>
            <w:r>
              <w:rPr>
                <w:b/>
                <w:bCs/>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528BCA3A" w14:textId="11BFB1EA" w:rsidR="0031009F" w:rsidRPr="009E4337" w:rsidRDefault="0031009F" w:rsidP="0031009F">
            <w:pPr>
              <w:jc w:val="center"/>
              <w:rPr>
                <w:b/>
                <w:bCs/>
                <w:sz w:val="22"/>
                <w:szCs w:val="22"/>
              </w:rPr>
            </w:pPr>
            <w:r>
              <w:rPr>
                <w:b/>
                <w:bCs/>
                <w:color w:val="000000"/>
                <w:sz w:val="22"/>
                <w:szCs w:val="22"/>
              </w:rPr>
              <w:t> </w:t>
            </w:r>
          </w:p>
        </w:tc>
      </w:tr>
      <w:tr w:rsidR="0031009F" w:rsidRPr="009E4337" w14:paraId="3AAD9B8B" w14:textId="77777777" w:rsidTr="00022C30">
        <w:trPr>
          <w:cantSplit/>
        </w:trPr>
        <w:tc>
          <w:tcPr>
            <w:tcW w:w="254" w:type="pct"/>
            <w:shd w:val="clear" w:color="000000" w:fill="FFFFFF"/>
            <w:vAlign w:val="center"/>
          </w:tcPr>
          <w:p w14:paraId="23B3A2AA" w14:textId="04FADF52" w:rsidR="0031009F" w:rsidRPr="009E4337" w:rsidRDefault="0031009F" w:rsidP="0031009F">
            <w:pPr>
              <w:jc w:val="center"/>
              <w:rPr>
                <w:sz w:val="22"/>
                <w:szCs w:val="22"/>
              </w:rPr>
            </w:pPr>
            <w:r>
              <w:rPr>
                <w:sz w:val="22"/>
                <w:szCs w:val="22"/>
              </w:rPr>
              <w:t>1.1.14</w:t>
            </w:r>
          </w:p>
        </w:tc>
        <w:tc>
          <w:tcPr>
            <w:tcW w:w="1944" w:type="pct"/>
            <w:shd w:val="clear" w:color="auto" w:fill="auto"/>
            <w:vAlign w:val="center"/>
          </w:tcPr>
          <w:p w14:paraId="3D742535" w14:textId="3134F7A4" w:rsidR="0031009F" w:rsidRPr="00695D8E" w:rsidRDefault="0031009F" w:rsidP="0031009F">
            <w:pPr>
              <w:rPr>
                <w:color w:val="000000"/>
                <w:sz w:val="22"/>
                <w:szCs w:val="22"/>
              </w:rPr>
            </w:pPr>
            <w:r w:rsidRPr="00695D8E">
              <w:rPr>
                <w:color w:val="000000"/>
                <w:sz w:val="22"/>
                <w:szCs w:val="22"/>
              </w:rPr>
              <w:t>Установка накопительной ёмкости V=1 м3</w:t>
            </w:r>
          </w:p>
        </w:tc>
        <w:tc>
          <w:tcPr>
            <w:tcW w:w="382" w:type="pct"/>
            <w:tcBorders>
              <w:top w:val="nil"/>
              <w:left w:val="nil"/>
              <w:bottom w:val="single" w:sz="8" w:space="0" w:color="auto"/>
              <w:right w:val="single" w:sz="8" w:space="0" w:color="auto"/>
            </w:tcBorders>
            <w:shd w:val="clear" w:color="000000" w:fill="FFFFFF"/>
            <w:vAlign w:val="center"/>
          </w:tcPr>
          <w:p w14:paraId="2BC426BD" w14:textId="195E5597" w:rsidR="0031009F" w:rsidRPr="00695D8E" w:rsidRDefault="0031009F" w:rsidP="0031009F">
            <w:pPr>
              <w:jc w:val="center"/>
              <w:rPr>
                <w:color w:val="000000"/>
                <w:sz w:val="22"/>
                <w:szCs w:val="22"/>
              </w:rPr>
            </w:pPr>
            <w:r>
              <w:rPr>
                <w:color w:val="000000"/>
                <w:sz w:val="22"/>
                <w:szCs w:val="22"/>
              </w:rPr>
              <w:t>162,969</w:t>
            </w:r>
          </w:p>
        </w:tc>
        <w:tc>
          <w:tcPr>
            <w:tcW w:w="309" w:type="pct"/>
            <w:tcBorders>
              <w:top w:val="nil"/>
              <w:left w:val="nil"/>
              <w:bottom w:val="single" w:sz="8" w:space="0" w:color="auto"/>
              <w:right w:val="single" w:sz="8" w:space="0" w:color="auto"/>
            </w:tcBorders>
            <w:shd w:val="clear" w:color="000000" w:fill="FFFFFF"/>
            <w:vAlign w:val="center"/>
          </w:tcPr>
          <w:p w14:paraId="1F0EFB40" w14:textId="530633C2" w:rsidR="0031009F" w:rsidRPr="009E4337" w:rsidRDefault="0031009F" w:rsidP="0031009F">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1CC990E2" w14:textId="062AF636" w:rsidR="0031009F" w:rsidRPr="009E4337" w:rsidRDefault="0031009F" w:rsidP="0031009F">
            <w:pPr>
              <w:jc w:val="center"/>
              <w:rPr>
                <w:sz w:val="22"/>
                <w:szCs w:val="22"/>
              </w:rPr>
            </w:pPr>
            <w:r>
              <w:rPr>
                <w:color w:val="000000"/>
                <w:sz w:val="22"/>
                <w:szCs w:val="22"/>
              </w:rPr>
              <w:t>162,969</w:t>
            </w:r>
          </w:p>
        </w:tc>
        <w:tc>
          <w:tcPr>
            <w:tcW w:w="345" w:type="pct"/>
            <w:tcBorders>
              <w:top w:val="nil"/>
              <w:left w:val="nil"/>
              <w:bottom w:val="single" w:sz="8" w:space="0" w:color="auto"/>
              <w:right w:val="single" w:sz="8" w:space="0" w:color="auto"/>
            </w:tcBorders>
            <w:shd w:val="clear" w:color="000000" w:fill="FFFFFF"/>
            <w:vAlign w:val="center"/>
          </w:tcPr>
          <w:p w14:paraId="7BC7DE47" w14:textId="39341670"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DA74221" w14:textId="1E4D8F98"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54A0BB09" w14:textId="208A89F2"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5343A50" w14:textId="7DDAC694" w:rsidR="0031009F" w:rsidRPr="009E4337" w:rsidRDefault="0031009F" w:rsidP="0031009F">
            <w:pPr>
              <w:jc w:val="center"/>
              <w:rPr>
                <w:b/>
                <w:bCs/>
                <w:sz w:val="22"/>
                <w:szCs w:val="22"/>
              </w:rPr>
            </w:pPr>
            <w:r>
              <w:rPr>
                <w:b/>
                <w:bCs/>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2FADD413" w14:textId="4D010869" w:rsidR="0031009F" w:rsidRPr="009E4337" w:rsidRDefault="0031009F" w:rsidP="0031009F">
            <w:pPr>
              <w:jc w:val="center"/>
              <w:rPr>
                <w:b/>
                <w:bCs/>
                <w:sz w:val="22"/>
                <w:szCs w:val="22"/>
              </w:rPr>
            </w:pPr>
            <w:r>
              <w:rPr>
                <w:b/>
                <w:bCs/>
                <w:color w:val="000000"/>
                <w:sz w:val="22"/>
                <w:szCs w:val="22"/>
              </w:rPr>
              <w:t> </w:t>
            </w:r>
          </w:p>
        </w:tc>
      </w:tr>
      <w:tr w:rsidR="0031009F" w:rsidRPr="009E4337" w14:paraId="1E5946FD" w14:textId="77777777" w:rsidTr="00022C30">
        <w:trPr>
          <w:cantSplit/>
        </w:trPr>
        <w:tc>
          <w:tcPr>
            <w:tcW w:w="254" w:type="pct"/>
            <w:shd w:val="clear" w:color="000000" w:fill="FFFFFF"/>
            <w:vAlign w:val="center"/>
          </w:tcPr>
          <w:p w14:paraId="5976CFF5" w14:textId="2AFE6F3D" w:rsidR="0031009F" w:rsidRPr="009E4337" w:rsidRDefault="0031009F" w:rsidP="0031009F">
            <w:pPr>
              <w:jc w:val="center"/>
              <w:rPr>
                <w:sz w:val="22"/>
                <w:szCs w:val="22"/>
              </w:rPr>
            </w:pPr>
            <w:r>
              <w:rPr>
                <w:sz w:val="22"/>
                <w:szCs w:val="22"/>
              </w:rPr>
              <w:t>1.1.15</w:t>
            </w:r>
          </w:p>
        </w:tc>
        <w:tc>
          <w:tcPr>
            <w:tcW w:w="1944" w:type="pct"/>
            <w:shd w:val="clear" w:color="auto" w:fill="auto"/>
            <w:vAlign w:val="center"/>
          </w:tcPr>
          <w:p w14:paraId="3E14E20A" w14:textId="62050A2F" w:rsidR="0031009F" w:rsidRPr="00695D8E" w:rsidRDefault="0031009F" w:rsidP="0031009F">
            <w:pPr>
              <w:rPr>
                <w:color w:val="000000"/>
                <w:sz w:val="22"/>
                <w:szCs w:val="22"/>
              </w:rPr>
            </w:pPr>
            <w:r w:rsidRPr="00695D8E">
              <w:rPr>
                <w:color w:val="000000"/>
                <w:sz w:val="22"/>
                <w:szCs w:val="22"/>
              </w:rPr>
              <w:t xml:space="preserve">Установка пластинчатого теплообменника мощностью 2,3 МВт </w:t>
            </w:r>
          </w:p>
        </w:tc>
        <w:tc>
          <w:tcPr>
            <w:tcW w:w="382" w:type="pct"/>
            <w:tcBorders>
              <w:top w:val="nil"/>
              <w:left w:val="nil"/>
              <w:bottom w:val="single" w:sz="8" w:space="0" w:color="auto"/>
              <w:right w:val="single" w:sz="8" w:space="0" w:color="auto"/>
            </w:tcBorders>
            <w:shd w:val="clear" w:color="000000" w:fill="FFFFFF"/>
            <w:vAlign w:val="center"/>
          </w:tcPr>
          <w:p w14:paraId="42307306" w14:textId="659D64DE" w:rsidR="0031009F" w:rsidRPr="00695D8E" w:rsidRDefault="0031009F" w:rsidP="0031009F">
            <w:pPr>
              <w:jc w:val="center"/>
              <w:rPr>
                <w:color w:val="000000"/>
                <w:sz w:val="22"/>
                <w:szCs w:val="22"/>
              </w:rPr>
            </w:pPr>
            <w:r>
              <w:rPr>
                <w:color w:val="000000"/>
                <w:sz w:val="22"/>
                <w:szCs w:val="22"/>
              </w:rPr>
              <w:t>1638,615</w:t>
            </w:r>
          </w:p>
        </w:tc>
        <w:tc>
          <w:tcPr>
            <w:tcW w:w="309" w:type="pct"/>
            <w:tcBorders>
              <w:top w:val="nil"/>
              <w:left w:val="nil"/>
              <w:bottom w:val="single" w:sz="8" w:space="0" w:color="auto"/>
              <w:right w:val="single" w:sz="8" w:space="0" w:color="auto"/>
            </w:tcBorders>
            <w:shd w:val="clear" w:color="000000" w:fill="FFFFFF"/>
            <w:vAlign w:val="center"/>
          </w:tcPr>
          <w:p w14:paraId="57B97B67" w14:textId="6233964D" w:rsidR="0031009F" w:rsidRPr="009E4337" w:rsidRDefault="0031009F" w:rsidP="0031009F">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01C0108A" w14:textId="7019F943"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404723BF" w14:textId="2F7C71C2"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4333746" w14:textId="5424E10A"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BDC3D97" w14:textId="25DA1400"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B339670" w14:textId="7ADAE07C" w:rsidR="0031009F" w:rsidRPr="009E4337" w:rsidRDefault="0031009F" w:rsidP="0031009F">
            <w:pPr>
              <w:jc w:val="center"/>
              <w:rPr>
                <w:b/>
                <w:bCs/>
                <w:sz w:val="22"/>
                <w:szCs w:val="22"/>
              </w:rPr>
            </w:pPr>
            <w:r>
              <w:rPr>
                <w:color w:val="000000"/>
                <w:sz w:val="22"/>
                <w:szCs w:val="22"/>
              </w:rPr>
              <w:t>1638,615</w:t>
            </w:r>
          </w:p>
        </w:tc>
        <w:tc>
          <w:tcPr>
            <w:tcW w:w="347" w:type="pct"/>
            <w:tcBorders>
              <w:top w:val="nil"/>
              <w:left w:val="nil"/>
              <w:bottom w:val="single" w:sz="8" w:space="0" w:color="auto"/>
              <w:right w:val="single" w:sz="8" w:space="0" w:color="auto"/>
            </w:tcBorders>
            <w:shd w:val="clear" w:color="000000" w:fill="FFFFFF"/>
            <w:vAlign w:val="center"/>
          </w:tcPr>
          <w:p w14:paraId="551EEC3A" w14:textId="39E2DD46" w:rsidR="0031009F" w:rsidRPr="009E4337" w:rsidRDefault="0031009F" w:rsidP="0031009F">
            <w:pPr>
              <w:jc w:val="center"/>
              <w:rPr>
                <w:b/>
                <w:bCs/>
                <w:sz w:val="22"/>
                <w:szCs w:val="22"/>
              </w:rPr>
            </w:pPr>
            <w:r>
              <w:rPr>
                <w:b/>
                <w:bCs/>
                <w:color w:val="000000"/>
                <w:sz w:val="22"/>
                <w:szCs w:val="22"/>
              </w:rPr>
              <w:t> </w:t>
            </w:r>
          </w:p>
        </w:tc>
      </w:tr>
      <w:tr w:rsidR="0031009F" w:rsidRPr="009E4337" w14:paraId="543CC4F3" w14:textId="77777777" w:rsidTr="00022C30">
        <w:trPr>
          <w:cantSplit/>
        </w:trPr>
        <w:tc>
          <w:tcPr>
            <w:tcW w:w="254" w:type="pct"/>
            <w:shd w:val="clear" w:color="000000" w:fill="FFFFFF"/>
            <w:vAlign w:val="center"/>
          </w:tcPr>
          <w:p w14:paraId="2C604F27" w14:textId="1B3ABAF1" w:rsidR="0031009F" w:rsidRPr="009E4337" w:rsidRDefault="0031009F" w:rsidP="0031009F">
            <w:pPr>
              <w:jc w:val="center"/>
              <w:rPr>
                <w:sz w:val="22"/>
                <w:szCs w:val="22"/>
              </w:rPr>
            </w:pPr>
            <w:r>
              <w:rPr>
                <w:sz w:val="22"/>
                <w:szCs w:val="22"/>
              </w:rPr>
              <w:t>1.1.16</w:t>
            </w:r>
          </w:p>
        </w:tc>
        <w:tc>
          <w:tcPr>
            <w:tcW w:w="1944" w:type="pct"/>
            <w:shd w:val="clear" w:color="auto" w:fill="auto"/>
            <w:vAlign w:val="center"/>
          </w:tcPr>
          <w:p w14:paraId="05C96922" w14:textId="3A5C7DBD" w:rsidR="0031009F" w:rsidRPr="00695D8E" w:rsidRDefault="0031009F" w:rsidP="0031009F">
            <w:pPr>
              <w:rPr>
                <w:color w:val="000000"/>
                <w:sz w:val="22"/>
                <w:szCs w:val="22"/>
              </w:rPr>
            </w:pPr>
            <w:r w:rsidRPr="00695D8E">
              <w:rPr>
                <w:color w:val="000000"/>
                <w:sz w:val="22"/>
                <w:szCs w:val="22"/>
              </w:rPr>
              <w:t>Установка резервного пластинчатого теплообменника мощностью 2,3 МВт</w:t>
            </w:r>
          </w:p>
        </w:tc>
        <w:tc>
          <w:tcPr>
            <w:tcW w:w="382" w:type="pct"/>
            <w:tcBorders>
              <w:top w:val="nil"/>
              <w:left w:val="nil"/>
              <w:bottom w:val="single" w:sz="8" w:space="0" w:color="auto"/>
              <w:right w:val="single" w:sz="8" w:space="0" w:color="auto"/>
            </w:tcBorders>
            <w:shd w:val="clear" w:color="000000" w:fill="FFFFFF"/>
            <w:vAlign w:val="center"/>
          </w:tcPr>
          <w:p w14:paraId="1AD2E84A" w14:textId="3AD5DEFC" w:rsidR="0031009F" w:rsidRPr="00695D8E" w:rsidRDefault="0031009F" w:rsidP="0031009F">
            <w:pPr>
              <w:jc w:val="center"/>
              <w:rPr>
                <w:color w:val="000000"/>
                <w:sz w:val="22"/>
                <w:szCs w:val="22"/>
              </w:rPr>
            </w:pPr>
            <w:r>
              <w:rPr>
                <w:color w:val="000000"/>
                <w:sz w:val="22"/>
                <w:szCs w:val="22"/>
              </w:rPr>
              <w:t>1638,615</w:t>
            </w:r>
          </w:p>
        </w:tc>
        <w:tc>
          <w:tcPr>
            <w:tcW w:w="309" w:type="pct"/>
            <w:tcBorders>
              <w:top w:val="nil"/>
              <w:left w:val="nil"/>
              <w:bottom w:val="single" w:sz="8" w:space="0" w:color="auto"/>
              <w:right w:val="single" w:sz="8" w:space="0" w:color="auto"/>
            </w:tcBorders>
            <w:shd w:val="clear" w:color="000000" w:fill="FFFFFF"/>
            <w:vAlign w:val="center"/>
          </w:tcPr>
          <w:p w14:paraId="2826156F" w14:textId="39D82EDB" w:rsidR="0031009F" w:rsidRPr="009E4337" w:rsidRDefault="0031009F" w:rsidP="0031009F">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5810FFCA" w14:textId="358A6213"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1F31D8A1" w14:textId="18E13691"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56504FB6" w14:textId="12F70CFB"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20ECDEF" w14:textId="2AB9A46B"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CFF3B57" w14:textId="32EB6298" w:rsidR="0031009F" w:rsidRPr="009E4337" w:rsidRDefault="0031009F" w:rsidP="0031009F">
            <w:pPr>
              <w:jc w:val="center"/>
              <w:rPr>
                <w:b/>
                <w:bCs/>
                <w:sz w:val="22"/>
                <w:szCs w:val="22"/>
              </w:rPr>
            </w:pPr>
            <w:r>
              <w:rPr>
                <w:color w:val="000000"/>
                <w:sz w:val="22"/>
                <w:szCs w:val="22"/>
              </w:rPr>
              <w:t>1638,615</w:t>
            </w:r>
          </w:p>
        </w:tc>
        <w:tc>
          <w:tcPr>
            <w:tcW w:w="347" w:type="pct"/>
            <w:tcBorders>
              <w:top w:val="nil"/>
              <w:left w:val="nil"/>
              <w:bottom w:val="single" w:sz="8" w:space="0" w:color="auto"/>
              <w:right w:val="single" w:sz="8" w:space="0" w:color="auto"/>
            </w:tcBorders>
            <w:shd w:val="clear" w:color="000000" w:fill="FFFFFF"/>
            <w:vAlign w:val="center"/>
          </w:tcPr>
          <w:p w14:paraId="16945991" w14:textId="0B322C9A" w:rsidR="0031009F" w:rsidRPr="009E4337" w:rsidRDefault="0031009F" w:rsidP="0031009F">
            <w:pPr>
              <w:jc w:val="center"/>
              <w:rPr>
                <w:b/>
                <w:bCs/>
                <w:sz w:val="22"/>
                <w:szCs w:val="22"/>
              </w:rPr>
            </w:pPr>
            <w:r>
              <w:rPr>
                <w:b/>
                <w:bCs/>
                <w:color w:val="000000"/>
                <w:sz w:val="22"/>
                <w:szCs w:val="22"/>
              </w:rPr>
              <w:t> </w:t>
            </w:r>
          </w:p>
        </w:tc>
      </w:tr>
      <w:tr w:rsidR="0031009F" w:rsidRPr="009E4337" w14:paraId="6C09FDA2" w14:textId="77777777" w:rsidTr="00022C30">
        <w:trPr>
          <w:cantSplit/>
        </w:trPr>
        <w:tc>
          <w:tcPr>
            <w:tcW w:w="254" w:type="pct"/>
            <w:shd w:val="clear" w:color="000000" w:fill="FFFFFF"/>
            <w:vAlign w:val="center"/>
          </w:tcPr>
          <w:p w14:paraId="3F739EA3" w14:textId="20323B46" w:rsidR="0031009F" w:rsidRPr="009E4337" w:rsidRDefault="0031009F" w:rsidP="0031009F">
            <w:pPr>
              <w:jc w:val="center"/>
              <w:rPr>
                <w:sz w:val="22"/>
                <w:szCs w:val="22"/>
              </w:rPr>
            </w:pPr>
            <w:r>
              <w:rPr>
                <w:sz w:val="22"/>
                <w:szCs w:val="22"/>
              </w:rPr>
              <w:t>1.2</w:t>
            </w:r>
          </w:p>
        </w:tc>
        <w:tc>
          <w:tcPr>
            <w:tcW w:w="1944" w:type="pct"/>
            <w:shd w:val="clear" w:color="auto" w:fill="auto"/>
            <w:vAlign w:val="center"/>
          </w:tcPr>
          <w:p w14:paraId="5199B60B" w14:textId="2AD5FE1B" w:rsidR="0031009F" w:rsidRPr="00695D8E" w:rsidRDefault="0031009F" w:rsidP="0031009F">
            <w:pPr>
              <w:rPr>
                <w:color w:val="000000"/>
                <w:sz w:val="22"/>
                <w:szCs w:val="22"/>
              </w:rPr>
            </w:pPr>
            <w:r>
              <w:rPr>
                <w:sz w:val="22"/>
                <w:szCs w:val="22"/>
              </w:rPr>
              <w:t>Модернизация оборудования Котельной «Стройдвор», в том числе</w:t>
            </w:r>
          </w:p>
        </w:tc>
        <w:tc>
          <w:tcPr>
            <w:tcW w:w="382" w:type="pct"/>
            <w:tcBorders>
              <w:top w:val="nil"/>
              <w:left w:val="nil"/>
              <w:bottom w:val="single" w:sz="8" w:space="0" w:color="auto"/>
              <w:right w:val="single" w:sz="8" w:space="0" w:color="auto"/>
            </w:tcBorders>
            <w:shd w:val="clear" w:color="000000" w:fill="FFFFFF"/>
            <w:vAlign w:val="center"/>
          </w:tcPr>
          <w:p w14:paraId="10E9B43E" w14:textId="6E905101" w:rsidR="0031009F" w:rsidRPr="00695D8E" w:rsidRDefault="0031009F" w:rsidP="0031009F">
            <w:pPr>
              <w:jc w:val="center"/>
              <w:rPr>
                <w:color w:val="000000"/>
                <w:sz w:val="22"/>
                <w:szCs w:val="22"/>
              </w:rPr>
            </w:pPr>
          </w:p>
        </w:tc>
        <w:tc>
          <w:tcPr>
            <w:tcW w:w="309" w:type="pct"/>
            <w:tcBorders>
              <w:top w:val="nil"/>
              <w:left w:val="nil"/>
              <w:bottom w:val="single" w:sz="8" w:space="0" w:color="auto"/>
              <w:right w:val="single" w:sz="8" w:space="0" w:color="auto"/>
            </w:tcBorders>
            <w:shd w:val="clear" w:color="000000" w:fill="FFFFFF"/>
            <w:vAlign w:val="center"/>
          </w:tcPr>
          <w:p w14:paraId="70B465BE" w14:textId="6DFA29C0" w:rsidR="0031009F" w:rsidRPr="009E4337" w:rsidRDefault="0031009F" w:rsidP="0031009F">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53B02534" w14:textId="3120A3C3"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27902D69" w14:textId="4C3730CD"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12ACFBD" w14:textId="7C5814D1"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42706126" w14:textId="5A2388CA"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C4BC053" w14:textId="204398C2" w:rsidR="0031009F" w:rsidRPr="00695D8E" w:rsidRDefault="0031009F" w:rsidP="0031009F">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311E21F8" w14:textId="5C48091D" w:rsidR="0031009F" w:rsidRPr="009E4337" w:rsidRDefault="0031009F" w:rsidP="0031009F">
            <w:pPr>
              <w:jc w:val="center"/>
              <w:rPr>
                <w:b/>
                <w:bCs/>
                <w:sz w:val="22"/>
                <w:szCs w:val="22"/>
              </w:rPr>
            </w:pPr>
            <w:r>
              <w:rPr>
                <w:b/>
                <w:bCs/>
                <w:color w:val="000000"/>
                <w:sz w:val="22"/>
                <w:szCs w:val="22"/>
              </w:rPr>
              <w:t> </w:t>
            </w:r>
          </w:p>
        </w:tc>
      </w:tr>
      <w:tr w:rsidR="0031009F" w:rsidRPr="009E4337" w14:paraId="3BADDE1F" w14:textId="77777777" w:rsidTr="00022C30">
        <w:trPr>
          <w:cantSplit/>
        </w:trPr>
        <w:tc>
          <w:tcPr>
            <w:tcW w:w="254" w:type="pct"/>
            <w:shd w:val="clear" w:color="000000" w:fill="FFFFFF"/>
            <w:vAlign w:val="center"/>
          </w:tcPr>
          <w:p w14:paraId="161D6242" w14:textId="47EBB635" w:rsidR="0031009F" w:rsidRPr="009E4337" w:rsidRDefault="0031009F" w:rsidP="0031009F">
            <w:pPr>
              <w:jc w:val="center"/>
              <w:rPr>
                <w:sz w:val="22"/>
                <w:szCs w:val="22"/>
              </w:rPr>
            </w:pPr>
            <w:r>
              <w:rPr>
                <w:sz w:val="22"/>
                <w:szCs w:val="22"/>
              </w:rPr>
              <w:t>1.2.1</w:t>
            </w:r>
          </w:p>
        </w:tc>
        <w:tc>
          <w:tcPr>
            <w:tcW w:w="1944" w:type="pct"/>
            <w:shd w:val="clear" w:color="auto" w:fill="auto"/>
            <w:vAlign w:val="center"/>
          </w:tcPr>
          <w:p w14:paraId="004F4D8E" w14:textId="4BB2F1EE" w:rsidR="0031009F" w:rsidRDefault="0031009F" w:rsidP="0031009F">
            <w:pPr>
              <w:rPr>
                <w:sz w:val="22"/>
                <w:szCs w:val="22"/>
              </w:rPr>
            </w:pPr>
            <w:r w:rsidRPr="00695D8E">
              <w:rPr>
                <w:color w:val="000000"/>
                <w:sz w:val="22"/>
                <w:szCs w:val="22"/>
              </w:rPr>
              <w:t xml:space="preserve">Замена сетевого насоса К-100-80-160 на Rz-L80-117/44-15/2 (или аналог с рабочей точкой 70 м³\ч; 40 м.в.с.) </w:t>
            </w:r>
          </w:p>
        </w:tc>
        <w:tc>
          <w:tcPr>
            <w:tcW w:w="382" w:type="pct"/>
            <w:tcBorders>
              <w:top w:val="nil"/>
              <w:left w:val="nil"/>
              <w:bottom w:val="single" w:sz="8" w:space="0" w:color="auto"/>
              <w:right w:val="single" w:sz="8" w:space="0" w:color="auto"/>
            </w:tcBorders>
            <w:shd w:val="clear" w:color="000000" w:fill="FFFFFF"/>
            <w:vAlign w:val="center"/>
          </w:tcPr>
          <w:p w14:paraId="7D5EF050" w14:textId="5CDFB729" w:rsidR="0031009F" w:rsidRPr="00695D8E" w:rsidRDefault="0031009F" w:rsidP="0031009F">
            <w:pPr>
              <w:jc w:val="center"/>
              <w:rPr>
                <w:color w:val="000000"/>
                <w:sz w:val="22"/>
                <w:szCs w:val="22"/>
              </w:rPr>
            </w:pPr>
            <w:r>
              <w:rPr>
                <w:color w:val="000000"/>
                <w:sz w:val="22"/>
                <w:szCs w:val="22"/>
              </w:rPr>
              <w:t>622,934</w:t>
            </w:r>
          </w:p>
        </w:tc>
        <w:tc>
          <w:tcPr>
            <w:tcW w:w="309" w:type="pct"/>
            <w:tcBorders>
              <w:top w:val="nil"/>
              <w:left w:val="nil"/>
              <w:bottom w:val="single" w:sz="8" w:space="0" w:color="auto"/>
              <w:right w:val="single" w:sz="8" w:space="0" w:color="auto"/>
            </w:tcBorders>
            <w:shd w:val="clear" w:color="000000" w:fill="FFFFFF"/>
            <w:vAlign w:val="center"/>
          </w:tcPr>
          <w:p w14:paraId="3E3621F4" w14:textId="0D827F95" w:rsidR="0031009F" w:rsidRPr="009E4337" w:rsidRDefault="0031009F" w:rsidP="0031009F">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3DC15D4A" w14:textId="5DDE30F4" w:rsidR="0031009F" w:rsidRPr="009E4337" w:rsidRDefault="0031009F" w:rsidP="0031009F">
            <w:pPr>
              <w:jc w:val="center"/>
              <w:rPr>
                <w:sz w:val="22"/>
                <w:szCs w:val="22"/>
              </w:rPr>
            </w:pPr>
            <w:r>
              <w:rPr>
                <w:color w:val="000000"/>
                <w:sz w:val="22"/>
                <w:szCs w:val="22"/>
              </w:rPr>
              <w:t>622,934</w:t>
            </w:r>
          </w:p>
        </w:tc>
        <w:tc>
          <w:tcPr>
            <w:tcW w:w="345" w:type="pct"/>
            <w:tcBorders>
              <w:top w:val="nil"/>
              <w:left w:val="nil"/>
              <w:bottom w:val="single" w:sz="8" w:space="0" w:color="auto"/>
              <w:right w:val="single" w:sz="8" w:space="0" w:color="auto"/>
            </w:tcBorders>
            <w:shd w:val="clear" w:color="000000" w:fill="FFFFFF"/>
            <w:vAlign w:val="center"/>
          </w:tcPr>
          <w:p w14:paraId="3E24BCF2" w14:textId="3008EC17"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22715A52" w14:textId="6155F3F6"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71A2BD6C" w14:textId="397D1AC1"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B49DCF0" w14:textId="0F7837A8" w:rsidR="0031009F" w:rsidRPr="00695D8E" w:rsidRDefault="0031009F" w:rsidP="0031009F">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2BAD8AAD" w14:textId="11FBDDD5" w:rsidR="0031009F" w:rsidRPr="009E4337" w:rsidRDefault="0031009F" w:rsidP="0031009F">
            <w:pPr>
              <w:jc w:val="center"/>
              <w:rPr>
                <w:b/>
                <w:bCs/>
                <w:sz w:val="22"/>
                <w:szCs w:val="22"/>
              </w:rPr>
            </w:pPr>
            <w:r>
              <w:rPr>
                <w:b/>
                <w:bCs/>
                <w:color w:val="000000"/>
                <w:sz w:val="22"/>
                <w:szCs w:val="22"/>
              </w:rPr>
              <w:t> </w:t>
            </w:r>
          </w:p>
        </w:tc>
      </w:tr>
      <w:tr w:rsidR="0031009F" w:rsidRPr="009E4337" w14:paraId="279C915B" w14:textId="77777777" w:rsidTr="00022C30">
        <w:trPr>
          <w:cantSplit/>
        </w:trPr>
        <w:tc>
          <w:tcPr>
            <w:tcW w:w="254" w:type="pct"/>
            <w:shd w:val="clear" w:color="000000" w:fill="FFFFFF"/>
            <w:vAlign w:val="center"/>
          </w:tcPr>
          <w:p w14:paraId="57C7B918" w14:textId="0AA00981" w:rsidR="0031009F" w:rsidRPr="009E4337" w:rsidRDefault="0031009F" w:rsidP="0031009F">
            <w:pPr>
              <w:jc w:val="center"/>
              <w:rPr>
                <w:sz w:val="22"/>
                <w:szCs w:val="22"/>
              </w:rPr>
            </w:pPr>
            <w:r>
              <w:rPr>
                <w:sz w:val="22"/>
                <w:szCs w:val="22"/>
              </w:rPr>
              <w:t>1.2.2</w:t>
            </w:r>
          </w:p>
        </w:tc>
        <w:tc>
          <w:tcPr>
            <w:tcW w:w="1944" w:type="pct"/>
            <w:shd w:val="clear" w:color="auto" w:fill="auto"/>
            <w:vAlign w:val="center"/>
          </w:tcPr>
          <w:p w14:paraId="2414AC94" w14:textId="3C8123E7" w:rsidR="0031009F" w:rsidRPr="00695D8E" w:rsidRDefault="0031009F" w:rsidP="0031009F">
            <w:pPr>
              <w:rPr>
                <w:color w:val="000000"/>
                <w:sz w:val="22"/>
                <w:szCs w:val="22"/>
              </w:rPr>
            </w:pPr>
            <w:r w:rsidRPr="00695D8E">
              <w:rPr>
                <w:color w:val="000000"/>
                <w:sz w:val="22"/>
                <w:szCs w:val="22"/>
              </w:rPr>
              <w:t>Замена сетевого насоса К 80-50-200 на Rz-L80-117/44-15/2 (или аналог с рабочей точкой 70 м³\ч; 40 м.в.с.)</w:t>
            </w:r>
          </w:p>
        </w:tc>
        <w:tc>
          <w:tcPr>
            <w:tcW w:w="382" w:type="pct"/>
            <w:tcBorders>
              <w:top w:val="nil"/>
              <w:left w:val="nil"/>
              <w:bottom w:val="single" w:sz="8" w:space="0" w:color="auto"/>
              <w:right w:val="single" w:sz="8" w:space="0" w:color="auto"/>
            </w:tcBorders>
            <w:shd w:val="clear" w:color="000000" w:fill="FFFFFF"/>
            <w:vAlign w:val="center"/>
          </w:tcPr>
          <w:p w14:paraId="482D81F5" w14:textId="1027B28F" w:rsidR="0031009F" w:rsidRPr="00695D8E" w:rsidRDefault="0031009F" w:rsidP="0031009F">
            <w:pPr>
              <w:jc w:val="center"/>
              <w:rPr>
                <w:color w:val="000000"/>
                <w:sz w:val="22"/>
                <w:szCs w:val="22"/>
              </w:rPr>
            </w:pPr>
            <w:r>
              <w:rPr>
                <w:color w:val="000000"/>
                <w:sz w:val="22"/>
                <w:szCs w:val="22"/>
              </w:rPr>
              <w:t>622,934</w:t>
            </w:r>
          </w:p>
        </w:tc>
        <w:tc>
          <w:tcPr>
            <w:tcW w:w="309" w:type="pct"/>
            <w:tcBorders>
              <w:top w:val="nil"/>
              <w:left w:val="nil"/>
              <w:bottom w:val="single" w:sz="8" w:space="0" w:color="auto"/>
              <w:right w:val="single" w:sz="8" w:space="0" w:color="auto"/>
            </w:tcBorders>
            <w:shd w:val="clear" w:color="000000" w:fill="FFFFFF"/>
            <w:vAlign w:val="center"/>
          </w:tcPr>
          <w:p w14:paraId="14DF65D4" w14:textId="5DF9CB6C" w:rsidR="0031009F" w:rsidRPr="009E4337" w:rsidRDefault="0031009F" w:rsidP="0031009F">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595236FA" w14:textId="7177BE74" w:rsidR="0031009F" w:rsidRPr="009E4337" w:rsidRDefault="0031009F" w:rsidP="0031009F">
            <w:pPr>
              <w:jc w:val="center"/>
              <w:rPr>
                <w:sz w:val="22"/>
                <w:szCs w:val="22"/>
              </w:rPr>
            </w:pPr>
            <w:r>
              <w:rPr>
                <w:color w:val="000000"/>
                <w:sz w:val="22"/>
                <w:szCs w:val="22"/>
              </w:rPr>
              <w:t>622,934</w:t>
            </w:r>
          </w:p>
        </w:tc>
        <w:tc>
          <w:tcPr>
            <w:tcW w:w="345" w:type="pct"/>
            <w:tcBorders>
              <w:top w:val="nil"/>
              <w:left w:val="nil"/>
              <w:bottom w:val="single" w:sz="8" w:space="0" w:color="auto"/>
              <w:right w:val="single" w:sz="8" w:space="0" w:color="auto"/>
            </w:tcBorders>
            <w:shd w:val="clear" w:color="000000" w:fill="FFFFFF"/>
            <w:vAlign w:val="center"/>
          </w:tcPr>
          <w:p w14:paraId="4214012B" w14:textId="19D25CBB"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147D9B20" w14:textId="363C3DB0"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1B4DF8F" w14:textId="401754EA"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2F14EFD" w14:textId="5A2175E4" w:rsidR="0031009F" w:rsidRPr="00695D8E" w:rsidRDefault="0031009F" w:rsidP="0031009F">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7E6FF1CF" w14:textId="50B48059" w:rsidR="0031009F" w:rsidRPr="009E4337" w:rsidRDefault="0031009F" w:rsidP="0031009F">
            <w:pPr>
              <w:jc w:val="center"/>
              <w:rPr>
                <w:b/>
                <w:bCs/>
                <w:sz w:val="22"/>
                <w:szCs w:val="22"/>
              </w:rPr>
            </w:pPr>
            <w:r>
              <w:rPr>
                <w:b/>
                <w:bCs/>
                <w:color w:val="000000"/>
                <w:sz w:val="22"/>
                <w:szCs w:val="22"/>
              </w:rPr>
              <w:t> </w:t>
            </w:r>
          </w:p>
        </w:tc>
      </w:tr>
      <w:tr w:rsidR="0031009F" w:rsidRPr="009E4337" w14:paraId="4CC37ECD" w14:textId="77777777" w:rsidTr="00022C30">
        <w:trPr>
          <w:cantSplit/>
        </w:trPr>
        <w:tc>
          <w:tcPr>
            <w:tcW w:w="254" w:type="pct"/>
            <w:shd w:val="clear" w:color="000000" w:fill="FFFFFF"/>
            <w:vAlign w:val="center"/>
          </w:tcPr>
          <w:p w14:paraId="0AAACDCC" w14:textId="38994D91" w:rsidR="0031009F" w:rsidRPr="009E4337" w:rsidRDefault="0031009F" w:rsidP="0031009F">
            <w:pPr>
              <w:jc w:val="center"/>
              <w:rPr>
                <w:sz w:val="22"/>
                <w:szCs w:val="22"/>
              </w:rPr>
            </w:pPr>
            <w:r>
              <w:rPr>
                <w:sz w:val="22"/>
                <w:szCs w:val="22"/>
              </w:rPr>
              <w:t>1.2.3</w:t>
            </w:r>
          </w:p>
        </w:tc>
        <w:tc>
          <w:tcPr>
            <w:tcW w:w="1944" w:type="pct"/>
            <w:shd w:val="clear" w:color="auto" w:fill="auto"/>
            <w:vAlign w:val="center"/>
          </w:tcPr>
          <w:p w14:paraId="55A5C421" w14:textId="02E46355" w:rsidR="0031009F" w:rsidRPr="00695D8E" w:rsidRDefault="0031009F" w:rsidP="0031009F">
            <w:pPr>
              <w:rPr>
                <w:color w:val="000000"/>
                <w:sz w:val="22"/>
                <w:szCs w:val="22"/>
              </w:rPr>
            </w:pPr>
            <w:r w:rsidRPr="00695D8E">
              <w:rPr>
                <w:color w:val="000000"/>
                <w:sz w:val="22"/>
                <w:szCs w:val="22"/>
              </w:rPr>
              <w:t>Установка щита управления насосами</w:t>
            </w:r>
          </w:p>
        </w:tc>
        <w:tc>
          <w:tcPr>
            <w:tcW w:w="382" w:type="pct"/>
            <w:tcBorders>
              <w:top w:val="nil"/>
              <w:left w:val="nil"/>
              <w:bottom w:val="single" w:sz="8" w:space="0" w:color="auto"/>
              <w:right w:val="single" w:sz="8" w:space="0" w:color="auto"/>
            </w:tcBorders>
            <w:shd w:val="clear" w:color="000000" w:fill="FFFFFF"/>
            <w:vAlign w:val="center"/>
          </w:tcPr>
          <w:p w14:paraId="53620898" w14:textId="764E60E5" w:rsidR="0031009F" w:rsidRPr="00695D8E" w:rsidRDefault="0031009F" w:rsidP="0031009F">
            <w:pPr>
              <w:jc w:val="center"/>
              <w:rPr>
                <w:color w:val="000000"/>
                <w:sz w:val="22"/>
                <w:szCs w:val="22"/>
              </w:rPr>
            </w:pPr>
            <w:r>
              <w:rPr>
                <w:color w:val="000000"/>
                <w:sz w:val="22"/>
                <w:szCs w:val="22"/>
              </w:rPr>
              <w:t>149,561</w:t>
            </w:r>
          </w:p>
        </w:tc>
        <w:tc>
          <w:tcPr>
            <w:tcW w:w="309" w:type="pct"/>
            <w:tcBorders>
              <w:top w:val="nil"/>
              <w:left w:val="nil"/>
              <w:bottom w:val="single" w:sz="8" w:space="0" w:color="auto"/>
              <w:right w:val="single" w:sz="8" w:space="0" w:color="auto"/>
            </w:tcBorders>
            <w:shd w:val="clear" w:color="000000" w:fill="FFFFFF"/>
            <w:vAlign w:val="center"/>
          </w:tcPr>
          <w:p w14:paraId="72F08A8E" w14:textId="37E8318B" w:rsidR="0031009F" w:rsidRPr="009E4337" w:rsidRDefault="0031009F" w:rsidP="0031009F">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1100538A" w14:textId="578599D3" w:rsidR="0031009F" w:rsidRPr="009E4337" w:rsidRDefault="0031009F" w:rsidP="0031009F">
            <w:pPr>
              <w:jc w:val="center"/>
              <w:rPr>
                <w:sz w:val="22"/>
                <w:szCs w:val="22"/>
              </w:rPr>
            </w:pPr>
            <w:r>
              <w:rPr>
                <w:color w:val="000000"/>
                <w:sz w:val="22"/>
                <w:szCs w:val="22"/>
              </w:rPr>
              <w:t>149,561</w:t>
            </w:r>
          </w:p>
        </w:tc>
        <w:tc>
          <w:tcPr>
            <w:tcW w:w="345" w:type="pct"/>
            <w:tcBorders>
              <w:top w:val="nil"/>
              <w:left w:val="nil"/>
              <w:bottom w:val="single" w:sz="8" w:space="0" w:color="auto"/>
              <w:right w:val="single" w:sz="8" w:space="0" w:color="auto"/>
            </w:tcBorders>
            <w:shd w:val="clear" w:color="000000" w:fill="FFFFFF"/>
            <w:vAlign w:val="center"/>
          </w:tcPr>
          <w:p w14:paraId="5491829D" w14:textId="3B6B24DF"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D4CA4B0" w14:textId="18724419"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056E41B" w14:textId="72AB38B0"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1079B681" w14:textId="2DAAAE53" w:rsidR="0031009F" w:rsidRPr="00695D8E" w:rsidRDefault="0031009F" w:rsidP="0031009F">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285B2C69" w14:textId="07EE7FB2" w:rsidR="0031009F" w:rsidRPr="009E4337" w:rsidRDefault="0031009F" w:rsidP="0031009F">
            <w:pPr>
              <w:jc w:val="center"/>
              <w:rPr>
                <w:b/>
                <w:bCs/>
                <w:sz w:val="22"/>
                <w:szCs w:val="22"/>
              </w:rPr>
            </w:pPr>
            <w:r>
              <w:rPr>
                <w:b/>
                <w:bCs/>
                <w:color w:val="000000"/>
                <w:sz w:val="22"/>
                <w:szCs w:val="22"/>
              </w:rPr>
              <w:t> </w:t>
            </w:r>
          </w:p>
        </w:tc>
      </w:tr>
      <w:tr w:rsidR="0031009F" w:rsidRPr="009E4337" w14:paraId="21E1F176" w14:textId="77777777" w:rsidTr="00022C30">
        <w:trPr>
          <w:cantSplit/>
        </w:trPr>
        <w:tc>
          <w:tcPr>
            <w:tcW w:w="254" w:type="pct"/>
            <w:shd w:val="clear" w:color="000000" w:fill="FFFFFF"/>
            <w:vAlign w:val="center"/>
          </w:tcPr>
          <w:p w14:paraId="7FE5E654" w14:textId="6C4173E3" w:rsidR="0031009F" w:rsidRPr="009E4337" w:rsidRDefault="0031009F" w:rsidP="0031009F">
            <w:pPr>
              <w:jc w:val="center"/>
              <w:rPr>
                <w:sz w:val="22"/>
                <w:szCs w:val="22"/>
              </w:rPr>
            </w:pPr>
            <w:r>
              <w:rPr>
                <w:sz w:val="22"/>
                <w:szCs w:val="22"/>
              </w:rPr>
              <w:t>1.2.4</w:t>
            </w:r>
          </w:p>
        </w:tc>
        <w:tc>
          <w:tcPr>
            <w:tcW w:w="1944" w:type="pct"/>
            <w:shd w:val="clear" w:color="auto" w:fill="auto"/>
            <w:vAlign w:val="center"/>
          </w:tcPr>
          <w:p w14:paraId="31C21CED" w14:textId="73F9030C" w:rsidR="0031009F" w:rsidRPr="00695D8E" w:rsidRDefault="0031009F" w:rsidP="0031009F">
            <w:pPr>
              <w:rPr>
                <w:color w:val="000000"/>
                <w:sz w:val="22"/>
                <w:szCs w:val="22"/>
              </w:rPr>
            </w:pPr>
            <w:r w:rsidRPr="00695D8E">
              <w:rPr>
                <w:color w:val="000000"/>
                <w:sz w:val="22"/>
                <w:szCs w:val="22"/>
              </w:rPr>
              <w:t>Установка станции подпитки Джилекс Джамбо 70/50 Ч-24 (или аналог)</w:t>
            </w:r>
          </w:p>
        </w:tc>
        <w:tc>
          <w:tcPr>
            <w:tcW w:w="382" w:type="pct"/>
            <w:tcBorders>
              <w:top w:val="nil"/>
              <w:left w:val="nil"/>
              <w:bottom w:val="single" w:sz="8" w:space="0" w:color="auto"/>
              <w:right w:val="single" w:sz="8" w:space="0" w:color="auto"/>
            </w:tcBorders>
            <w:shd w:val="clear" w:color="000000" w:fill="FFFFFF"/>
            <w:vAlign w:val="center"/>
          </w:tcPr>
          <w:p w14:paraId="7EDC8609" w14:textId="5FFDE9BD" w:rsidR="0031009F" w:rsidRPr="00695D8E" w:rsidRDefault="0031009F" w:rsidP="0031009F">
            <w:pPr>
              <w:jc w:val="center"/>
              <w:rPr>
                <w:color w:val="000000"/>
                <w:sz w:val="22"/>
                <w:szCs w:val="22"/>
              </w:rPr>
            </w:pPr>
            <w:r>
              <w:rPr>
                <w:color w:val="000000"/>
                <w:sz w:val="22"/>
                <w:szCs w:val="22"/>
              </w:rPr>
              <w:t>55,241</w:t>
            </w:r>
          </w:p>
        </w:tc>
        <w:tc>
          <w:tcPr>
            <w:tcW w:w="309" w:type="pct"/>
            <w:tcBorders>
              <w:top w:val="nil"/>
              <w:left w:val="nil"/>
              <w:bottom w:val="single" w:sz="8" w:space="0" w:color="auto"/>
              <w:right w:val="single" w:sz="8" w:space="0" w:color="auto"/>
            </w:tcBorders>
            <w:shd w:val="clear" w:color="000000" w:fill="FFFFFF"/>
            <w:vAlign w:val="center"/>
          </w:tcPr>
          <w:p w14:paraId="6D0F1495" w14:textId="2AFCEAC0" w:rsidR="0031009F" w:rsidRPr="009E4337" w:rsidRDefault="0031009F" w:rsidP="0031009F">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76958825" w14:textId="43C6A197"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194E28F" w14:textId="34BEE76F" w:rsidR="0031009F" w:rsidRPr="009E4337" w:rsidRDefault="0031009F" w:rsidP="0031009F">
            <w:pPr>
              <w:jc w:val="center"/>
              <w:rPr>
                <w:sz w:val="22"/>
                <w:szCs w:val="22"/>
              </w:rPr>
            </w:pPr>
            <w:r>
              <w:rPr>
                <w:color w:val="000000"/>
                <w:sz w:val="22"/>
                <w:szCs w:val="22"/>
              </w:rPr>
              <w:t>55,241</w:t>
            </w:r>
          </w:p>
        </w:tc>
        <w:tc>
          <w:tcPr>
            <w:tcW w:w="345" w:type="pct"/>
            <w:tcBorders>
              <w:top w:val="nil"/>
              <w:left w:val="nil"/>
              <w:bottom w:val="single" w:sz="8" w:space="0" w:color="auto"/>
              <w:right w:val="single" w:sz="8" w:space="0" w:color="auto"/>
            </w:tcBorders>
            <w:shd w:val="clear" w:color="000000" w:fill="FFFFFF"/>
            <w:vAlign w:val="center"/>
          </w:tcPr>
          <w:p w14:paraId="27C4702D" w14:textId="1AC15B8D"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6103B3A" w14:textId="06E1FBFB"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27BCE17C" w14:textId="268C71CD" w:rsidR="0031009F" w:rsidRPr="00695D8E" w:rsidRDefault="0031009F" w:rsidP="0031009F">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14231B7B" w14:textId="74F67FFD" w:rsidR="0031009F" w:rsidRPr="009E4337" w:rsidRDefault="0031009F" w:rsidP="0031009F">
            <w:pPr>
              <w:jc w:val="center"/>
              <w:rPr>
                <w:b/>
                <w:bCs/>
                <w:sz w:val="22"/>
                <w:szCs w:val="22"/>
              </w:rPr>
            </w:pPr>
            <w:r>
              <w:rPr>
                <w:b/>
                <w:bCs/>
                <w:color w:val="000000"/>
                <w:sz w:val="22"/>
                <w:szCs w:val="22"/>
              </w:rPr>
              <w:t> </w:t>
            </w:r>
          </w:p>
        </w:tc>
      </w:tr>
      <w:tr w:rsidR="0031009F" w:rsidRPr="009E4337" w14:paraId="12E01E1F" w14:textId="77777777" w:rsidTr="00022C30">
        <w:trPr>
          <w:cantSplit/>
        </w:trPr>
        <w:tc>
          <w:tcPr>
            <w:tcW w:w="254" w:type="pct"/>
            <w:shd w:val="clear" w:color="000000" w:fill="FFFFFF"/>
            <w:vAlign w:val="center"/>
          </w:tcPr>
          <w:p w14:paraId="3A90615B" w14:textId="2607BEDB" w:rsidR="0031009F" w:rsidRPr="009E4337" w:rsidRDefault="0031009F" w:rsidP="0031009F">
            <w:pPr>
              <w:jc w:val="center"/>
              <w:rPr>
                <w:sz w:val="22"/>
                <w:szCs w:val="22"/>
              </w:rPr>
            </w:pPr>
            <w:r>
              <w:rPr>
                <w:sz w:val="22"/>
                <w:szCs w:val="22"/>
              </w:rPr>
              <w:t>1.2.5</w:t>
            </w:r>
          </w:p>
        </w:tc>
        <w:tc>
          <w:tcPr>
            <w:tcW w:w="1944" w:type="pct"/>
            <w:shd w:val="clear" w:color="auto" w:fill="auto"/>
            <w:vAlign w:val="center"/>
          </w:tcPr>
          <w:p w14:paraId="4FF3B95F" w14:textId="3AF03958" w:rsidR="0031009F" w:rsidRPr="00695D8E" w:rsidRDefault="0031009F" w:rsidP="0031009F">
            <w:pPr>
              <w:rPr>
                <w:color w:val="000000"/>
                <w:sz w:val="22"/>
                <w:szCs w:val="22"/>
              </w:rPr>
            </w:pPr>
            <w:r w:rsidRPr="00695D8E">
              <w:rPr>
                <w:color w:val="000000"/>
                <w:sz w:val="22"/>
                <w:szCs w:val="22"/>
              </w:rPr>
              <w:t>Замена дымоходов котельной (боровов) 40*40 толщина 6 мм 15 м</w:t>
            </w:r>
          </w:p>
        </w:tc>
        <w:tc>
          <w:tcPr>
            <w:tcW w:w="382" w:type="pct"/>
            <w:tcBorders>
              <w:top w:val="nil"/>
              <w:left w:val="nil"/>
              <w:bottom w:val="single" w:sz="8" w:space="0" w:color="auto"/>
              <w:right w:val="single" w:sz="8" w:space="0" w:color="auto"/>
            </w:tcBorders>
            <w:shd w:val="clear" w:color="000000" w:fill="FFFFFF"/>
            <w:vAlign w:val="center"/>
          </w:tcPr>
          <w:p w14:paraId="541B5F22" w14:textId="1CCCCC64" w:rsidR="0031009F" w:rsidRPr="00695D8E" w:rsidRDefault="0031009F" w:rsidP="0031009F">
            <w:pPr>
              <w:jc w:val="center"/>
              <w:rPr>
                <w:color w:val="000000"/>
                <w:sz w:val="22"/>
                <w:szCs w:val="22"/>
              </w:rPr>
            </w:pPr>
            <w:r>
              <w:rPr>
                <w:color w:val="000000"/>
                <w:sz w:val="22"/>
                <w:szCs w:val="22"/>
              </w:rPr>
              <w:t>553,422</w:t>
            </w:r>
          </w:p>
        </w:tc>
        <w:tc>
          <w:tcPr>
            <w:tcW w:w="309" w:type="pct"/>
            <w:tcBorders>
              <w:top w:val="nil"/>
              <w:left w:val="nil"/>
              <w:bottom w:val="single" w:sz="8" w:space="0" w:color="auto"/>
              <w:right w:val="single" w:sz="8" w:space="0" w:color="auto"/>
            </w:tcBorders>
            <w:shd w:val="clear" w:color="000000" w:fill="FFFFFF"/>
            <w:vAlign w:val="center"/>
          </w:tcPr>
          <w:p w14:paraId="391D6B3A" w14:textId="77C9E367" w:rsidR="0031009F" w:rsidRPr="009E4337" w:rsidRDefault="0031009F" w:rsidP="0031009F">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38A75BAC" w14:textId="1725E6C6"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774B9E4" w14:textId="2412F340"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240C2297" w14:textId="6402FF00" w:rsidR="0031009F" w:rsidRPr="009E4337" w:rsidRDefault="0031009F" w:rsidP="0031009F">
            <w:pPr>
              <w:jc w:val="center"/>
              <w:rPr>
                <w:b/>
                <w:bCs/>
                <w:sz w:val="22"/>
                <w:szCs w:val="22"/>
              </w:rPr>
            </w:pPr>
            <w:r>
              <w:rPr>
                <w:color w:val="000000"/>
                <w:sz w:val="22"/>
                <w:szCs w:val="22"/>
              </w:rPr>
              <w:t>553,422</w:t>
            </w:r>
          </w:p>
        </w:tc>
        <w:tc>
          <w:tcPr>
            <w:tcW w:w="345" w:type="pct"/>
            <w:tcBorders>
              <w:top w:val="nil"/>
              <w:left w:val="nil"/>
              <w:bottom w:val="single" w:sz="8" w:space="0" w:color="auto"/>
              <w:right w:val="single" w:sz="8" w:space="0" w:color="auto"/>
            </w:tcBorders>
            <w:shd w:val="clear" w:color="000000" w:fill="FFFFFF"/>
            <w:vAlign w:val="center"/>
          </w:tcPr>
          <w:p w14:paraId="0097CEA1" w14:textId="61FD8E72"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5ADEACCF" w14:textId="574E9762" w:rsidR="0031009F" w:rsidRPr="00695D8E" w:rsidRDefault="0031009F" w:rsidP="0031009F">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2B98757E" w14:textId="7D1280FC" w:rsidR="0031009F" w:rsidRPr="009E4337" w:rsidRDefault="0031009F" w:rsidP="0031009F">
            <w:pPr>
              <w:jc w:val="center"/>
              <w:rPr>
                <w:b/>
                <w:bCs/>
                <w:sz w:val="22"/>
                <w:szCs w:val="22"/>
              </w:rPr>
            </w:pPr>
            <w:r>
              <w:rPr>
                <w:b/>
                <w:bCs/>
                <w:color w:val="000000"/>
                <w:sz w:val="22"/>
                <w:szCs w:val="22"/>
              </w:rPr>
              <w:t> </w:t>
            </w:r>
          </w:p>
        </w:tc>
      </w:tr>
      <w:tr w:rsidR="0031009F" w:rsidRPr="009E4337" w14:paraId="32315C14" w14:textId="77777777" w:rsidTr="00022C30">
        <w:trPr>
          <w:cantSplit/>
        </w:trPr>
        <w:tc>
          <w:tcPr>
            <w:tcW w:w="254" w:type="pct"/>
            <w:shd w:val="clear" w:color="000000" w:fill="FFFFFF"/>
            <w:vAlign w:val="center"/>
          </w:tcPr>
          <w:p w14:paraId="34D5C2A3" w14:textId="1231A6E9" w:rsidR="0031009F" w:rsidRPr="009E4337" w:rsidRDefault="0031009F" w:rsidP="0031009F">
            <w:pPr>
              <w:jc w:val="center"/>
              <w:rPr>
                <w:sz w:val="22"/>
                <w:szCs w:val="22"/>
              </w:rPr>
            </w:pPr>
            <w:r>
              <w:rPr>
                <w:sz w:val="22"/>
                <w:szCs w:val="22"/>
              </w:rPr>
              <w:t>1.2.6</w:t>
            </w:r>
          </w:p>
        </w:tc>
        <w:tc>
          <w:tcPr>
            <w:tcW w:w="1944" w:type="pct"/>
            <w:shd w:val="clear" w:color="auto" w:fill="auto"/>
            <w:vAlign w:val="center"/>
          </w:tcPr>
          <w:p w14:paraId="0798C075" w14:textId="2AA63E70" w:rsidR="0031009F" w:rsidRPr="00695D8E" w:rsidRDefault="0031009F" w:rsidP="0031009F">
            <w:pPr>
              <w:rPr>
                <w:color w:val="000000"/>
                <w:sz w:val="22"/>
                <w:szCs w:val="22"/>
              </w:rPr>
            </w:pPr>
            <w:r w:rsidRPr="00695D8E">
              <w:rPr>
                <w:color w:val="000000"/>
                <w:sz w:val="22"/>
                <w:szCs w:val="22"/>
              </w:rPr>
              <w:t>Замена дымососа ДН-10</w:t>
            </w:r>
          </w:p>
        </w:tc>
        <w:tc>
          <w:tcPr>
            <w:tcW w:w="382" w:type="pct"/>
            <w:tcBorders>
              <w:top w:val="nil"/>
              <w:left w:val="nil"/>
              <w:bottom w:val="single" w:sz="8" w:space="0" w:color="auto"/>
              <w:right w:val="single" w:sz="8" w:space="0" w:color="auto"/>
            </w:tcBorders>
            <w:shd w:val="clear" w:color="000000" w:fill="FFFFFF"/>
            <w:vAlign w:val="center"/>
          </w:tcPr>
          <w:p w14:paraId="0A1C08CC" w14:textId="61876F03" w:rsidR="0031009F" w:rsidRPr="00695D8E" w:rsidRDefault="0031009F" w:rsidP="0031009F">
            <w:pPr>
              <w:jc w:val="center"/>
              <w:rPr>
                <w:color w:val="000000"/>
                <w:sz w:val="22"/>
                <w:szCs w:val="22"/>
              </w:rPr>
            </w:pPr>
            <w:r>
              <w:rPr>
                <w:color w:val="000000"/>
                <w:sz w:val="22"/>
                <w:szCs w:val="22"/>
              </w:rPr>
              <w:t>456,640</w:t>
            </w:r>
          </w:p>
        </w:tc>
        <w:tc>
          <w:tcPr>
            <w:tcW w:w="309" w:type="pct"/>
            <w:tcBorders>
              <w:top w:val="nil"/>
              <w:left w:val="nil"/>
              <w:bottom w:val="single" w:sz="8" w:space="0" w:color="auto"/>
              <w:right w:val="single" w:sz="8" w:space="0" w:color="auto"/>
            </w:tcBorders>
            <w:shd w:val="clear" w:color="000000" w:fill="FFFFFF"/>
            <w:vAlign w:val="center"/>
          </w:tcPr>
          <w:p w14:paraId="708A27BD" w14:textId="23BAB6EF" w:rsidR="0031009F" w:rsidRPr="009E4337" w:rsidRDefault="0031009F" w:rsidP="0031009F">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7F236F3F" w14:textId="4D08B76E"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D6FD22E" w14:textId="6271D12C"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15DEDFCB" w14:textId="19ABE849" w:rsidR="0031009F" w:rsidRPr="009E4337" w:rsidRDefault="0031009F" w:rsidP="0031009F">
            <w:pPr>
              <w:jc w:val="center"/>
              <w:rPr>
                <w:b/>
                <w:bCs/>
                <w:sz w:val="22"/>
                <w:szCs w:val="22"/>
              </w:rPr>
            </w:pPr>
            <w:r>
              <w:rPr>
                <w:color w:val="000000"/>
                <w:sz w:val="22"/>
                <w:szCs w:val="22"/>
              </w:rPr>
              <w:t>456,640</w:t>
            </w:r>
          </w:p>
        </w:tc>
        <w:tc>
          <w:tcPr>
            <w:tcW w:w="345" w:type="pct"/>
            <w:tcBorders>
              <w:top w:val="nil"/>
              <w:left w:val="nil"/>
              <w:bottom w:val="single" w:sz="8" w:space="0" w:color="auto"/>
              <w:right w:val="single" w:sz="8" w:space="0" w:color="auto"/>
            </w:tcBorders>
            <w:shd w:val="clear" w:color="000000" w:fill="FFFFFF"/>
            <w:vAlign w:val="center"/>
          </w:tcPr>
          <w:p w14:paraId="223C2140" w14:textId="72FB089D"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77D4580F" w14:textId="238675E8" w:rsidR="0031009F" w:rsidRPr="00695D8E" w:rsidRDefault="0031009F" w:rsidP="0031009F">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2843200D" w14:textId="78661D52" w:rsidR="0031009F" w:rsidRPr="009E4337" w:rsidRDefault="0031009F" w:rsidP="0031009F">
            <w:pPr>
              <w:jc w:val="center"/>
              <w:rPr>
                <w:b/>
                <w:bCs/>
                <w:sz w:val="22"/>
                <w:szCs w:val="22"/>
              </w:rPr>
            </w:pPr>
            <w:r>
              <w:rPr>
                <w:b/>
                <w:bCs/>
                <w:color w:val="000000"/>
                <w:sz w:val="22"/>
                <w:szCs w:val="22"/>
              </w:rPr>
              <w:t> </w:t>
            </w:r>
          </w:p>
        </w:tc>
      </w:tr>
      <w:tr w:rsidR="0031009F" w:rsidRPr="009E4337" w14:paraId="4A3706DC" w14:textId="77777777" w:rsidTr="00022C30">
        <w:trPr>
          <w:cantSplit/>
        </w:trPr>
        <w:tc>
          <w:tcPr>
            <w:tcW w:w="254" w:type="pct"/>
            <w:shd w:val="clear" w:color="000000" w:fill="FFFFFF"/>
            <w:vAlign w:val="center"/>
          </w:tcPr>
          <w:p w14:paraId="7E9D6FCB" w14:textId="15DCF9D6" w:rsidR="0031009F" w:rsidRPr="009E4337" w:rsidRDefault="0031009F" w:rsidP="0031009F">
            <w:pPr>
              <w:jc w:val="center"/>
              <w:rPr>
                <w:sz w:val="22"/>
                <w:szCs w:val="22"/>
              </w:rPr>
            </w:pPr>
            <w:r>
              <w:rPr>
                <w:sz w:val="22"/>
                <w:szCs w:val="22"/>
              </w:rPr>
              <w:lastRenderedPageBreak/>
              <w:t>1.2.7</w:t>
            </w:r>
          </w:p>
        </w:tc>
        <w:tc>
          <w:tcPr>
            <w:tcW w:w="1944" w:type="pct"/>
            <w:shd w:val="clear" w:color="auto" w:fill="auto"/>
            <w:vAlign w:val="center"/>
          </w:tcPr>
          <w:p w14:paraId="78D6C4B7" w14:textId="3C0EF0C7" w:rsidR="0031009F" w:rsidRPr="00695D8E" w:rsidRDefault="0031009F" w:rsidP="0031009F">
            <w:pPr>
              <w:rPr>
                <w:color w:val="000000"/>
                <w:sz w:val="22"/>
                <w:szCs w:val="22"/>
              </w:rPr>
            </w:pPr>
            <w:r w:rsidRPr="00695D8E">
              <w:rPr>
                <w:color w:val="000000"/>
                <w:sz w:val="22"/>
                <w:szCs w:val="22"/>
              </w:rPr>
              <w:t>Установка частотного преобразователя для дымососа MCI-G5.5/P7.5-4B(или аналог совместимый с мощностью двигателя дымососа)</w:t>
            </w:r>
          </w:p>
        </w:tc>
        <w:tc>
          <w:tcPr>
            <w:tcW w:w="382" w:type="pct"/>
            <w:tcBorders>
              <w:top w:val="nil"/>
              <w:left w:val="nil"/>
              <w:bottom w:val="single" w:sz="8" w:space="0" w:color="auto"/>
              <w:right w:val="single" w:sz="8" w:space="0" w:color="auto"/>
            </w:tcBorders>
            <w:shd w:val="clear" w:color="000000" w:fill="FFFFFF"/>
            <w:vAlign w:val="center"/>
          </w:tcPr>
          <w:p w14:paraId="624597FD" w14:textId="3F83F1FD" w:rsidR="0031009F" w:rsidRPr="00695D8E" w:rsidRDefault="0031009F" w:rsidP="0031009F">
            <w:pPr>
              <w:jc w:val="center"/>
              <w:rPr>
                <w:color w:val="000000"/>
                <w:sz w:val="22"/>
                <w:szCs w:val="22"/>
              </w:rPr>
            </w:pPr>
            <w:r>
              <w:rPr>
                <w:color w:val="000000"/>
                <w:sz w:val="22"/>
                <w:szCs w:val="22"/>
              </w:rPr>
              <w:t>68,228</w:t>
            </w:r>
          </w:p>
        </w:tc>
        <w:tc>
          <w:tcPr>
            <w:tcW w:w="309" w:type="pct"/>
            <w:tcBorders>
              <w:top w:val="nil"/>
              <w:left w:val="nil"/>
              <w:bottom w:val="single" w:sz="8" w:space="0" w:color="auto"/>
              <w:right w:val="single" w:sz="8" w:space="0" w:color="auto"/>
            </w:tcBorders>
            <w:shd w:val="clear" w:color="000000" w:fill="FFFFFF"/>
            <w:vAlign w:val="center"/>
          </w:tcPr>
          <w:p w14:paraId="22E4BA53" w14:textId="43E74A15" w:rsidR="0031009F" w:rsidRPr="009E4337" w:rsidRDefault="0031009F" w:rsidP="0031009F">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3BCCCDD5" w14:textId="1B11DE66"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B012963" w14:textId="178DAF92"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69D9FF8" w14:textId="445B8AA1" w:rsidR="0031009F" w:rsidRPr="009E4337" w:rsidRDefault="0031009F" w:rsidP="0031009F">
            <w:pPr>
              <w:jc w:val="center"/>
              <w:rPr>
                <w:b/>
                <w:bCs/>
                <w:sz w:val="22"/>
                <w:szCs w:val="22"/>
              </w:rPr>
            </w:pPr>
            <w:r>
              <w:rPr>
                <w:color w:val="000000"/>
                <w:sz w:val="22"/>
                <w:szCs w:val="22"/>
              </w:rPr>
              <w:t>68,228</w:t>
            </w:r>
          </w:p>
        </w:tc>
        <w:tc>
          <w:tcPr>
            <w:tcW w:w="345" w:type="pct"/>
            <w:tcBorders>
              <w:top w:val="nil"/>
              <w:left w:val="nil"/>
              <w:bottom w:val="single" w:sz="8" w:space="0" w:color="auto"/>
              <w:right w:val="single" w:sz="8" w:space="0" w:color="auto"/>
            </w:tcBorders>
            <w:shd w:val="clear" w:color="000000" w:fill="FFFFFF"/>
            <w:vAlign w:val="center"/>
          </w:tcPr>
          <w:p w14:paraId="580EC13D" w14:textId="06E22B8B"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49181A53" w14:textId="2DAD19F0" w:rsidR="0031009F" w:rsidRPr="00695D8E" w:rsidRDefault="0031009F" w:rsidP="0031009F">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3CB6C1D6" w14:textId="64C8C6A1" w:rsidR="0031009F" w:rsidRPr="009E4337" w:rsidRDefault="0031009F" w:rsidP="0031009F">
            <w:pPr>
              <w:jc w:val="center"/>
              <w:rPr>
                <w:b/>
                <w:bCs/>
                <w:sz w:val="22"/>
                <w:szCs w:val="22"/>
              </w:rPr>
            </w:pPr>
            <w:r>
              <w:rPr>
                <w:b/>
                <w:bCs/>
                <w:color w:val="000000"/>
                <w:sz w:val="22"/>
                <w:szCs w:val="22"/>
              </w:rPr>
              <w:t> </w:t>
            </w:r>
          </w:p>
        </w:tc>
      </w:tr>
      <w:tr w:rsidR="0031009F" w:rsidRPr="009E4337" w14:paraId="57E4044F" w14:textId="77777777" w:rsidTr="00022C30">
        <w:trPr>
          <w:cantSplit/>
        </w:trPr>
        <w:tc>
          <w:tcPr>
            <w:tcW w:w="254" w:type="pct"/>
            <w:shd w:val="clear" w:color="000000" w:fill="FFFFFF"/>
            <w:vAlign w:val="center"/>
          </w:tcPr>
          <w:p w14:paraId="55218C14" w14:textId="59693B44" w:rsidR="0031009F" w:rsidRPr="009E4337" w:rsidRDefault="0031009F" w:rsidP="0031009F">
            <w:pPr>
              <w:jc w:val="center"/>
              <w:rPr>
                <w:sz w:val="22"/>
                <w:szCs w:val="22"/>
              </w:rPr>
            </w:pPr>
            <w:r>
              <w:rPr>
                <w:sz w:val="22"/>
                <w:szCs w:val="22"/>
              </w:rPr>
              <w:t>1.2.8</w:t>
            </w:r>
          </w:p>
        </w:tc>
        <w:tc>
          <w:tcPr>
            <w:tcW w:w="1944" w:type="pct"/>
            <w:shd w:val="clear" w:color="auto" w:fill="auto"/>
            <w:vAlign w:val="center"/>
          </w:tcPr>
          <w:p w14:paraId="0307CD63" w14:textId="6186394B" w:rsidR="0031009F" w:rsidRPr="00695D8E" w:rsidRDefault="0031009F" w:rsidP="0031009F">
            <w:pPr>
              <w:rPr>
                <w:color w:val="000000"/>
                <w:sz w:val="22"/>
                <w:szCs w:val="22"/>
              </w:rPr>
            </w:pPr>
            <w:r w:rsidRPr="00695D8E">
              <w:rPr>
                <w:color w:val="000000"/>
                <w:sz w:val="22"/>
                <w:szCs w:val="22"/>
              </w:rPr>
              <w:t>Установка дымососа ДН-10</w:t>
            </w:r>
          </w:p>
        </w:tc>
        <w:tc>
          <w:tcPr>
            <w:tcW w:w="382" w:type="pct"/>
            <w:tcBorders>
              <w:top w:val="nil"/>
              <w:left w:val="nil"/>
              <w:bottom w:val="single" w:sz="8" w:space="0" w:color="auto"/>
              <w:right w:val="single" w:sz="8" w:space="0" w:color="auto"/>
            </w:tcBorders>
            <w:shd w:val="clear" w:color="000000" w:fill="FFFFFF"/>
            <w:vAlign w:val="center"/>
          </w:tcPr>
          <w:p w14:paraId="5D5EF494" w14:textId="0E5E032F" w:rsidR="0031009F" w:rsidRPr="00695D8E" w:rsidRDefault="0031009F" w:rsidP="0031009F">
            <w:pPr>
              <w:jc w:val="center"/>
              <w:rPr>
                <w:color w:val="000000"/>
                <w:sz w:val="22"/>
                <w:szCs w:val="22"/>
              </w:rPr>
            </w:pPr>
            <w:r>
              <w:rPr>
                <w:color w:val="000000"/>
                <w:sz w:val="22"/>
                <w:szCs w:val="22"/>
              </w:rPr>
              <w:t>444,587</w:t>
            </w:r>
          </w:p>
        </w:tc>
        <w:tc>
          <w:tcPr>
            <w:tcW w:w="309" w:type="pct"/>
            <w:tcBorders>
              <w:top w:val="nil"/>
              <w:left w:val="nil"/>
              <w:bottom w:val="single" w:sz="8" w:space="0" w:color="auto"/>
              <w:right w:val="single" w:sz="8" w:space="0" w:color="auto"/>
            </w:tcBorders>
            <w:shd w:val="clear" w:color="000000" w:fill="FFFFFF"/>
            <w:vAlign w:val="center"/>
          </w:tcPr>
          <w:p w14:paraId="1ED9B2A7" w14:textId="47ACECC7" w:rsidR="0031009F" w:rsidRPr="009E4337" w:rsidRDefault="0031009F" w:rsidP="0031009F">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20A775D4" w14:textId="50046BCE"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53601297" w14:textId="54A88BAF"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27B61D1F" w14:textId="6103AE36"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1088082E" w14:textId="43DC3989" w:rsidR="0031009F" w:rsidRPr="009E4337" w:rsidRDefault="0031009F" w:rsidP="0031009F">
            <w:pPr>
              <w:jc w:val="center"/>
              <w:rPr>
                <w:b/>
                <w:bCs/>
                <w:sz w:val="22"/>
                <w:szCs w:val="22"/>
              </w:rPr>
            </w:pPr>
            <w:r>
              <w:rPr>
                <w:color w:val="000000"/>
                <w:sz w:val="22"/>
                <w:szCs w:val="22"/>
              </w:rPr>
              <w:t>444,587</w:t>
            </w:r>
          </w:p>
        </w:tc>
        <w:tc>
          <w:tcPr>
            <w:tcW w:w="345" w:type="pct"/>
            <w:tcBorders>
              <w:top w:val="nil"/>
              <w:left w:val="nil"/>
              <w:bottom w:val="single" w:sz="8" w:space="0" w:color="auto"/>
              <w:right w:val="single" w:sz="8" w:space="0" w:color="auto"/>
            </w:tcBorders>
            <w:shd w:val="clear" w:color="000000" w:fill="FFFFFF"/>
            <w:vAlign w:val="center"/>
          </w:tcPr>
          <w:p w14:paraId="4DAE7EFD" w14:textId="729822E5" w:rsidR="0031009F" w:rsidRPr="00695D8E" w:rsidRDefault="0031009F" w:rsidP="0031009F">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3A4A852E" w14:textId="517F9B22" w:rsidR="0031009F" w:rsidRPr="009E4337" w:rsidRDefault="0031009F" w:rsidP="0031009F">
            <w:pPr>
              <w:jc w:val="center"/>
              <w:rPr>
                <w:b/>
                <w:bCs/>
                <w:sz w:val="22"/>
                <w:szCs w:val="22"/>
              </w:rPr>
            </w:pPr>
            <w:r>
              <w:rPr>
                <w:b/>
                <w:bCs/>
                <w:color w:val="000000"/>
                <w:sz w:val="22"/>
                <w:szCs w:val="22"/>
              </w:rPr>
              <w:t> </w:t>
            </w:r>
          </w:p>
        </w:tc>
      </w:tr>
      <w:tr w:rsidR="0031009F" w:rsidRPr="009E4337" w14:paraId="72C82E47" w14:textId="77777777" w:rsidTr="00022C30">
        <w:trPr>
          <w:cantSplit/>
        </w:trPr>
        <w:tc>
          <w:tcPr>
            <w:tcW w:w="254" w:type="pct"/>
            <w:shd w:val="clear" w:color="000000" w:fill="FFFFFF"/>
            <w:vAlign w:val="center"/>
          </w:tcPr>
          <w:p w14:paraId="3AB7C1C7" w14:textId="35138635" w:rsidR="0031009F" w:rsidRPr="009E4337" w:rsidRDefault="0031009F" w:rsidP="0031009F">
            <w:pPr>
              <w:jc w:val="center"/>
              <w:rPr>
                <w:sz w:val="22"/>
                <w:szCs w:val="22"/>
              </w:rPr>
            </w:pPr>
            <w:r>
              <w:rPr>
                <w:sz w:val="22"/>
                <w:szCs w:val="22"/>
              </w:rPr>
              <w:t>1.2.9</w:t>
            </w:r>
          </w:p>
        </w:tc>
        <w:tc>
          <w:tcPr>
            <w:tcW w:w="1944" w:type="pct"/>
            <w:shd w:val="clear" w:color="auto" w:fill="auto"/>
            <w:vAlign w:val="center"/>
          </w:tcPr>
          <w:p w14:paraId="3691B1FB" w14:textId="04A4610B" w:rsidR="0031009F" w:rsidRPr="00695D8E" w:rsidRDefault="0031009F" w:rsidP="0031009F">
            <w:pPr>
              <w:rPr>
                <w:color w:val="000000"/>
                <w:sz w:val="22"/>
                <w:szCs w:val="22"/>
              </w:rPr>
            </w:pPr>
            <w:r w:rsidRPr="00695D8E">
              <w:rPr>
                <w:color w:val="000000"/>
                <w:sz w:val="22"/>
                <w:szCs w:val="22"/>
              </w:rPr>
              <w:t>Установка частотного преобразователя для дымососа MCI-G5.5/P7.5-4B(или аналог совместимый с мощностью двигателя дымососа)</w:t>
            </w:r>
          </w:p>
        </w:tc>
        <w:tc>
          <w:tcPr>
            <w:tcW w:w="382" w:type="pct"/>
            <w:tcBorders>
              <w:top w:val="nil"/>
              <w:left w:val="nil"/>
              <w:bottom w:val="single" w:sz="8" w:space="0" w:color="auto"/>
              <w:right w:val="single" w:sz="8" w:space="0" w:color="auto"/>
            </w:tcBorders>
            <w:shd w:val="clear" w:color="000000" w:fill="FFFFFF"/>
            <w:vAlign w:val="center"/>
          </w:tcPr>
          <w:p w14:paraId="0E65B6FD" w14:textId="744CADA4" w:rsidR="0031009F" w:rsidRPr="00695D8E" w:rsidRDefault="0031009F" w:rsidP="0031009F">
            <w:pPr>
              <w:jc w:val="center"/>
              <w:rPr>
                <w:color w:val="000000"/>
                <w:sz w:val="22"/>
                <w:szCs w:val="22"/>
              </w:rPr>
            </w:pPr>
            <w:r>
              <w:rPr>
                <w:color w:val="000000"/>
                <w:sz w:val="22"/>
                <w:szCs w:val="22"/>
              </w:rPr>
              <w:t>68,228</w:t>
            </w:r>
          </w:p>
        </w:tc>
        <w:tc>
          <w:tcPr>
            <w:tcW w:w="309" w:type="pct"/>
            <w:tcBorders>
              <w:top w:val="nil"/>
              <w:left w:val="nil"/>
              <w:bottom w:val="single" w:sz="8" w:space="0" w:color="auto"/>
              <w:right w:val="single" w:sz="8" w:space="0" w:color="auto"/>
            </w:tcBorders>
            <w:shd w:val="clear" w:color="000000" w:fill="FFFFFF"/>
            <w:vAlign w:val="center"/>
          </w:tcPr>
          <w:p w14:paraId="6F29C25A" w14:textId="3CAE545B" w:rsidR="0031009F" w:rsidRPr="009E4337" w:rsidRDefault="0031009F" w:rsidP="0031009F">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3011EA9C" w14:textId="06E6F091"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A623C83" w14:textId="64A7A56B"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5B83F42" w14:textId="0E81E34C"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85FC6BA" w14:textId="2F112E08" w:rsidR="0031009F" w:rsidRPr="009E4337" w:rsidRDefault="0031009F" w:rsidP="0031009F">
            <w:pPr>
              <w:jc w:val="center"/>
              <w:rPr>
                <w:b/>
                <w:bCs/>
                <w:sz w:val="22"/>
                <w:szCs w:val="22"/>
              </w:rPr>
            </w:pPr>
            <w:r>
              <w:rPr>
                <w:color w:val="000000"/>
                <w:sz w:val="22"/>
                <w:szCs w:val="22"/>
              </w:rPr>
              <w:t>68,228</w:t>
            </w:r>
          </w:p>
        </w:tc>
        <w:tc>
          <w:tcPr>
            <w:tcW w:w="345" w:type="pct"/>
            <w:tcBorders>
              <w:top w:val="nil"/>
              <w:left w:val="nil"/>
              <w:bottom w:val="single" w:sz="8" w:space="0" w:color="auto"/>
              <w:right w:val="single" w:sz="8" w:space="0" w:color="auto"/>
            </w:tcBorders>
            <w:shd w:val="clear" w:color="000000" w:fill="FFFFFF"/>
            <w:vAlign w:val="center"/>
          </w:tcPr>
          <w:p w14:paraId="3D57C229" w14:textId="411FB855" w:rsidR="0031009F" w:rsidRPr="00695D8E" w:rsidRDefault="0031009F" w:rsidP="0031009F">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6AC06AA5" w14:textId="78EF5D08" w:rsidR="0031009F" w:rsidRPr="009E4337" w:rsidRDefault="0031009F" w:rsidP="0031009F">
            <w:pPr>
              <w:jc w:val="center"/>
              <w:rPr>
                <w:b/>
                <w:bCs/>
                <w:sz w:val="22"/>
                <w:szCs w:val="22"/>
              </w:rPr>
            </w:pPr>
            <w:r>
              <w:rPr>
                <w:b/>
                <w:bCs/>
                <w:color w:val="000000"/>
                <w:sz w:val="22"/>
                <w:szCs w:val="22"/>
              </w:rPr>
              <w:t> </w:t>
            </w:r>
          </w:p>
        </w:tc>
      </w:tr>
      <w:tr w:rsidR="0031009F" w:rsidRPr="009E4337" w14:paraId="75973D33" w14:textId="77777777" w:rsidTr="00022C30">
        <w:trPr>
          <w:cantSplit/>
        </w:trPr>
        <w:tc>
          <w:tcPr>
            <w:tcW w:w="254" w:type="pct"/>
            <w:shd w:val="clear" w:color="000000" w:fill="FFFFFF"/>
            <w:vAlign w:val="center"/>
          </w:tcPr>
          <w:p w14:paraId="513BF3B3" w14:textId="150B8189" w:rsidR="0031009F" w:rsidRPr="009E4337" w:rsidRDefault="0031009F" w:rsidP="0031009F">
            <w:pPr>
              <w:jc w:val="center"/>
              <w:rPr>
                <w:sz w:val="22"/>
                <w:szCs w:val="22"/>
              </w:rPr>
            </w:pPr>
            <w:r>
              <w:rPr>
                <w:sz w:val="22"/>
                <w:szCs w:val="22"/>
              </w:rPr>
              <w:t>1.2.10</w:t>
            </w:r>
          </w:p>
        </w:tc>
        <w:tc>
          <w:tcPr>
            <w:tcW w:w="1944" w:type="pct"/>
            <w:shd w:val="clear" w:color="auto" w:fill="auto"/>
            <w:vAlign w:val="center"/>
          </w:tcPr>
          <w:p w14:paraId="0400FB37" w14:textId="4613D1ED" w:rsidR="0031009F" w:rsidRPr="00695D8E" w:rsidRDefault="0031009F" w:rsidP="0031009F">
            <w:pPr>
              <w:rPr>
                <w:color w:val="000000"/>
                <w:sz w:val="22"/>
                <w:szCs w:val="22"/>
              </w:rPr>
            </w:pPr>
            <w:r w:rsidRPr="00695D8E">
              <w:rPr>
                <w:color w:val="000000"/>
                <w:sz w:val="22"/>
                <w:szCs w:val="22"/>
              </w:rPr>
              <w:t>Замена запорной арматуры в котельной</w:t>
            </w:r>
          </w:p>
        </w:tc>
        <w:tc>
          <w:tcPr>
            <w:tcW w:w="382" w:type="pct"/>
            <w:tcBorders>
              <w:top w:val="nil"/>
              <w:left w:val="nil"/>
              <w:bottom w:val="single" w:sz="8" w:space="0" w:color="auto"/>
              <w:right w:val="single" w:sz="8" w:space="0" w:color="auto"/>
            </w:tcBorders>
            <w:shd w:val="clear" w:color="000000" w:fill="FFFFFF"/>
            <w:vAlign w:val="center"/>
          </w:tcPr>
          <w:p w14:paraId="34B227A6" w14:textId="18EEB54C" w:rsidR="0031009F" w:rsidRPr="00695D8E" w:rsidRDefault="0031009F" w:rsidP="0031009F">
            <w:pPr>
              <w:jc w:val="center"/>
              <w:rPr>
                <w:color w:val="000000"/>
                <w:sz w:val="22"/>
                <w:szCs w:val="22"/>
              </w:rPr>
            </w:pPr>
            <w:r>
              <w:rPr>
                <w:color w:val="000000"/>
                <w:sz w:val="22"/>
                <w:szCs w:val="22"/>
              </w:rPr>
              <w:t>343,188</w:t>
            </w:r>
          </w:p>
        </w:tc>
        <w:tc>
          <w:tcPr>
            <w:tcW w:w="309" w:type="pct"/>
            <w:tcBorders>
              <w:top w:val="nil"/>
              <w:left w:val="nil"/>
              <w:bottom w:val="single" w:sz="8" w:space="0" w:color="auto"/>
              <w:right w:val="single" w:sz="8" w:space="0" w:color="auto"/>
            </w:tcBorders>
            <w:shd w:val="clear" w:color="000000" w:fill="FFFFFF"/>
            <w:vAlign w:val="center"/>
          </w:tcPr>
          <w:p w14:paraId="31A7EDC3" w14:textId="18ADF516" w:rsidR="0031009F" w:rsidRPr="009E4337" w:rsidRDefault="0031009F" w:rsidP="0031009F">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12591F3E" w14:textId="64A0039D"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010595B" w14:textId="69B787D5"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E40A4A5" w14:textId="40E2E280"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0F90457" w14:textId="5B182675"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4C286028" w14:textId="302B7E2C" w:rsidR="0031009F" w:rsidRPr="00695D8E" w:rsidRDefault="0031009F" w:rsidP="0031009F">
            <w:pPr>
              <w:jc w:val="center"/>
              <w:rPr>
                <w:color w:val="000000"/>
                <w:sz w:val="22"/>
                <w:szCs w:val="22"/>
              </w:rPr>
            </w:pPr>
            <w:r>
              <w:rPr>
                <w:color w:val="000000"/>
                <w:sz w:val="22"/>
                <w:szCs w:val="22"/>
              </w:rPr>
              <w:t>343,188</w:t>
            </w:r>
          </w:p>
        </w:tc>
        <w:tc>
          <w:tcPr>
            <w:tcW w:w="347" w:type="pct"/>
            <w:tcBorders>
              <w:top w:val="nil"/>
              <w:left w:val="nil"/>
              <w:bottom w:val="single" w:sz="8" w:space="0" w:color="auto"/>
              <w:right w:val="single" w:sz="8" w:space="0" w:color="auto"/>
            </w:tcBorders>
            <w:shd w:val="clear" w:color="000000" w:fill="FFFFFF"/>
            <w:vAlign w:val="center"/>
          </w:tcPr>
          <w:p w14:paraId="43FDAB08" w14:textId="0F941A74" w:rsidR="0031009F" w:rsidRPr="009E4337" w:rsidRDefault="0031009F" w:rsidP="0031009F">
            <w:pPr>
              <w:jc w:val="center"/>
              <w:rPr>
                <w:b/>
                <w:bCs/>
                <w:sz w:val="22"/>
                <w:szCs w:val="22"/>
              </w:rPr>
            </w:pPr>
            <w:r>
              <w:rPr>
                <w:b/>
                <w:bCs/>
                <w:color w:val="000000"/>
                <w:sz w:val="22"/>
                <w:szCs w:val="22"/>
              </w:rPr>
              <w:t> </w:t>
            </w:r>
          </w:p>
        </w:tc>
      </w:tr>
      <w:tr w:rsidR="0031009F" w:rsidRPr="009E4337" w14:paraId="2638487D" w14:textId="77777777" w:rsidTr="00022C30">
        <w:trPr>
          <w:cantSplit/>
        </w:trPr>
        <w:tc>
          <w:tcPr>
            <w:tcW w:w="254" w:type="pct"/>
            <w:shd w:val="clear" w:color="000000" w:fill="FFFFFF"/>
            <w:vAlign w:val="center"/>
          </w:tcPr>
          <w:p w14:paraId="4473F3A0" w14:textId="2A2FA38A" w:rsidR="0031009F" w:rsidRPr="009E4337" w:rsidRDefault="0031009F" w:rsidP="0031009F">
            <w:pPr>
              <w:jc w:val="center"/>
              <w:rPr>
                <w:sz w:val="22"/>
                <w:szCs w:val="22"/>
              </w:rPr>
            </w:pPr>
            <w:r>
              <w:rPr>
                <w:sz w:val="22"/>
                <w:szCs w:val="22"/>
              </w:rPr>
              <w:t>1.2.11</w:t>
            </w:r>
          </w:p>
        </w:tc>
        <w:tc>
          <w:tcPr>
            <w:tcW w:w="1944" w:type="pct"/>
            <w:shd w:val="clear" w:color="auto" w:fill="auto"/>
            <w:vAlign w:val="center"/>
          </w:tcPr>
          <w:p w14:paraId="2F56218F" w14:textId="5841AA97" w:rsidR="0031009F" w:rsidRPr="00695D8E" w:rsidRDefault="0031009F" w:rsidP="0031009F">
            <w:pPr>
              <w:rPr>
                <w:color w:val="000000"/>
                <w:sz w:val="22"/>
                <w:szCs w:val="22"/>
              </w:rPr>
            </w:pPr>
            <w:r w:rsidRPr="00695D8E">
              <w:rPr>
                <w:color w:val="000000"/>
                <w:sz w:val="22"/>
                <w:szCs w:val="22"/>
              </w:rPr>
              <w:t>Замена двух котлов КВр 1,16 МВт на котел КВм 1,25 МВт</w:t>
            </w:r>
          </w:p>
        </w:tc>
        <w:tc>
          <w:tcPr>
            <w:tcW w:w="382" w:type="pct"/>
            <w:tcBorders>
              <w:top w:val="nil"/>
              <w:left w:val="nil"/>
              <w:bottom w:val="single" w:sz="8" w:space="0" w:color="auto"/>
              <w:right w:val="single" w:sz="8" w:space="0" w:color="auto"/>
            </w:tcBorders>
            <w:shd w:val="clear" w:color="000000" w:fill="FFFFFF"/>
            <w:vAlign w:val="center"/>
          </w:tcPr>
          <w:p w14:paraId="16523C06" w14:textId="68060366" w:rsidR="0031009F" w:rsidRPr="00695D8E" w:rsidRDefault="0031009F" w:rsidP="0031009F">
            <w:pPr>
              <w:jc w:val="center"/>
              <w:rPr>
                <w:color w:val="000000"/>
                <w:sz w:val="22"/>
                <w:szCs w:val="22"/>
              </w:rPr>
            </w:pPr>
            <w:r>
              <w:rPr>
                <w:color w:val="000000"/>
                <w:sz w:val="22"/>
                <w:szCs w:val="22"/>
              </w:rPr>
              <w:t>4693,987</w:t>
            </w:r>
          </w:p>
        </w:tc>
        <w:tc>
          <w:tcPr>
            <w:tcW w:w="309" w:type="pct"/>
            <w:tcBorders>
              <w:top w:val="nil"/>
              <w:left w:val="nil"/>
              <w:bottom w:val="single" w:sz="8" w:space="0" w:color="auto"/>
              <w:right w:val="single" w:sz="8" w:space="0" w:color="auto"/>
            </w:tcBorders>
            <w:shd w:val="clear" w:color="000000" w:fill="FFFFFF"/>
            <w:vAlign w:val="center"/>
          </w:tcPr>
          <w:p w14:paraId="6BD57A2F" w14:textId="49BD5B3D" w:rsidR="0031009F" w:rsidRPr="009E4337" w:rsidRDefault="0031009F" w:rsidP="0031009F">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77BD4C44" w14:textId="0061FE51"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423BBD3" w14:textId="4B80AF4E" w:rsidR="0031009F" w:rsidRPr="009E4337" w:rsidRDefault="0031009F" w:rsidP="0031009F">
            <w:pPr>
              <w:jc w:val="center"/>
              <w:rPr>
                <w:sz w:val="22"/>
                <w:szCs w:val="22"/>
              </w:rPr>
            </w:pPr>
            <w:r>
              <w:rPr>
                <w:color w:val="000000"/>
                <w:sz w:val="22"/>
                <w:szCs w:val="22"/>
              </w:rPr>
              <w:t>4693,987</w:t>
            </w:r>
          </w:p>
        </w:tc>
        <w:tc>
          <w:tcPr>
            <w:tcW w:w="345" w:type="pct"/>
            <w:tcBorders>
              <w:top w:val="nil"/>
              <w:left w:val="nil"/>
              <w:bottom w:val="single" w:sz="8" w:space="0" w:color="auto"/>
              <w:right w:val="single" w:sz="8" w:space="0" w:color="auto"/>
            </w:tcBorders>
            <w:shd w:val="clear" w:color="000000" w:fill="FFFFFF"/>
            <w:vAlign w:val="center"/>
          </w:tcPr>
          <w:p w14:paraId="59E94F83" w14:textId="22D2233F"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69C47D4" w14:textId="729EEE8B"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147C77CB" w14:textId="56322F59" w:rsidR="0031009F" w:rsidRPr="00695D8E" w:rsidRDefault="0031009F" w:rsidP="0031009F">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060C702E" w14:textId="5E4F560D" w:rsidR="0031009F" w:rsidRPr="009E4337" w:rsidRDefault="0031009F" w:rsidP="0031009F">
            <w:pPr>
              <w:jc w:val="center"/>
              <w:rPr>
                <w:b/>
                <w:bCs/>
                <w:sz w:val="22"/>
                <w:szCs w:val="22"/>
              </w:rPr>
            </w:pPr>
            <w:r>
              <w:rPr>
                <w:b/>
                <w:bCs/>
                <w:color w:val="000000"/>
                <w:sz w:val="22"/>
                <w:szCs w:val="22"/>
              </w:rPr>
              <w:t> </w:t>
            </w:r>
          </w:p>
        </w:tc>
      </w:tr>
      <w:tr w:rsidR="0031009F" w:rsidRPr="009E4337" w14:paraId="7C693DA5" w14:textId="77777777" w:rsidTr="00022C30">
        <w:trPr>
          <w:cantSplit/>
        </w:trPr>
        <w:tc>
          <w:tcPr>
            <w:tcW w:w="254" w:type="pct"/>
            <w:shd w:val="clear" w:color="000000" w:fill="FFFFFF"/>
            <w:vAlign w:val="center"/>
          </w:tcPr>
          <w:p w14:paraId="1196D883" w14:textId="5764B0EC" w:rsidR="0031009F" w:rsidRPr="009E4337" w:rsidRDefault="0031009F" w:rsidP="0031009F">
            <w:pPr>
              <w:jc w:val="center"/>
              <w:rPr>
                <w:sz w:val="22"/>
                <w:szCs w:val="22"/>
              </w:rPr>
            </w:pPr>
            <w:r>
              <w:rPr>
                <w:sz w:val="22"/>
                <w:szCs w:val="22"/>
              </w:rPr>
              <w:t>1.2.12</w:t>
            </w:r>
          </w:p>
        </w:tc>
        <w:tc>
          <w:tcPr>
            <w:tcW w:w="1944" w:type="pct"/>
            <w:shd w:val="clear" w:color="auto" w:fill="auto"/>
            <w:vAlign w:val="center"/>
          </w:tcPr>
          <w:p w14:paraId="62FCC7F8" w14:textId="6C6EE564" w:rsidR="0031009F" w:rsidRPr="00695D8E" w:rsidRDefault="0031009F" w:rsidP="0031009F">
            <w:pPr>
              <w:rPr>
                <w:color w:val="000000"/>
                <w:sz w:val="22"/>
                <w:szCs w:val="22"/>
              </w:rPr>
            </w:pPr>
            <w:r w:rsidRPr="00695D8E">
              <w:rPr>
                <w:color w:val="000000"/>
                <w:sz w:val="22"/>
                <w:szCs w:val="22"/>
              </w:rPr>
              <w:t>Замена котла КВр 1,16 МВт на котел КВм 1,25 МВт</w:t>
            </w:r>
          </w:p>
        </w:tc>
        <w:tc>
          <w:tcPr>
            <w:tcW w:w="382" w:type="pct"/>
            <w:tcBorders>
              <w:top w:val="nil"/>
              <w:left w:val="nil"/>
              <w:bottom w:val="single" w:sz="8" w:space="0" w:color="auto"/>
              <w:right w:val="single" w:sz="8" w:space="0" w:color="auto"/>
            </w:tcBorders>
            <w:shd w:val="clear" w:color="000000" w:fill="FFFFFF"/>
            <w:vAlign w:val="center"/>
          </w:tcPr>
          <w:p w14:paraId="16905FA5" w14:textId="6DCC02DE" w:rsidR="0031009F" w:rsidRPr="00695D8E" w:rsidRDefault="0031009F" w:rsidP="0031009F">
            <w:pPr>
              <w:jc w:val="center"/>
              <w:rPr>
                <w:color w:val="000000"/>
                <w:sz w:val="22"/>
                <w:szCs w:val="22"/>
              </w:rPr>
            </w:pPr>
            <w:r>
              <w:rPr>
                <w:color w:val="000000"/>
                <w:sz w:val="22"/>
                <w:szCs w:val="22"/>
              </w:rPr>
              <w:t>4647,581</w:t>
            </w:r>
          </w:p>
        </w:tc>
        <w:tc>
          <w:tcPr>
            <w:tcW w:w="309" w:type="pct"/>
            <w:tcBorders>
              <w:top w:val="nil"/>
              <w:left w:val="nil"/>
              <w:bottom w:val="single" w:sz="8" w:space="0" w:color="auto"/>
              <w:right w:val="single" w:sz="8" w:space="0" w:color="auto"/>
            </w:tcBorders>
            <w:shd w:val="clear" w:color="000000" w:fill="FFFFFF"/>
            <w:vAlign w:val="center"/>
          </w:tcPr>
          <w:p w14:paraId="3BB1FBA8" w14:textId="4696DE8E" w:rsidR="0031009F" w:rsidRPr="009E4337" w:rsidRDefault="0031009F" w:rsidP="0031009F">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36103725" w14:textId="24E4DA9C"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27205B7D" w14:textId="7AA35129"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1F62841B" w14:textId="11997CB7" w:rsidR="0031009F" w:rsidRPr="009E4337" w:rsidRDefault="0031009F" w:rsidP="0031009F">
            <w:pPr>
              <w:jc w:val="center"/>
              <w:rPr>
                <w:b/>
                <w:bCs/>
                <w:sz w:val="22"/>
                <w:szCs w:val="22"/>
              </w:rPr>
            </w:pPr>
            <w:r>
              <w:rPr>
                <w:color w:val="000000"/>
                <w:sz w:val="22"/>
                <w:szCs w:val="22"/>
              </w:rPr>
              <w:t>4647,581</w:t>
            </w:r>
          </w:p>
        </w:tc>
        <w:tc>
          <w:tcPr>
            <w:tcW w:w="345" w:type="pct"/>
            <w:tcBorders>
              <w:top w:val="nil"/>
              <w:left w:val="nil"/>
              <w:bottom w:val="single" w:sz="8" w:space="0" w:color="auto"/>
              <w:right w:val="single" w:sz="8" w:space="0" w:color="auto"/>
            </w:tcBorders>
            <w:shd w:val="clear" w:color="000000" w:fill="FFFFFF"/>
            <w:vAlign w:val="center"/>
          </w:tcPr>
          <w:p w14:paraId="2172D468" w14:textId="48523805"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4D4B5007" w14:textId="153BF2DB" w:rsidR="0031009F" w:rsidRPr="00695D8E" w:rsidRDefault="0031009F" w:rsidP="0031009F">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5D4A09DD" w14:textId="37E089A2" w:rsidR="0031009F" w:rsidRPr="009E4337" w:rsidRDefault="0031009F" w:rsidP="0031009F">
            <w:pPr>
              <w:jc w:val="center"/>
              <w:rPr>
                <w:b/>
                <w:bCs/>
                <w:sz w:val="22"/>
                <w:szCs w:val="22"/>
              </w:rPr>
            </w:pPr>
            <w:r>
              <w:rPr>
                <w:b/>
                <w:bCs/>
                <w:color w:val="000000"/>
                <w:sz w:val="22"/>
                <w:szCs w:val="22"/>
              </w:rPr>
              <w:t> </w:t>
            </w:r>
          </w:p>
        </w:tc>
      </w:tr>
      <w:tr w:rsidR="0031009F" w:rsidRPr="009E4337" w14:paraId="4852F9DE" w14:textId="77777777" w:rsidTr="00022C30">
        <w:trPr>
          <w:cantSplit/>
        </w:trPr>
        <w:tc>
          <w:tcPr>
            <w:tcW w:w="254" w:type="pct"/>
            <w:shd w:val="clear" w:color="000000" w:fill="FFFFFF"/>
            <w:vAlign w:val="center"/>
          </w:tcPr>
          <w:p w14:paraId="3CF8ADCA" w14:textId="697E3C23" w:rsidR="0031009F" w:rsidRPr="009E4337" w:rsidRDefault="0031009F" w:rsidP="0031009F">
            <w:pPr>
              <w:jc w:val="center"/>
              <w:rPr>
                <w:sz w:val="22"/>
                <w:szCs w:val="22"/>
              </w:rPr>
            </w:pPr>
            <w:r>
              <w:rPr>
                <w:sz w:val="22"/>
                <w:szCs w:val="22"/>
              </w:rPr>
              <w:t>1.2.13</w:t>
            </w:r>
          </w:p>
        </w:tc>
        <w:tc>
          <w:tcPr>
            <w:tcW w:w="1944" w:type="pct"/>
            <w:shd w:val="clear" w:color="auto" w:fill="auto"/>
            <w:vAlign w:val="center"/>
          </w:tcPr>
          <w:p w14:paraId="2B2FEC76" w14:textId="32489F41" w:rsidR="0031009F" w:rsidRPr="00695D8E" w:rsidRDefault="0031009F" w:rsidP="0031009F">
            <w:pPr>
              <w:rPr>
                <w:color w:val="000000"/>
                <w:sz w:val="22"/>
                <w:szCs w:val="22"/>
              </w:rPr>
            </w:pPr>
            <w:r w:rsidRPr="00695D8E">
              <w:rPr>
                <w:color w:val="000000"/>
                <w:sz w:val="22"/>
                <w:szCs w:val="22"/>
              </w:rPr>
              <w:t>Установка накопительной ёмкости V=1 м3</w:t>
            </w:r>
          </w:p>
        </w:tc>
        <w:tc>
          <w:tcPr>
            <w:tcW w:w="382" w:type="pct"/>
            <w:tcBorders>
              <w:top w:val="nil"/>
              <w:left w:val="nil"/>
              <w:bottom w:val="single" w:sz="8" w:space="0" w:color="auto"/>
              <w:right w:val="single" w:sz="8" w:space="0" w:color="auto"/>
            </w:tcBorders>
            <w:shd w:val="clear" w:color="000000" w:fill="FFFFFF"/>
            <w:vAlign w:val="center"/>
          </w:tcPr>
          <w:p w14:paraId="688F28AE" w14:textId="57613720" w:rsidR="0031009F" w:rsidRPr="00695D8E" w:rsidRDefault="0031009F" w:rsidP="0031009F">
            <w:pPr>
              <w:jc w:val="center"/>
              <w:rPr>
                <w:color w:val="000000"/>
                <w:sz w:val="22"/>
                <w:szCs w:val="22"/>
              </w:rPr>
            </w:pPr>
            <w:r>
              <w:rPr>
                <w:color w:val="000000"/>
                <w:sz w:val="22"/>
                <w:szCs w:val="22"/>
              </w:rPr>
              <w:t>162,969</w:t>
            </w:r>
          </w:p>
        </w:tc>
        <w:tc>
          <w:tcPr>
            <w:tcW w:w="309" w:type="pct"/>
            <w:tcBorders>
              <w:top w:val="nil"/>
              <w:left w:val="nil"/>
              <w:bottom w:val="single" w:sz="8" w:space="0" w:color="auto"/>
              <w:right w:val="single" w:sz="8" w:space="0" w:color="auto"/>
            </w:tcBorders>
            <w:shd w:val="clear" w:color="000000" w:fill="FFFFFF"/>
            <w:vAlign w:val="center"/>
          </w:tcPr>
          <w:p w14:paraId="571895CB" w14:textId="478CA6C2" w:rsidR="0031009F" w:rsidRPr="009E4337" w:rsidRDefault="0031009F" w:rsidP="0031009F">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65376CE1" w14:textId="79E63C09"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1A58CF4E" w14:textId="109A2420"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5C159576" w14:textId="0468A709"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4313BD90" w14:textId="3DDCBBB8"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75C1427" w14:textId="02DDC10C" w:rsidR="0031009F" w:rsidRPr="00695D8E" w:rsidRDefault="0031009F" w:rsidP="0031009F">
            <w:pPr>
              <w:jc w:val="center"/>
              <w:rPr>
                <w:color w:val="000000"/>
                <w:sz w:val="22"/>
                <w:szCs w:val="22"/>
              </w:rPr>
            </w:pPr>
            <w:r>
              <w:rPr>
                <w:color w:val="000000"/>
                <w:sz w:val="22"/>
                <w:szCs w:val="22"/>
              </w:rPr>
              <w:t>162,969</w:t>
            </w:r>
          </w:p>
        </w:tc>
        <w:tc>
          <w:tcPr>
            <w:tcW w:w="347" w:type="pct"/>
            <w:tcBorders>
              <w:top w:val="nil"/>
              <w:left w:val="nil"/>
              <w:bottom w:val="single" w:sz="8" w:space="0" w:color="auto"/>
              <w:right w:val="single" w:sz="8" w:space="0" w:color="auto"/>
            </w:tcBorders>
            <w:shd w:val="clear" w:color="000000" w:fill="FFFFFF"/>
            <w:vAlign w:val="center"/>
          </w:tcPr>
          <w:p w14:paraId="527E0A03" w14:textId="1043A515" w:rsidR="0031009F" w:rsidRPr="009E4337" w:rsidRDefault="0031009F" w:rsidP="0031009F">
            <w:pPr>
              <w:jc w:val="center"/>
              <w:rPr>
                <w:b/>
                <w:bCs/>
                <w:sz w:val="22"/>
                <w:szCs w:val="22"/>
              </w:rPr>
            </w:pPr>
            <w:r>
              <w:rPr>
                <w:b/>
                <w:bCs/>
                <w:color w:val="000000"/>
                <w:sz w:val="22"/>
                <w:szCs w:val="22"/>
              </w:rPr>
              <w:t> </w:t>
            </w:r>
          </w:p>
        </w:tc>
      </w:tr>
      <w:tr w:rsidR="0031009F" w:rsidRPr="009E4337" w14:paraId="780A9FE2" w14:textId="77777777" w:rsidTr="00022C30">
        <w:trPr>
          <w:cantSplit/>
        </w:trPr>
        <w:tc>
          <w:tcPr>
            <w:tcW w:w="254" w:type="pct"/>
            <w:shd w:val="clear" w:color="000000" w:fill="FFFFFF"/>
            <w:vAlign w:val="center"/>
          </w:tcPr>
          <w:p w14:paraId="16415D42" w14:textId="6BCE03B4" w:rsidR="0031009F" w:rsidRPr="009E4337" w:rsidRDefault="0031009F" w:rsidP="0031009F">
            <w:pPr>
              <w:jc w:val="center"/>
              <w:rPr>
                <w:sz w:val="22"/>
                <w:szCs w:val="22"/>
              </w:rPr>
            </w:pPr>
            <w:r>
              <w:rPr>
                <w:sz w:val="22"/>
                <w:szCs w:val="22"/>
              </w:rPr>
              <w:t>1.3</w:t>
            </w:r>
          </w:p>
        </w:tc>
        <w:tc>
          <w:tcPr>
            <w:tcW w:w="1944" w:type="pct"/>
            <w:shd w:val="clear" w:color="auto" w:fill="auto"/>
            <w:vAlign w:val="center"/>
          </w:tcPr>
          <w:p w14:paraId="64A37D5F" w14:textId="7137CD71" w:rsidR="0031009F" w:rsidRPr="00695D8E" w:rsidRDefault="0031009F" w:rsidP="0031009F">
            <w:pPr>
              <w:rPr>
                <w:color w:val="000000"/>
                <w:sz w:val="22"/>
                <w:szCs w:val="22"/>
              </w:rPr>
            </w:pPr>
            <w:r>
              <w:rPr>
                <w:sz w:val="22"/>
                <w:szCs w:val="22"/>
              </w:rPr>
              <w:t>Модернизация оборудования Котельной «Школа», в том числе</w:t>
            </w:r>
          </w:p>
        </w:tc>
        <w:tc>
          <w:tcPr>
            <w:tcW w:w="382" w:type="pct"/>
            <w:tcBorders>
              <w:top w:val="nil"/>
              <w:left w:val="nil"/>
              <w:bottom w:val="single" w:sz="8" w:space="0" w:color="auto"/>
              <w:right w:val="single" w:sz="8" w:space="0" w:color="auto"/>
            </w:tcBorders>
            <w:shd w:val="clear" w:color="000000" w:fill="FFFFFF"/>
            <w:vAlign w:val="center"/>
          </w:tcPr>
          <w:p w14:paraId="6F0DA1E4" w14:textId="1E16DFB1" w:rsidR="0031009F" w:rsidRPr="00695D8E" w:rsidRDefault="0031009F" w:rsidP="0031009F">
            <w:pPr>
              <w:jc w:val="center"/>
              <w:rPr>
                <w:color w:val="000000"/>
                <w:sz w:val="22"/>
                <w:szCs w:val="22"/>
              </w:rPr>
            </w:pPr>
          </w:p>
        </w:tc>
        <w:tc>
          <w:tcPr>
            <w:tcW w:w="309" w:type="pct"/>
            <w:tcBorders>
              <w:top w:val="nil"/>
              <w:left w:val="nil"/>
              <w:bottom w:val="single" w:sz="8" w:space="0" w:color="auto"/>
              <w:right w:val="single" w:sz="8" w:space="0" w:color="auto"/>
            </w:tcBorders>
            <w:shd w:val="clear" w:color="000000" w:fill="FFFFFF"/>
            <w:vAlign w:val="center"/>
          </w:tcPr>
          <w:p w14:paraId="790895BF" w14:textId="19A045E0" w:rsidR="0031009F" w:rsidRPr="009E4337" w:rsidRDefault="0031009F" w:rsidP="0031009F">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5965AC35" w14:textId="34A56A62"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2C8C55C8" w14:textId="48EEFA6F"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1EC39C0C" w14:textId="130A3D15"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51462949" w14:textId="0AD6106B"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BAAC6D1" w14:textId="51409EC7" w:rsidR="0031009F" w:rsidRPr="00695D8E" w:rsidRDefault="0031009F" w:rsidP="0031009F">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3199E59E" w14:textId="37182431" w:rsidR="0031009F" w:rsidRPr="009E4337" w:rsidRDefault="0031009F" w:rsidP="0031009F">
            <w:pPr>
              <w:jc w:val="center"/>
              <w:rPr>
                <w:b/>
                <w:bCs/>
                <w:sz w:val="22"/>
                <w:szCs w:val="22"/>
              </w:rPr>
            </w:pPr>
            <w:r>
              <w:rPr>
                <w:b/>
                <w:bCs/>
                <w:color w:val="000000"/>
                <w:sz w:val="22"/>
                <w:szCs w:val="22"/>
              </w:rPr>
              <w:t> </w:t>
            </w:r>
          </w:p>
        </w:tc>
      </w:tr>
      <w:tr w:rsidR="0031009F" w:rsidRPr="009E4337" w14:paraId="44B5DF6D" w14:textId="77777777" w:rsidTr="00022C30">
        <w:trPr>
          <w:cantSplit/>
        </w:trPr>
        <w:tc>
          <w:tcPr>
            <w:tcW w:w="254" w:type="pct"/>
            <w:shd w:val="clear" w:color="000000" w:fill="FFFFFF"/>
            <w:vAlign w:val="center"/>
          </w:tcPr>
          <w:p w14:paraId="3C7C70C5" w14:textId="45455977" w:rsidR="0031009F" w:rsidRDefault="0031009F" w:rsidP="0031009F">
            <w:pPr>
              <w:jc w:val="center"/>
              <w:rPr>
                <w:sz w:val="22"/>
                <w:szCs w:val="22"/>
              </w:rPr>
            </w:pPr>
            <w:r>
              <w:rPr>
                <w:sz w:val="22"/>
                <w:szCs w:val="22"/>
              </w:rPr>
              <w:t>1.3.1</w:t>
            </w:r>
          </w:p>
        </w:tc>
        <w:tc>
          <w:tcPr>
            <w:tcW w:w="1944" w:type="pct"/>
            <w:shd w:val="clear" w:color="auto" w:fill="auto"/>
            <w:vAlign w:val="center"/>
          </w:tcPr>
          <w:p w14:paraId="0CFF1720" w14:textId="59DCD91C" w:rsidR="0031009F" w:rsidRDefault="0031009F" w:rsidP="0031009F">
            <w:pPr>
              <w:rPr>
                <w:sz w:val="22"/>
                <w:szCs w:val="22"/>
              </w:rPr>
            </w:pPr>
            <w:r w:rsidRPr="00695D8E">
              <w:rPr>
                <w:color w:val="000000"/>
                <w:sz w:val="22"/>
                <w:szCs w:val="22"/>
              </w:rPr>
              <w:t xml:space="preserve">Замена сетевого насоса К-100-80-160 на Rz-L80-117/44-15/2 (или аналог с рабочей точкой 70 м³\ч; 40 м.в.с.) </w:t>
            </w:r>
          </w:p>
        </w:tc>
        <w:tc>
          <w:tcPr>
            <w:tcW w:w="382" w:type="pct"/>
            <w:tcBorders>
              <w:top w:val="nil"/>
              <w:left w:val="nil"/>
              <w:bottom w:val="single" w:sz="8" w:space="0" w:color="auto"/>
              <w:right w:val="single" w:sz="8" w:space="0" w:color="auto"/>
            </w:tcBorders>
            <w:shd w:val="clear" w:color="000000" w:fill="FFFFFF"/>
            <w:vAlign w:val="center"/>
          </w:tcPr>
          <w:p w14:paraId="3126ED22" w14:textId="5EC59338" w:rsidR="0031009F" w:rsidRPr="00695D8E" w:rsidRDefault="0031009F" w:rsidP="0031009F">
            <w:pPr>
              <w:jc w:val="center"/>
              <w:rPr>
                <w:color w:val="000000"/>
                <w:sz w:val="22"/>
                <w:szCs w:val="22"/>
              </w:rPr>
            </w:pPr>
            <w:r>
              <w:rPr>
                <w:color w:val="000000"/>
                <w:sz w:val="22"/>
                <w:szCs w:val="22"/>
              </w:rPr>
              <w:t>622,934</w:t>
            </w:r>
          </w:p>
        </w:tc>
        <w:tc>
          <w:tcPr>
            <w:tcW w:w="309" w:type="pct"/>
            <w:tcBorders>
              <w:top w:val="nil"/>
              <w:left w:val="nil"/>
              <w:bottom w:val="single" w:sz="8" w:space="0" w:color="auto"/>
              <w:right w:val="single" w:sz="8" w:space="0" w:color="auto"/>
            </w:tcBorders>
            <w:shd w:val="clear" w:color="000000" w:fill="FFFFFF"/>
            <w:vAlign w:val="center"/>
          </w:tcPr>
          <w:p w14:paraId="3D640845" w14:textId="5CADA721" w:rsidR="0031009F" w:rsidRPr="009E4337" w:rsidRDefault="0031009F" w:rsidP="0031009F">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419E0D84" w14:textId="2956B2EF" w:rsidR="0031009F" w:rsidRPr="009E4337" w:rsidRDefault="0031009F" w:rsidP="0031009F">
            <w:pPr>
              <w:jc w:val="center"/>
              <w:rPr>
                <w:sz w:val="22"/>
                <w:szCs w:val="22"/>
              </w:rPr>
            </w:pPr>
            <w:r>
              <w:rPr>
                <w:color w:val="000000"/>
                <w:sz w:val="22"/>
                <w:szCs w:val="22"/>
              </w:rPr>
              <w:t>622,934</w:t>
            </w:r>
          </w:p>
        </w:tc>
        <w:tc>
          <w:tcPr>
            <w:tcW w:w="345" w:type="pct"/>
            <w:tcBorders>
              <w:top w:val="nil"/>
              <w:left w:val="nil"/>
              <w:bottom w:val="single" w:sz="8" w:space="0" w:color="auto"/>
              <w:right w:val="single" w:sz="8" w:space="0" w:color="auto"/>
            </w:tcBorders>
            <w:shd w:val="clear" w:color="000000" w:fill="FFFFFF"/>
            <w:vAlign w:val="center"/>
          </w:tcPr>
          <w:p w14:paraId="6779619C" w14:textId="7E1B52C9"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6A283A6" w14:textId="7943F2A9"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13A15950" w14:textId="3EC13129"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2FEC1C05" w14:textId="1487BDCD" w:rsidR="0031009F" w:rsidRPr="00695D8E" w:rsidRDefault="0031009F" w:rsidP="0031009F">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0FFBAA03" w14:textId="36891506" w:rsidR="0031009F" w:rsidRPr="009E4337" w:rsidRDefault="0031009F" w:rsidP="0031009F">
            <w:pPr>
              <w:jc w:val="center"/>
              <w:rPr>
                <w:b/>
                <w:bCs/>
                <w:sz w:val="22"/>
                <w:szCs w:val="22"/>
              </w:rPr>
            </w:pPr>
            <w:r>
              <w:rPr>
                <w:b/>
                <w:bCs/>
                <w:color w:val="000000"/>
                <w:sz w:val="22"/>
                <w:szCs w:val="22"/>
              </w:rPr>
              <w:t> </w:t>
            </w:r>
          </w:p>
        </w:tc>
      </w:tr>
      <w:tr w:rsidR="0031009F" w:rsidRPr="009E4337" w14:paraId="0F42EF0C" w14:textId="77777777" w:rsidTr="00022C30">
        <w:trPr>
          <w:cantSplit/>
        </w:trPr>
        <w:tc>
          <w:tcPr>
            <w:tcW w:w="254" w:type="pct"/>
            <w:shd w:val="clear" w:color="000000" w:fill="FFFFFF"/>
            <w:vAlign w:val="center"/>
          </w:tcPr>
          <w:p w14:paraId="16FBFFAC" w14:textId="46E402EC" w:rsidR="0031009F" w:rsidRDefault="0031009F" w:rsidP="0031009F">
            <w:pPr>
              <w:jc w:val="center"/>
              <w:rPr>
                <w:sz w:val="22"/>
                <w:szCs w:val="22"/>
              </w:rPr>
            </w:pPr>
            <w:r>
              <w:rPr>
                <w:sz w:val="22"/>
                <w:szCs w:val="22"/>
              </w:rPr>
              <w:t>1.3.2</w:t>
            </w:r>
          </w:p>
        </w:tc>
        <w:tc>
          <w:tcPr>
            <w:tcW w:w="1944" w:type="pct"/>
            <w:shd w:val="clear" w:color="auto" w:fill="auto"/>
            <w:vAlign w:val="center"/>
          </w:tcPr>
          <w:p w14:paraId="5C8C1F82" w14:textId="15D95AEE" w:rsidR="0031009F" w:rsidRPr="00695D8E" w:rsidRDefault="0031009F" w:rsidP="0031009F">
            <w:pPr>
              <w:rPr>
                <w:color w:val="000000"/>
                <w:sz w:val="22"/>
                <w:szCs w:val="22"/>
              </w:rPr>
            </w:pPr>
            <w:r w:rsidRPr="00695D8E">
              <w:rPr>
                <w:color w:val="000000"/>
                <w:sz w:val="22"/>
                <w:szCs w:val="22"/>
              </w:rPr>
              <w:t>Замена сетевого насоса К 80-50-200 на Rz-L80-117/44-15/2 (или аналог с рабочей точкой 70 м³\ч; 40 м.в.с.)</w:t>
            </w:r>
          </w:p>
        </w:tc>
        <w:tc>
          <w:tcPr>
            <w:tcW w:w="382" w:type="pct"/>
            <w:tcBorders>
              <w:top w:val="nil"/>
              <w:left w:val="nil"/>
              <w:bottom w:val="single" w:sz="8" w:space="0" w:color="auto"/>
              <w:right w:val="single" w:sz="8" w:space="0" w:color="auto"/>
            </w:tcBorders>
            <w:shd w:val="clear" w:color="000000" w:fill="FFFFFF"/>
            <w:vAlign w:val="center"/>
          </w:tcPr>
          <w:p w14:paraId="06A196A5" w14:textId="2A80D08F" w:rsidR="0031009F" w:rsidRPr="00695D8E" w:rsidRDefault="0031009F" w:rsidP="0031009F">
            <w:pPr>
              <w:jc w:val="center"/>
              <w:rPr>
                <w:color w:val="000000"/>
                <w:sz w:val="22"/>
                <w:szCs w:val="22"/>
              </w:rPr>
            </w:pPr>
            <w:r>
              <w:rPr>
                <w:color w:val="000000"/>
                <w:sz w:val="22"/>
                <w:szCs w:val="22"/>
              </w:rPr>
              <w:t>622,934</w:t>
            </w:r>
          </w:p>
        </w:tc>
        <w:tc>
          <w:tcPr>
            <w:tcW w:w="309" w:type="pct"/>
            <w:tcBorders>
              <w:top w:val="nil"/>
              <w:left w:val="nil"/>
              <w:bottom w:val="single" w:sz="8" w:space="0" w:color="auto"/>
              <w:right w:val="single" w:sz="8" w:space="0" w:color="auto"/>
            </w:tcBorders>
            <w:shd w:val="clear" w:color="000000" w:fill="FFFFFF"/>
            <w:vAlign w:val="center"/>
          </w:tcPr>
          <w:p w14:paraId="001CF84F" w14:textId="2ACDCC8D" w:rsidR="0031009F" w:rsidRPr="00695D8E" w:rsidRDefault="0031009F" w:rsidP="0031009F">
            <w:pPr>
              <w:jc w:val="center"/>
              <w:rPr>
                <w:color w:val="000000"/>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726EA34C" w14:textId="3E3710E0" w:rsidR="0031009F" w:rsidRPr="009E4337" w:rsidRDefault="0031009F" w:rsidP="0031009F">
            <w:pPr>
              <w:jc w:val="center"/>
              <w:rPr>
                <w:sz w:val="22"/>
                <w:szCs w:val="22"/>
              </w:rPr>
            </w:pPr>
            <w:r>
              <w:rPr>
                <w:color w:val="000000"/>
                <w:sz w:val="22"/>
                <w:szCs w:val="22"/>
              </w:rPr>
              <w:t>622,934</w:t>
            </w:r>
          </w:p>
        </w:tc>
        <w:tc>
          <w:tcPr>
            <w:tcW w:w="345" w:type="pct"/>
            <w:tcBorders>
              <w:top w:val="nil"/>
              <w:left w:val="nil"/>
              <w:bottom w:val="single" w:sz="8" w:space="0" w:color="auto"/>
              <w:right w:val="single" w:sz="8" w:space="0" w:color="auto"/>
            </w:tcBorders>
            <w:shd w:val="clear" w:color="000000" w:fill="FFFFFF"/>
            <w:vAlign w:val="center"/>
          </w:tcPr>
          <w:p w14:paraId="197B8815" w14:textId="618F4421"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3205E07" w14:textId="50358F43"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7BC4088F" w14:textId="31C5DF0C"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2A8943DF" w14:textId="0F0AA3CF" w:rsidR="0031009F" w:rsidRPr="00695D8E" w:rsidRDefault="0031009F" w:rsidP="0031009F">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6EFD8778" w14:textId="263AE483" w:rsidR="0031009F" w:rsidRPr="009E4337" w:rsidRDefault="0031009F" w:rsidP="0031009F">
            <w:pPr>
              <w:jc w:val="center"/>
              <w:rPr>
                <w:b/>
                <w:bCs/>
                <w:sz w:val="22"/>
                <w:szCs w:val="22"/>
              </w:rPr>
            </w:pPr>
            <w:r>
              <w:rPr>
                <w:b/>
                <w:bCs/>
                <w:color w:val="000000"/>
                <w:sz w:val="22"/>
                <w:szCs w:val="22"/>
              </w:rPr>
              <w:t> </w:t>
            </w:r>
          </w:p>
        </w:tc>
      </w:tr>
      <w:tr w:rsidR="0031009F" w:rsidRPr="009E4337" w14:paraId="7C23E491" w14:textId="77777777" w:rsidTr="00022C30">
        <w:trPr>
          <w:cantSplit/>
        </w:trPr>
        <w:tc>
          <w:tcPr>
            <w:tcW w:w="254" w:type="pct"/>
            <w:shd w:val="clear" w:color="000000" w:fill="FFFFFF"/>
            <w:vAlign w:val="center"/>
          </w:tcPr>
          <w:p w14:paraId="763A3E90" w14:textId="3450FE3D" w:rsidR="0031009F" w:rsidRDefault="0031009F" w:rsidP="0031009F">
            <w:pPr>
              <w:jc w:val="center"/>
              <w:rPr>
                <w:sz w:val="22"/>
                <w:szCs w:val="22"/>
              </w:rPr>
            </w:pPr>
            <w:r>
              <w:rPr>
                <w:sz w:val="22"/>
                <w:szCs w:val="22"/>
              </w:rPr>
              <w:t>1.3.3</w:t>
            </w:r>
          </w:p>
        </w:tc>
        <w:tc>
          <w:tcPr>
            <w:tcW w:w="1944" w:type="pct"/>
            <w:shd w:val="clear" w:color="auto" w:fill="auto"/>
            <w:vAlign w:val="center"/>
          </w:tcPr>
          <w:p w14:paraId="337F0649" w14:textId="08047ACD" w:rsidR="0031009F" w:rsidRPr="00695D8E" w:rsidRDefault="0031009F" w:rsidP="0031009F">
            <w:pPr>
              <w:rPr>
                <w:color w:val="000000"/>
                <w:sz w:val="22"/>
                <w:szCs w:val="22"/>
              </w:rPr>
            </w:pPr>
            <w:r w:rsidRPr="00695D8E">
              <w:rPr>
                <w:color w:val="000000"/>
                <w:sz w:val="22"/>
                <w:szCs w:val="22"/>
              </w:rPr>
              <w:t>Установка щита управления насосами</w:t>
            </w:r>
          </w:p>
        </w:tc>
        <w:tc>
          <w:tcPr>
            <w:tcW w:w="382" w:type="pct"/>
            <w:tcBorders>
              <w:top w:val="nil"/>
              <w:left w:val="nil"/>
              <w:bottom w:val="single" w:sz="8" w:space="0" w:color="auto"/>
              <w:right w:val="single" w:sz="8" w:space="0" w:color="auto"/>
            </w:tcBorders>
            <w:shd w:val="clear" w:color="000000" w:fill="FFFFFF"/>
            <w:vAlign w:val="center"/>
          </w:tcPr>
          <w:p w14:paraId="2B20EE9F" w14:textId="6124D2FF" w:rsidR="0031009F" w:rsidRPr="00695D8E" w:rsidRDefault="0031009F" w:rsidP="0031009F">
            <w:pPr>
              <w:jc w:val="center"/>
              <w:rPr>
                <w:color w:val="000000"/>
                <w:sz w:val="22"/>
                <w:szCs w:val="22"/>
              </w:rPr>
            </w:pPr>
            <w:r>
              <w:rPr>
                <w:color w:val="000000"/>
                <w:sz w:val="22"/>
                <w:szCs w:val="22"/>
              </w:rPr>
              <w:t>149,561</w:t>
            </w:r>
          </w:p>
        </w:tc>
        <w:tc>
          <w:tcPr>
            <w:tcW w:w="309" w:type="pct"/>
            <w:tcBorders>
              <w:top w:val="nil"/>
              <w:left w:val="nil"/>
              <w:bottom w:val="single" w:sz="8" w:space="0" w:color="auto"/>
              <w:right w:val="single" w:sz="8" w:space="0" w:color="auto"/>
            </w:tcBorders>
            <w:shd w:val="clear" w:color="000000" w:fill="FFFFFF"/>
            <w:vAlign w:val="center"/>
          </w:tcPr>
          <w:p w14:paraId="296F03E8" w14:textId="5CBF63C4" w:rsidR="0031009F" w:rsidRPr="00695D8E" w:rsidRDefault="0031009F" w:rsidP="0031009F">
            <w:pPr>
              <w:jc w:val="center"/>
              <w:rPr>
                <w:color w:val="000000"/>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22F5B353" w14:textId="3AFFF31B" w:rsidR="0031009F" w:rsidRPr="009E4337" w:rsidRDefault="0031009F" w:rsidP="0031009F">
            <w:pPr>
              <w:jc w:val="center"/>
              <w:rPr>
                <w:sz w:val="22"/>
                <w:szCs w:val="22"/>
              </w:rPr>
            </w:pPr>
            <w:r>
              <w:rPr>
                <w:color w:val="000000"/>
                <w:sz w:val="22"/>
                <w:szCs w:val="22"/>
              </w:rPr>
              <w:t>149,561</w:t>
            </w:r>
          </w:p>
        </w:tc>
        <w:tc>
          <w:tcPr>
            <w:tcW w:w="345" w:type="pct"/>
            <w:tcBorders>
              <w:top w:val="nil"/>
              <w:left w:val="nil"/>
              <w:bottom w:val="single" w:sz="8" w:space="0" w:color="auto"/>
              <w:right w:val="single" w:sz="8" w:space="0" w:color="auto"/>
            </w:tcBorders>
            <w:shd w:val="clear" w:color="000000" w:fill="FFFFFF"/>
            <w:vAlign w:val="center"/>
          </w:tcPr>
          <w:p w14:paraId="46ED3B0A" w14:textId="081E2921"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15FEB7D7" w14:textId="081C940F"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7DF7856" w14:textId="4B68B859"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3187528" w14:textId="0B751151" w:rsidR="0031009F" w:rsidRPr="00695D8E" w:rsidRDefault="0031009F" w:rsidP="0031009F">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5C5320F3" w14:textId="252601E1" w:rsidR="0031009F" w:rsidRPr="009E4337" w:rsidRDefault="0031009F" w:rsidP="0031009F">
            <w:pPr>
              <w:jc w:val="center"/>
              <w:rPr>
                <w:b/>
                <w:bCs/>
                <w:sz w:val="22"/>
                <w:szCs w:val="22"/>
              </w:rPr>
            </w:pPr>
            <w:r>
              <w:rPr>
                <w:b/>
                <w:bCs/>
                <w:color w:val="000000"/>
                <w:sz w:val="22"/>
                <w:szCs w:val="22"/>
              </w:rPr>
              <w:t> </w:t>
            </w:r>
          </w:p>
        </w:tc>
      </w:tr>
      <w:tr w:rsidR="0031009F" w:rsidRPr="009E4337" w14:paraId="5722C09F" w14:textId="77777777" w:rsidTr="00022C30">
        <w:trPr>
          <w:cantSplit/>
        </w:trPr>
        <w:tc>
          <w:tcPr>
            <w:tcW w:w="254" w:type="pct"/>
            <w:shd w:val="clear" w:color="000000" w:fill="FFFFFF"/>
            <w:vAlign w:val="center"/>
          </w:tcPr>
          <w:p w14:paraId="0A56B219" w14:textId="22363038" w:rsidR="0031009F" w:rsidRDefault="0031009F" w:rsidP="0031009F">
            <w:pPr>
              <w:jc w:val="center"/>
              <w:rPr>
                <w:sz w:val="22"/>
                <w:szCs w:val="22"/>
              </w:rPr>
            </w:pPr>
            <w:r>
              <w:rPr>
                <w:sz w:val="22"/>
                <w:szCs w:val="22"/>
              </w:rPr>
              <w:t>1.3.4</w:t>
            </w:r>
          </w:p>
        </w:tc>
        <w:tc>
          <w:tcPr>
            <w:tcW w:w="1944" w:type="pct"/>
            <w:shd w:val="clear" w:color="auto" w:fill="auto"/>
            <w:vAlign w:val="center"/>
          </w:tcPr>
          <w:p w14:paraId="3AFB0E8C" w14:textId="6B4471CB" w:rsidR="0031009F" w:rsidRPr="00695D8E" w:rsidRDefault="0031009F" w:rsidP="0031009F">
            <w:pPr>
              <w:rPr>
                <w:color w:val="000000"/>
                <w:sz w:val="22"/>
                <w:szCs w:val="22"/>
              </w:rPr>
            </w:pPr>
            <w:r w:rsidRPr="00695D8E">
              <w:rPr>
                <w:color w:val="000000"/>
                <w:sz w:val="22"/>
                <w:szCs w:val="22"/>
              </w:rPr>
              <w:t>Установка станции подпитки Джилекс Джамбо 70/50 Ч-24 (или аналог)</w:t>
            </w:r>
          </w:p>
        </w:tc>
        <w:tc>
          <w:tcPr>
            <w:tcW w:w="382" w:type="pct"/>
            <w:tcBorders>
              <w:top w:val="nil"/>
              <w:left w:val="nil"/>
              <w:bottom w:val="single" w:sz="8" w:space="0" w:color="auto"/>
              <w:right w:val="single" w:sz="8" w:space="0" w:color="auto"/>
            </w:tcBorders>
            <w:shd w:val="clear" w:color="000000" w:fill="FFFFFF"/>
            <w:vAlign w:val="center"/>
          </w:tcPr>
          <w:p w14:paraId="4C69E3CE" w14:textId="5C7AFD32" w:rsidR="0031009F" w:rsidRPr="00695D8E" w:rsidRDefault="0031009F" w:rsidP="0031009F">
            <w:pPr>
              <w:jc w:val="center"/>
              <w:rPr>
                <w:color w:val="000000"/>
                <w:sz w:val="22"/>
                <w:szCs w:val="22"/>
              </w:rPr>
            </w:pPr>
            <w:r>
              <w:rPr>
                <w:color w:val="000000"/>
                <w:sz w:val="22"/>
                <w:szCs w:val="22"/>
              </w:rPr>
              <w:t>55,241</w:t>
            </w:r>
          </w:p>
        </w:tc>
        <w:tc>
          <w:tcPr>
            <w:tcW w:w="309" w:type="pct"/>
            <w:tcBorders>
              <w:top w:val="nil"/>
              <w:left w:val="nil"/>
              <w:bottom w:val="single" w:sz="8" w:space="0" w:color="auto"/>
              <w:right w:val="single" w:sz="8" w:space="0" w:color="auto"/>
            </w:tcBorders>
            <w:shd w:val="clear" w:color="000000" w:fill="FFFFFF"/>
            <w:vAlign w:val="center"/>
          </w:tcPr>
          <w:p w14:paraId="1555329A" w14:textId="755051A2" w:rsidR="0031009F" w:rsidRPr="00695D8E" w:rsidRDefault="0031009F" w:rsidP="0031009F">
            <w:pPr>
              <w:jc w:val="center"/>
              <w:rPr>
                <w:color w:val="000000"/>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0082EC7B" w14:textId="2558B854"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9B6D671" w14:textId="4F87D5A2" w:rsidR="0031009F" w:rsidRPr="009E4337" w:rsidRDefault="0031009F" w:rsidP="0031009F">
            <w:pPr>
              <w:jc w:val="center"/>
              <w:rPr>
                <w:sz w:val="22"/>
                <w:szCs w:val="22"/>
              </w:rPr>
            </w:pPr>
            <w:r>
              <w:rPr>
                <w:color w:val="000000"/>
                <w:sz w:val="22"/>
                <w:szCs w:val="22"/>
              </w:rPr>
              <w:t>55,241</w:t>
            </w:r>
          </w:p>
        </w:tc>
        <w:tc>
          <w:tcPr>
            <w:tcW w:w="345" w:type="pct"/>
            <w:tcBorders>
              <w:top w:val="nil"/>
              <w:left w:val="nil"/>
              <w:bottom w:val="single" w:sz="8" w:space="0" w:color="auto"/>
              <w:right w:val="single" w:sz="8" w:space="0" w:color="auto"/>
            </w:tcBorders>
            <w:shd w:val="clear" w:color="000000" w:fill="FFFFFF"/>
            <w:vAlign w:val="center"/>
          </w:tcPr>
          <w:p w14:paraId="364D89E4" w14:textId="291B8B6F"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57AFB0CA" w14:textId="20C0E42A"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A1E21BC" w14:textId="22FDD3A3" w:rsidR="0031009F" w:rsidRPr="00695D8E" w:rsidRDefault="0031009F" w:rsidP="0031009F">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4100CF70" w14:textId="7EACC66A" w:rsidR="0031009F" w:rsidRPr="009E4337" w:rsidRDefault="0031009F" w:rsidP="0031009F">
            <w:pPr>
              <w:jc w:val="center"/>
              <w:rPr>
                <w:b/>
                <w:bCs/>
                <w:sz w:val="22"/>
                <w:szCs w:val="22"/>
              </w:rPr>
            </w:pPr>
            <w:r>
              <w:rPr>
                <w:b/>
                <w:bCs/>
                <w:color w:val="000000"/>
                <w:sz w:val="22"/>
                <w:szCs w:val="22"/>
              </w:rPr>
              <w:t> </w:t>
            </w:r>
          </w:p>
        </w:tc>
      </w:tr>
      <w:tr w:rsidR="0031009F" w:rsidRPr="009E4337" w14:paraId="75EE38B9" w14:textId="77777777" w:rsidTr="00022C30">
        <w:trPr>
          <w:cantSplit/>
        </w:trPr>
        <w:tc>
          <w:tcPr>
            <w:tcW w:w="254" w:type="pct"/>
            <w:shd w:val="clear" w:color="000000" w:fill="FFFFFF"/>
            <w:vAlign w:val="center"/>
          </w:tcPr>
          <w:p w14:paraId="3C4368CA" w14:textId="13E4A7D1" w:rsidR="0031009F" w:rsidRDefault="0031009F" w:rsidP="0031009F">
            <w:pPr>
              <w:jc w:val="center"/>
              <w:rPr>
                <w:sz w:val="22"/>
                <w:szCs w:val="22"/>
              </w:rPr>
            </w:pPr>
            <w:r>
              <w:rPr>
                <w:sz w:val="22"/>
                <w:szCs w:val="22"/>
              </w:rPr>
              <w:t>1.3.5</w:t>
            </w:r>
          </w:p>
        </w:tc>
        <w:tc>
          <w:tcPr>
            <w:tcW w:w="1944" w:type="pct"/>
            <w:shd w:val="clear" w:color="auto" w:fill="auto"/>
            <w:vAlign w:val="center"/>
          </w:tcPr>
          <w:p w14:paraId="0117ED85" w14:textId="4F031215" w:rsidR="0031009F" w:rsidRPr="00695D8E" w:rsidRDefault="0031009F" w:rsidP="0031009F">
            <w:pPr>
              <w:rPr>
                <w:color w:val="000000"/>
                <w:sz w:val="22"/>
                <w:szCs w:val="22"/>
              </w:rPr>
            </w:pPr>
            <w:r w:rsidRPr="00695D8E">
              <w:rPr>
                <w:color w:val="000000"/>
                <w:sz w:val="22"/>
                <w:szCs w:val="22"/>
              </w:rPr>
              <w:t>Установка накопительной ёмкости V=1 м3</w:t>
            </w:r>
          </w:p>
        </w:tc>
        <w:tc>
          <w:tcPr>
            <w:tcW w:w="382" w:type="pct"/>
            <w:tcBorders>
              <w:top w:val="nil"/>
              <w:left w:val="nil"/>
              <w:bottom w:val="single" w:sz="8" w:space="0" w:color="auto"/>
              <w:right w:val="single" w:sz="8" w:space="0" w:color="auto"/>
            </w:tcBorders>
            <w:shd w:val="clear" w:color="000000" w:fill="FFFFFF"/>
            <w:vAlign w:val="center"/>
          </w:tcPr>
          <w:p w14:paraId="0DFFBC85" w14:textId="7A4CFBC7" w:rsidR="0031009F" w:rsidRPr="00695D8E" w:rsidRDefault="0031009F" w:rsidP="0031009F">
            <w:pPr>
              <w:jc w:val="center"/>
              <w:rPr>
                <w:color w:val="000000"/>
                <w:sz w:val="22"/>
                <w:szCs w:val="22"/>
              </w:rPr>
            </w:pPr>
            <w:r>
              <w:rPr>
                <w:color w:val="000000"/>
                <w:sz w:val="22"/>
                <w:szCs w:val="22"/>
              </w:rPr>
              <w:t>162,969</w:t>
            </w:r>
          </w:p>
        </w:tc>
        <w:tc>
          <w:tcPr>
            <w:tcW w:w="309" w:type="pct"/>
            <w:tcBorders>
              <w:top w:val="nil"/>
              <w:left w:val="nil"/>
              <w:bottom w:val="single" w:sz="8" w:space="0" w:color="auto"/>
              <w:right w:val="single" w:sz="8" w:space="0" w:color="auto"/>
            </w:tcBorders>
            <w:shd w:val="clear" w:color="000000" w:fill="FFFFFF"/>
            <w:vAlign w:val="center"/>
          </w:tcPr>
          <w:p w14:paraId="26EFEC72" w14:textId="7663F67A" w:rsidR="0031009F" w:rsidRPr="00695D8E" w:rsidRDefault="0031009F" w:rsidP="0031009F">
            <w:pPr>
              <w:jc w:val="center"/>
              <w:rPr>
                <w:color w:val="000000"/>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5D4EA43F" w14:textId="73F3A9D1"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2CFFEA61" w14:textId="122A4D39" w:rsidR="0031009F" w:rsidRPr="009E4337" w:rsidRDefault="0031009F" w:rsidP="0031009F">
            <w:pPr>
              <w:jc w:val="center"/>
              <w:rPr>
                <w:sz w:val="22"/>
                <w:szCs w:val="22"/>
              </w:rPr>
            </w:pPr>
            <w:r>
              <w:rPr>
                <w:color w:val="000000"/>
                <w:sz w:val="22"/>
                <w:szCs w:val="22"/>
              </w:rPr>
              <w:t>162,969</w:t>
            </w:r>
          </w:p>
        </w:tc>
        <w:tc>
          <w:tcPr>
            <w:tcW w:w="345" w:type="pct"/>
            <w:tcBorders>
              <w:top w:val="nil"/>
              <w:left w:val="nil"/>
              <w:bottom w:val="single" w:sz="8" w:space="0" w:color="auto"/>
              <w:right w:val="single" w:sz="8" w:space="0" w:color="auto"/>
            </w:tcBorders>
            <w:shd w:val="clear" w:color="000000" w:fill="FFFFFF"/>
            <w:vAlign w:val="center"/>
          </w:tcPr>
          <w:p w14:paraId="70CF532B" w14:textId="7BE13EE6"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5CB680D8" w14:textId="0B36EA6E"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079D1C8" w14:textId="54CC2E97" w:rsidR="0031009F" w:rsidRPr="00695D8E" w:rsidRDefault="0031009F" w:rsidP="0031009F">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3C71D467" w14:textId="38242C46" w:rsidR="0031009F" w:rsidRPr="009E4337" w:rsidRDefault="0031009F" w:rsidP="0031009F">
            <w:pPr>
              <w:jc w:val="center"/>
              <w:rPr>
                <w:b/>
                <w:bCs/>
                <w:sz w:val="22"/>
                <w:szCs w:val="22"/>
              </w:rPr>
            </w:pPr>
            <w:r>
              <w:rPr>
                <w:b/>
                <w:bCs/>
                <w:color w:val="000000"/>
                <w:sz w:val="22"/>
                <w:szCs w:val="22"/>
              </w:rPr>
              <w:t> </w:t>
            </w:r>
          </w:p>
        </w:tc>
      </w:tr>
      <w:tr w:rsidR="0031009F" w:rsidRPr="009E4337" w14:paraId="75289734" w14:textId="77777777" w:rsidTr="00022C30">
        <w:trPr>
          <w:cantSplit/>
        </w:trPr>
        <w:tc>
          <w:tcPr>
            <w:tcW w:w="254" w:type="pct"/>
            <w:shd w:val="clear" w:color="000000" w:fill="FFFFFF"/>
            <w:vAlign w:val="center"/>
          </w:tcPr>
          <w:p w14:paraId="0864ADE9" w14:textId="4606BDBD" w:rsidR="0031009F" w:rsidRDefault="0031009F" w:rsidP="0031009F">
            <w:pPr>
              <w:jc w:val="center"/>
              <w:rPr>
                <w:sz w:val="22"/>
                <w:szCs w:val="22"/>
              </w:rPr>
            </w:pPr>
            <w:r>
              <w:rPr>
                <w:sz w:val="22"/>
                <w:szCs w:val="22"/>
              </w:rPr>
              <w:t>1.3.6</w:t>
            </w:r>
          </w:p>
        </w:tc>
        <w:tc>
          <w:tcPr>
            <w:tcW w:w="1944" w:type="pct"/>
            <w:shd w:val="clear" w:color="auto" w:fill="auto"/>
            <w:vAlign w:val="center"/>
          </w:tcPr>
          <w:p w14:paraId="19706C1C" w14:textId="313D91B4" w:rsidR="0031009F" w:rsidRPr="00695D8E" w:rsidRDefault="0031009F" w:rsidP="0031009F">
            <w:pPr>
              <w:rPr>
                <w:color w:val="000000"/>
                <w:sz w:val="22"/>
                <w:szCs w:val="22"/>
              </w:rPr>
            </w:pPr>
            <w:r w:rsidRPr="00695D8E">
              <w:rPr>
                <w:color w:val="000000"/>
                <w:sz w:val="22"/>
                <w:szCs w:val="22"/>
              </w:rPr>
              <w:t>Ограждение территории котельной забором из профлиста 35*25 м. (с обустройством склада золы, шлака и угля)</w:t>
            </w:r>
          </w:p>
        </w:tc>
        <w:tc>
          <w:tcPr>
            <w:tcW w:w="382" w:type="pct"/>
            <w:tcBorders>
              <w:top w:val="nil"/>
              <w:left w:val="nil"/>
              <w:bottom w:val="single" w:sz="8" w:space="0" w:color="auto"/>
              <w:right w:val="single" w:sz="8" w:space="0" w:color="auto"/>
            </w:tcBorders>
            <w:shd w:val="clear" w:color="000000" w:fill="FFFFFF"/>
            <w:vAlign w:val="center"/>
          </w:tcPr>
          <w:p w14:paraId="08F024F3" w14:textId="06C5CB16" w:rsidR="0031009F" w:rsidRPr="00695D8E" w:rsidRDefault="0031009F" w:rsidP="0031009F">
            <w:pPr>
              <w:jc w:val="center"/>
              <w:rPr>
                <w:color w:val="000000"/>
                <w:sz w:val="22"/>
                <w:szCs w:val="22"/>
              </w:rPr>
            </w:pPr>
            <w:r>
              <w:rPr>
                <w:color w:val="000000"/>
                <w:sz w:val="22"/>
                <w:szCs w:val="22"/>
              </w:rPr>
              <w:t>1560,180</w:t>
            </w:r>
          </w:p>
        </w:tc>
        <w:tc>
          <w:tcPr>
            <w:tcW w:w="309" w:type="pct"/>
            <w:tcBorders>
              <w:top w:val="nil"/>
              <w:left w:val="nil"/>
              <w:bottom w:val="single" w:sz="8" w:space="0" w:color="auto"/>
              <w:right w:val="single" w:sz="8" w:space="0" w:color="auto"/>
            </w:tcBorders>
            <w:shd w:val="clear" w:color="000000" w:fill="FFFFFF"/>
            <w:vAlign w:val="center"/>
          </w:tcPr>
          <w:p w14:paraId="7FC62948" w14:textId="6D0CC31C" w:rsidR="0031009F" w:rsidRPr="00695D8E" w:rsidRDefault="0031009F" w:rsidP="0031009F">
            <w:pPr>
              <w:jc w:val="center"/>
              <w:rPr>
                <w:color w:val="000000"/>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702AB965" w14:textId="1DA60B40"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2175CD7" w14:textId="060A5651"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45517567" w14:textId="559E2084"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111CD54" w14:textId="245C9E4D" w:rsidR="0031009F" w:rsidRPr="009E4337" w:rsidRDefault="0031009F" w:rsidP="0031009F">
            <w:pPr>
              <w:jc w:val="center"/>
              <w:rPr>
                <w:b/>
                <w:bCs/>
                <w:sz w:val="22"/>
                <w:szCs w:val="22"/>
              </w:rPr>
            </w:pPr>
            <w:r>
              <w:rPr>
                <w:color w:val="000000"/>
                <w:sz w:val="22"/>
                <w:szCs w:val="22"/>
              </w:rPr>
              <w:t>1560,180</w:t>
            </w:r>
          </w:p>
        </w:tc>
        <w:tc>
          <w:tcPr>
            <w:tcW w:w="345" w:type="pct"/>
            <w:tcBorders>
              <w:top w:val="nil"/>
              <w:left w:val="nil"/>
              <w:bottom w:val="single" w:sz="8" w:space="0" w:color="auto"/>
              <w:right w:val="single" w:sz="8" w:space="0" w:color="auto"/>
            </w:tcBorders>
            <w:shd w:val="clear" w:color="000000" w:fill="FFFFFF"/>
            <w:vAlign w:val="center"/>
          </w:tcPr>
          <w:p w14:paraId="02FEF25A" w14:textId="1031AB8B" w:rsidR="0031009F" w:rsidRPr="00695D8E" w:rsidRDefault="0031009F" w:rsidP="0031009F">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09A40A37" w14:textId="5C8EB67B" w:rsidR="0031009F" w:rsidRPr="009E4337" w:rsidRDefault="0031009F" w:rsidP="0031009F">
            <w:pPr>
              <w:jc w:val="center"/>
              <w:rPr>
                <w:b/>
                <w:bCs/>
                <w:sz w:val="22"/>
                <w:szCs w:val="22"/>
              </w:rPr>
            </w:pPr>
            <w:r>
              <w:rPr>
                <w:b/>
                <w:bCs/>
                <w:color w:val="000000"/>
                <w:sz w:val="22"/>
                <w:szCs w:val="22"/>
              </w:rPr>
              <w:t> </w:t>
            </w:r>
          </w:p>
        </w:tc>
      </w:tr>
      <w:tr w:rsidR="0031009F" w:rsidRPr="009E4337" w14:paraId="01683D06" w14:textId="77777777" w:rsidTr="00022C30">
        <w:trPr>
          <w:cantSplit/>
        </w:trPr>
        <w:tc>
          <w:tcPr>
            <w:tcW w:w="254" w:type="pct"/>
            <w:shd w:val="clear" w:color="000000" w:fill="FFFFFF"/>
            <w:vAlign w:val="center"/>
          </w:tcPr>
          <w:p w14:paraId="180D960B" w14:textId="0BA9DA13" w:rsidR="0031009F" w:rsidRDefault="0031009F" w:rsidP="0031009F">
            <w:pPr>
              <w:jc w:val="center"/>
              <w:rPr>
                <w:sz w:val="22"/>
                <w:szCs w:val="22"/>
              </w:rPr>
            </w:pPr>
            <w:r>
              <w:rPr>
                <w:sz w:val="22"/>
                <w:szCs w:val="22"/>
              </w:rPr>
              <w:t>1.3.7</w:t>
            </w:r>
          </w:p>
        </w:tc>
        <w:tc>
          <w:tcPr>
            <w:tcW w:w="1944" w:type="pct"/>
            <w:shd w:val="clear" w:color="auto" w:fill="auto"/>
            <w:vAlign w:val="center"/>
          </w:tcPr>
          <w:p w14:paraId="5C41EC00" w14:textId="16F9CA27" w:rsidR="0031009F" w:rsidRPr="00695D8E" w:rsidRDefault="0031009F" w:rsidP="0031009F">
            <w:pPr>
              <w:rPr>
                <w:color w:val="000000"/>
                <w:sz w:val="22"/>
                <w:szCs w:val="22"/>
              </w:rPr>
            </w:pPr>
            <w:r w:rsidRPr="00695D8E">
              <w:rPr>
                <w:color w:val="000000"/>
                <w:sz w:val="22"/>
                <w:szCs w:val="22"/>
              </w:rPr>
              <w:t>Замена дымоходов котельной (боровов) 40*40 толщина 6 мм 15 м</w:t>
            </w:r>
          </w:p>
        </w:tc>
        <w:tc>
          <w:tcPr>
            <w:tcW w:w="382" w:type="pct"/>
            <w:tcBorders>
              <w:top w:val="nil"/>
              <w:left w:val="nil"/>
              <w:bottom w:val="single" w:sz="8" w:space="0" w:color="auto"/>
              <w:right w:val="single" w:sz="8" w:space="0" w:color="auto"/>
            </w:tcBorders>
            <w:shd w:val="clear" w:color="000000" w:fill="FFFFFF"/>
            <w:vAlign w:val="center"/>
          </w:tcPr>
          <w:p w14:paraId="6807AB31" w14:textId="6ED21ABE" w:rsidR="0031009F" w:rsidRPr="00695D8E" w:rsidRDefault="0031009F" w:rsidP="0031009F">
            <w:pPr>
              <w:jc w:val="center"/>
              <w:rPr>
                <w:color w:val="000000"/>
                <w:sz w:val="22"/>
                <w:szCs w:val="22"/>
              </w:rPr>
            </w:pPr>
            <w:r>
              <w:rPr>
                <w:color w:val="000000"/>
                <w:sz w:val="22"/>
                <w:szCs w:val="22"/>
              </w:rPr>
              <w:t>553,422</w:t>
            </w:r>
          </w:p>
        </w:tc>
        <w:tc>
          <w:tcPr>
            <w:tcW w:w="309" w:type="pct"/>
            <w:tcBorders>
              <w:top w:val="nil"/>
              <w:left w:val="nil"/>
              <w:bottom w:val="single" w:sz="8" w:space="0" w:color="auto"/>
              <w:right w:val="single" w:sz="8" w:space="0" w:color="auto"/>
            </w:tcBorders>
            <w:shd w:val="clear" w:color="000000" w:fill="FFFFFF"/>
            <w:vAlign w:val="center"/>
          </w:tcPr>
          <w:p w14:paraId="093F65EC" w14:textId="0D58E071" w:rsidR="0031009F" w:rsidRPr="00695D8E" w:rsidRDefault="0031009F" w:rsidP="0031009F">
            <w:pPr>
              <w:jc w:val="center"/>
              <w:rPr>
                <w:color w:val="000000"/>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6035D085" w14:textId="25A6F471"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B8D6A97" w14:textId="10FC5F08"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4B3EE863" w14:textId="09A3DA1F" w:rsidR="0031009F" w:rsidRPr="009E4337" w:rsidRDefault="0031009F" w:rsidP="0031009F">
            <w:pPr>
              <w:jc w:val="center"/>
              <w:rPr>
                <w:b/>
                <w:bCs/>
                <w:sz w:val="22"/>
                <w:szCs w:val="22"/>
              </w:rPr>
            </w:pPr>
            <w:r>
              <w:rPr>
                <w:color w:val="000000"/>
                <w:sz w:val="22"/>
                <w:szCs w:val="22"/>
              </w:rPr>
              <w:t>553,422</w:t>
            </w:r>
          </w:p>
        </w:tc>
        <w:tc>
          <w:tcPr>
            <w:tcW w:w="345" w:type="pct"/>
            <w:tcBorders>
              <w:top w:val="nil"/>
              <w:left w:val="nil"/>
              <w:bottom w:val="single" w:sz="8" w:space="0" w:color="auto"/>
              <w:right w:val="single" w:sz="8" w:space="0" w:color="auto"/>
            </w:tcBorders>
            <w:shd w:val="clear" w:color="000000" w:fill="FFFFFF"/>
            <w:vAlign w:val="center"/>
          </w:tcPr>
          <w:p w14:paraId="47660D62" w14:textId="6DF3868A"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11C4643" w14:textId="327D4D93" w:rsidR="0031009F" w:rsidRPr="00695D8E" w:rsidRDefault="0031009F" w:rsidP="0031009F">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24C05421" w14:textId="0C15DA8B" w:rsidR="0031009F" w:rsidRPr="009E4337" w:rsidRDefault="0031009F" w:rsidP="0031009F">
            <w:pPr>
              <w:jc w:val="center"/>
              <w:rPr>
                <w:b/>
                <w:bCs/>
                <w:sz w:val="22"/>
                <w:szCs w:val="22"/>
              </w:rPr>
            </w:pPr>
            <w:r>
              <w:rPr>
                <w:b/>
                <w:bCs/>
                <w:color w:val="000000"/>
                <w:sz w:val="22"/>
                <w:szCs w:val="22"/>
              </w:rPr>
              <w:t> </w:t>
            </w:r>
          </w:p>
        </w:tc>
      </w:tr>
      <w:tr w:rsidR="0031009F" w:rsidRPr="009E4337" w14:paraId="49495BC9" w14:textId="77777777" w:rsidTr="00022C30">
        <w:trPr>
          <w:cantSplit/>
        </w:trPr>
        <w:tc>
          <w:tcPr>
            <w:tcW w:w="254" w:type="pct"/>
            <w:shd w:val="clear" w:color="000000" w:fill="FFFFFF"/>
            <w:vAlign w:val="center"/>
          </w:tcPr>
          <w:p w14:paraId="233C7F52" w14:textId="00F98379" w:rsidR="0031009F" w:rsidRDefault="0031009F" w:rsidP="0031009F">
            <w:pPr>
              <w:jc w:val="center"/>
              <w:rPr>
                <w:sz w:val="22"/>
                <w:szCs w:val="22"/>
              </w:rPr>
            </w:pPr>
            <w:r>
              <w:rPr>
                <w:sz w:val="22"/>
                <w:szCs w:val="22"/>
              </w:rPr>
              <w:t>1.3.8</w:t>
            </w:r>
          </w:p>
        </w:tc>
        <w:tc>
          <w:tcPr>
            <w:tcW w:w="1944" w:type="pct"/>
            <w:shd w:val="clear" w:color="auto" w:fill="auto"/>
            <w:vAlign w:val="center"/>
          </w:tcPr>
          <w:p w14:paraId="62ED376A" w14:textId="1E52F9ED" w:rsidR="0031009F" w:rsidRPr="00695D8E" w:rsidRDefault="0031009F" w:rsidP="0031009F">
            <w:pPr>
              <w:rPr>
                <w:color w:val="000000"/>
                <w:sz w:val="22"/>
                <w:szCs w:val="22"/>
              </w:rPr>
            </w:pPr>
            <w:r w:rsidRPr="00695D8E">
              <w:rPr>
                <w:color w:val="000000"/>
                <w:sz w:val="22"/>
                <w:szCs w:val="22"/>
              </w:rPr>
              <w:t>Замена дымососа ДН-6,3</w:t>
            </w:r>
          </w:p>
        </w:tc>
        <w:tc>
          <w:tcPr>
            <w:tcW w:w="382" w:type="pct"/>
            <w:tcBorders>
              <w:top w:val="nil"/>
              <w:left w:val="nil"/>
              <w:bottom w:val="single" w:sz="8" w:space="0" w:color="auto"/>
              <w:right w:val="single" w:sz="8" w:space="0" w:color="auto"/>
            </w:tcBorders>
            <w:shd w:val="clear" w:color="000000" w:fill="FFFFFF"/>
            <w:vAlign w:val="center"/>
          </w:tcPr>
          <w:p w14:paraId="4173DA6A" w14:textId="3878551E" w:rsidR="0031009F" w:rsidRPr="00695D8E" w:rsidRDefault="0031009F" w:rsidP="0031009F">
            <w:pPr>
              <w:jc w:val="center"/>
              <w:rPr>
                <w:color w:val="000000"/>
                <w:sz w:val="22"/>
                <w:szCs w:val="22"/>
              </w:rPr>
            </w:pPr>
            <w:r>
              <w:rPr>
                <w:color w:val="000000"/>
                <w:sz w:val="22"/>
                <w:szCs w:val="22"/>
              </w:rPr>
              <w:t>279,371</w:t>
            </w:r>
          </w:p>
        </w:tc>
        <w:tc>
          <w:tcPr>
            <w:tcW w:w="309" w:type="pct"/>
            <w:tcBorders>
              <w:top w:val="nil"/>
              <w:left w:val="nil"/>
              <w:bottom w:val="single" w:sz="8" w:space="0" w:color="auto"/>
              <w:right w:val="single" w:sz="8" w:space="0" w:color="auto"/>
            </w:tcBorders>
            <w:shd w:val="clear" w:color="000000" w:fill="FFFFFF"/>
            <w:vAlign w:val="center"/>
          </w:tcPr>
          <w:p w14:paraId="148EE67B" w14:textId="7B662F9E" w:rsidR="0031009F" w:rsidRPr="00695D8E" w:rsidRDefault="0031009F" w:rsidP="0031009F">
            <w:pPr>
              <w:jc w:val="center"/>
              <w:rPr>
                <w:color w:val="000000"/>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492CCB95" w14:textId="1A3DCACB"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568AF73B" w14:textId="4F99941A"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2C3B860D" w14:textId="3D995413" w:rsidR="0031009F" w:rsidRPr="009E4337" w:rsidRDefault="0031009F" w:rsidP="0031009F">
            <w:pPr>
              <w:jc w:val="center"/>
              <w:rPr>
                <w:b/>
                <w:bCs/>
                <w:sz w:val="22"/>
                <w:szCs w:val="22"/>
              </w:rPr>
            </w:pPr>
            <w:r>
              <w:rPr>
                <w:color w:val="000000"/>
                <w:sz w:val="22"/>
                <w:szCs w:val="22"/>
              </w:rPr>
              <w:t>279,371</w:t>
            </w:r>
          </w:p>
        </w:tc>
        <w:tc>
          <w:tcPr>
            <w:tcW w:w="345" w:type="pct"/>
            <w:tcBorders>
              <w:top w:val="nil"/>
              <w:left w:val="nil"/>
              <w:bottom w:val="single" w:sz="8" w:space="0" w:color="auto"/>
              <w:right w:val="single" w:sz="8" w:space="0" w:color="auto"/>
            </w:tcBorders>
            <w:shd w:val="clear" w:color="000000" w:fill="FFFFFF"/>
            <w:vAlign w:val="center"/>
          </w:tcPr>
          <w:p w14:paraId="02925E9E" w14:textId="3E3B3CD0"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44448839" w14:textId="0198BE39" w:rsidR="0031009F" w:rsidRPr="00695D8E" w:rsidRDefault="0031009F" w:rsidP="0031009F">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142ACEB9" w14:textId="5BC64F32" w:rsidR="0031009F" w:rsidRPr="009E4337" w:rsidRDefault="0031009F" w:rsidP="0031009F">
            <w:pPr>
              <w:jc w:val="center"/>
              <w:rPr>
                <w:b/>
                <w:bCs/>
                <w:sz w:val="22"/>
                <w:szCs w:val="22"/>
              </w:rPr>
            </w:pPr>
            <w:r>
              <w:rPr>
                <w:b/>
                <w:bCs/>
                <w:color w:val="000000"/>
                <w:sz w:val="22"/>
                <w:szCs w:val="22"/>
              </w:rPr>
              <w:t> </w:t>
            </w:r>
          </w:p>
        </w:tc>
      </w:tr>
      <w:tr w:rsidR="0031009F" w:rsidRPr="009E4337" w14:paraId="3A544434" w14:textId="77777777" w:rsidTr="00022C30">
        <w:trPr>
          <w:cantSplit/>
        </w:trPr>
        <w:tc>
          <w:tcPr>
            <w:tcW w:w="254" w:type="pct"/>
            <w:shd w:val="clear" w:color="000000" w:fill="FFFFFF"/>
            <w:vAlign w:val="center"/>
          </w:tcPr>
          <w:p w14:paraId="2AE645B2" w14:textId="7F356DC7" w:rsidR="0031009F" w:rsidRDefault="0031009F" w:rsidP="0031009F">
            <w:pPr>
              <w:jc w:val="center"/>
              <w:rPr>
                <w:sz w:val="22"/>
                <w:szCs w:val="22"/>
              </w:rPr>
            </w:pPr>
            <w:r>
              <w:rPr>
                <w:sz w:val="22"/>
                <w:szCs w:val="22"/>
              </w:rPr>
              <w:t>1.3.9</w:t>
            </w:r>
          </w:p>
        </w:tc>
        <w:tc>
          <w:tcPr>
            <w:tcW w:w="1944" w:type="pct"/>
            <w:shd w:val="clear" w:color="auto" w:fill="auto"/>
            <w:vAlign w:val="center"/>
          </w:tcPr>
          <w:p w14:paraId="5F0C8D16" w14:textId="4DC956A2" w:rsidR="0031009F" w:rsidRPr="00695D8E" w:rsidRDefault="0031009F" w:rsidP="0031009F">
            <w:pPr>
              <w:rPr>
                <w:color w:val="000000"/>
                <w:sz w:val="22"/>
                <w:szCs w:val="22"/>
              </w:rPr>
            </w:pPr>
            <w:r w:rsidRPr="00695D8E">
              <w:rPr>
                <w:color w:val="000000"/>
                <w:sz w:val="22"/>
                <w:szCs w:val="22"/>
              </w:rPr>
              <w:t>Установка частотного преобразователя для дымососа MCI-G5.5/P7.5-4B(или аналог совместимый с мощностью двигателя дымососа)</w:t>
            </w:r>
          </w:p>
        </w:tc>
        <w:tc>
          <w:tcPr>
            <w:tcW w:w="382" w:type="pct"/>
            <w:tcBorders>
              <w:top w:val="nil"/>
              <w:left w:val="nil"/>
              <w:bottom w:val="single" w:sz="8" w:space="0" w:color="auto"/>
              <w:right w:val="single" w:sz="8" w:space="0" w:color="auto"/>
            </w:tcBorders>
            <w:shd w:val="clear" w:color="000000" w:fill="FFFFFF"/>
            <w:vAlign w:val="center"/>
          </w:tcPr>
          <w:p w14:paraId="7F8D7382" w14:textId="6156A22A" w:rsidR="0031009F" w:rsidRPr="00695D8E" w:rsidRDefault="0031009F" w:rsidP="0031009F">
            <w:pPr>
              <w:jc w:val="center"/>
              <w:rPr>
                <w:color w:val="000000"/>
                <w:sz w:val="22"/>
                <w:szCs w:val="22"/>
              </w:rPr>
            </w:pPr>
            <w:r>
              <w:rPr>
                <w:color w:val="000000"/>
                <w:sz w:val="22"/>
                <w:szCs w:val="22"/>
              </w:rPr>
              <w:t>68,228</w:t>
            </w:r>
          </w:p>
        </w:tc>
        <w:tc>
          <w:tcPr>
            <w:tcW w:w="309" w:type="pct"/>
            <w:tcBorders>
              <w:top w:val="nil"/>
              <w:left w:val="nil"/>
              <w:bottom w:val="single" w:sz="8" w:space="0" w:color="auto"/>
              <w:right w:val="single" w:sz="8" w:space="0" w:color="auto"/>
            </w:tcBorders>
            <w:shd w:val="clear" w:color="000000" w:fill="FFFFFF"/>
            <w:vAlign w:val="center"/>
          </w:tcPr>
          <w:p w14:paraId="70953F5B" w14:textId="53982289" w:rsidR="0031009F" w:rsidRPr="00695D8E" w:rsidRDefault="0031009F" w:rsidP="0031009F">
            <w:pPr>
              <w:jc w:val="center"/>
              <w:rPr>
                <w:color w:val="000000"/>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28AC6D16" w14:textId="0E71D696"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79E1B589" w14:textId="4041F2C9"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2FE5316" w14:textId="0DDC8EA5" w:rsidR="0031009F" w:rsidRPr="009E4337" w:rsidRDefault="0031009F" w:rsidP="0031009F">
            <w:pPr>
              <w:jc w:val="center"/>
              <w:rPr>
                <w:b/>
                <w:bCs/>
                <w:sz w:val="22"/>
                <w:szCs w:val="22"/>
              </w:rPr>
            </w:pPr>
            <w:r>
              <w:rPr>
                <w:color w:val="000000"/>
                <w:sz w:val="22"/>
                <w:szCs w:val="22"/>
              </w:rPr>
              <w:t>68,228</w:t>
            </w:r>
          </w:p>
        </w:tc>
        <w:tc>
          <w:tcPr>
            <w:tcW w:w="345" w:type="pct"/>
            <w:tcBorders>
              <w:top w:val="nil"/>
              <w:left w:val="nil"/>
              <w:bottom w:val="single" w:sz="8" w:space="0" w:color="auto"/>
              <w:right w:val="single" w:sz="8" w:space="0" w:color="auto"/>
            </w:tcBorders>
            <w:shd w:val="clear" w:color="000000" w:fill="FFFFFF"/>
            <w:vAlign w:val="center"/>
          </w:tcPr>
          <w:p w14:paraId="51C658D2" w14:textId="615919E5"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414A445C" w14:textId="32434ABF" w:rsidR="0031009F" w:rsidRPr="00695D8E" w:rsidRDefault="0031009F" w:rsidP="0031009F">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592D4F9E" w14:textId="5A975215" w:rsidR="0031009F" w:rsidRPr="009E4337" w:rsidRDefault="0031009F" w:rsidP="0031009F">
            <w:pPr>
              <w:jc w:val="center"/>
              <w:rPr>
                <w:b/>
                <w:bCs/>
                <w:sz w:val="22"/>
                <w:szCs w:val="22"/>
              </w:rPr>
            </w:pPr>
            <w:r>
              <w:rPr>
                <w:b/>
                <w:bCs/>
                <w:color w:val="000000"/>
                <w:sz w:val="22"/>
                <w:szCs w:val="22"/>
              </w:rPr>
              <w:t> </w:t>
            </w:r>
          </w:p>
        </w:tc>
      </w:tr>
      <w:tr w:rsidR="0031009F" w:rsidRPr="009E4337" w14:paraId="3EB0F1E2" w14:textId="77777777" w:rsidTr="00022C30">
        <w:trPr>
          <w:cantSplit/>
        </w:trPr>
        <w:tc>
          <w:tcPr>
            <w:tcW w:w="254" w:type="pct"/>
            <w:shd w:val="clear" w:color="000000" w:fill="FFFFFF"/>
            <w:vAlign w:val="center"/>
          </w:tcPr>
          <w:p w14:paraId="1D8AD9A2" w14:textId="7A992098" w:rsidR="0031009F" w:rsidRDefault="0031009F" w:rsidP="0031009F">
            <w:pPr>
              <w:jc w:val="center"/>
              <w:rPr>
                <w:sz w:val="22"/>
                <w:szCs w:val="22"/>
              </w:rPr>
            </w:pPr>
            <w:r>
              <w:rPr>
                <w:sz w:val="22"/>
                <w:szCs w:val="22"/>
              </w:rPr>
              <w:t>1.3.10</w:t>
            </w:r>
          </w:p>
        </w:tc>
        <w:tc>
          <w:tcPr>
            <w:tcW w:w="1944" w:type="pct"/>
            <w:shd w:val="clear" w:color="auto" w:fill="auto"/>
            <w:vAlign w:val="center"/>
          </w:tcPr>
          <w:p w14:paraId="72CBE9B3" w14:textId="253C3E0D" w:rsidR="0031009F" w:rsidRPr="00695D8E" w:rsidRDefault="0031009F" w:rsidP="0031009F">
            <w:pPr>
              <w:rPr>
                <w:color w:val="000000"/>
                <w:sz w:val="22"/>
                <w:szCs w:val="22"/>
              </w:rPr>
            </w:pPr>
            <w:r w:rsidRPr="00695D8E">
              <w:rPr>
                <w:color w:val="000000"/>
                <w:sz w:val="22"/>
                <w:szCs w:val="22"/>
              </w:rPr>
              <w:t>Установка резервного дымососа ДН-6,3</w:t>
            </w:r>
          </w:p>
        </w:tc>
        <w:tc>
          <w:tcPr>
            <w:tcW w:w="382" w:type="pct"/>
            <w:tcBorders>
              <w:top w:val="nil"/>
              <w:left w:val="nil"/>
              <w:bottom w:val="single" w:sz="8" w:space="0" w:color="auto"/>
              <w:right w:val="single" w:sz="8" w:space="0" w:color="auto"/>
            </w:tcBorders>
            <w:shd w:val="clear" w:color="000000" w:fill="FFFFFF"/>
            <w:vAlign w:val="center"/>
          </w:tcPr>
          <w:p w14:paraId="13D16DAB" w14:textId="59BC88C0" w:rsidR="0031009F" w:rsidRPr="00695D8E" w:rsidRDefault="0031009F" w:rsidP="0031009F">
            <w:pPr>
              <w:jc w:val="center"/>
              <w:rPr>
                <w:color w:val="000000"/>
                <w:sz w:val="22"/>
                <w:szCs w:val="22"/>
              </w:rPr>
            </w:pPr>
            <w:r>
              <w:rPr>
                <w:color w:val="000000"/>
                <w:sz w:val="22"/>
                <w:szCs w:val="22"/>
              </w:rPr>
              <w:t>267,318</w:t>
            </w:r>
          </w:p>
        </w:tc>
        <w:tc>
          <w:tcPr>
            <w:tcW w:w="309" w:type="pct"/>
            <w:tcBorders>
              <w:top w:val="nil"/>
              <w:left w:val="nil"/>
              <w:bottom w:val="single" w:sz="8" w:space="0" w:color="auto"/>
              <w:right w:val="single" w:sz="8" w:space="0" w:color="auto"/>
            </w:tcBorders>
            <w:shd w:val="clear" w:color="000000" w:fill="FFFFFF"/>
            <w:vAlign w:val="center"/>
          </w:tcPr>
          <w:p w14:paraId="6468F37D" w14:textId="30D71B12" w:rsidR="0031009F" w:rsidRPr="00695D8E" w:rsidRDefault="0031009F" w:rsidP="0031009F">
            <w:pPr>
              <w:jc w:val="center"/>
              <w:rPr>
                <w:color w:val="000000"/>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2951EF5C" w14:textId="47365BE7"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475853F2" w14:textId="0B708902"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2299353F" w14:textId="7744CE44"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A9C6C8E" w14:textId="25A9FDEA"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DFD660C" w14:textId="6D867E05" w:rsidR="0031009F" w:rsidRPr="00695D8E" w:rsidRDefault="0031009F" w:rsidP="0031009F">
            <w:pPr>
              <w:jc w:val="center"/>
              <w:rPr>
                <w:color w:val="000000"/>
                <w:sz w:val="22"/>
                <w:szCs w:val="22"/>
              </w:rPr>
            </w:pPr>
            <w:r>
              <w:rPr>
                <w:color w:val="000000"/>
                <w:sz w:val="22"/>
                <w:szCs w:val="22"/>
              </w:rPr>
              <w:t>267,318</w:t>
            </w:r>
          </w:p>
        </w:tc>
        <w:tc>
          <w:tcPr>
            <w:tcW w:w="347" w:type="pct"/>
            <w:tcBorders>
              <w:top w:val="nil"/>
              <w:left w:val="nil"/>
              <w:bottom w:val="single" w:sz="8" w:space="0" w:color="auto"/>
              <w:right w:val="single" w:sz="8" w:space="0" w:color="auto"/>
            </w:tcBorders>
            <w:shd w:val="clear" w:color="000000" w:fill="FFFFFF"/>
            <w:vAlign w:val="center"/>
          </w:tcPr>
          <w:p w14:paraId="4D408166" w14:textId="5B9D6FB0" w:rsidR="0031009F" w:rsidRPr="009E4337" w:rsidRDefault="0031009F" w:rsidP="0031009F">
            <w:pPr>
              <w:jc w:val="center"/>
              <w:rPr>
                <w:b/>
                <w:bCs/>
                <w:sz w:val="22"/>
                <w:szCs w:val="22"/>
              </w:rPr>
            </w:pPr>
            <w:r>
              <w:rPr>
                <w:b/>
                <w:bCs/>
                <w:color w:val="000000"/>
                <w:sz w:val="22"/>
                <w:szCs w:val="22"/>
              </w:rPr>
              <w:t> </w:t>
            </w:r>
          </w:p>
        </w:tc>
      </w:tr>
      <w:tr w:rsidR="0031009F" w:rsidRPr="009E4337" w14:paraId="370B000B" w14:textId="77777777" w:rsidTr="00022C30">
        <w:trPr>
          <w:cantSplit/>
        </w:trPr>
        <w:tc>
          <w:tcPr>
            <w:tcW w:w="254" w:type="pct"/>
            <w:shd w:val="clear" w:color="000000" w:fill="FFFFFF"/>
            <w:vAlign w:val="center"/>
          </w:tcPr>
          <w:p w14:paraId="219BC82C" w14:textId="749D561F" w:rsidR="0031009F" w:rsidRDefault="0031009F" w:rsidP="0031009F">
            <w:pPr>
              <w:jc w:val="center"/>
              <w:rPr>
                <w:sz w:val="22"/>
                <w:szCs w:val="22"/>
              </w:rPr>
            </w:pPr>
            <w:r>
              <w:rPr>
                <w:sz w:val="22"/>
                <w:szCs w:val="22"/>
              </w:rPr>
              <w:lastRenderedPageBreak/>
              <w:t>1.3.11</w:t>
            </w:r>
          </w:p>
        </w:tc>
        <w:tc>
          <w:tcPr>
            <w:tcW w:w="1944" w:type="pct"/>
            <w:shd w:val="clear" w:color="auto" w:fill="auto"/>
            <w:vAlign w:val="center"/>
          </w:tcPr>
          <w:p w14:paraId="705AFB66" w14:textId="3C0D872E" w:rsidR="0031009F" w:rsidRPr="00695D8E" w:rsidRDefault="0031009F" w:rsidP="0031009F">
            <w:pPr>
              <w:rPr>
                <w:color w:val="000000"/>
                <w:sz w:val="22"/>
                <w:szCs w:val="22"/>
              </w:rPr>
            </w:pPr>
            <w:r w:rsidRPr="00695D8E">
              <w:rPr>
                <w:color w:val="000000"/>
                <w:sz w:val="22"/>
                <w:szCs w:val="22"/>
              </w:rPr>
              <w:t>Установка частотного преобразователя для дымососа MCI-G5.5/P7.5-4B(или аналог совместимый с мощностью двигателя дымососа)</w:t>
            </w:r>
          </w:p>
        </w:tc>
        <w:tc>
          <w:tcPr>
            <w:tcW w:w="382" w:type="pct"/>
            <w:tcBorders>
              <w:top w:val="nil"/>
              <w:left w:val="nil"/>
              <w:bottom w:val="single" w:sz="8" w:space="0" w:color="auto"/>
              <w:right w:val="single" w:sz="8" w:space="0" w:color="auto"/>
            </w:tcBorders>
            <w:shd w:val="clear" w:color="000000" w:fill="FFFFFF"/>
            <w:vAlign w:val="center"/>
          </w:tcPr>
          <w:p w14:paraId="6D6B79D4" w14:textId="493B1441" w:rsidR="0031009F" w:rsidRPr="00695D8E" w:rsidRDefault="0031009F" w:rsidP="0031009F">
            <w:pPr>
              <w:jc w:val="center"/>
              <w:rPr>
                <w:color w:val="000000"/>
                <w:sz w:val="22"/>
                <w:szCs w:val="22"/>
              </w:rPr>
            </w:pPr>
            <w:r>
              <w:rPr>
                <w:color w:val="000000"/>
                <w:sz w:val="22"/>
                <w:szCs w:val="22"/>
              </w:rPr>
              <w:t>68,228</w:t>
            </w:r>
          </w:p>
        </w:tc>
        <w:tc>
          <w:tcPr>
            <w:tcW w:w="309" w:type="pct"/>
            <w:tcBorders>
              <w:top w:val="nil"/>
              <w:left w:val="nil"/>
              <w:bottom w:val="single" w:sz="8" w:space="0" w:color="auto"/>
              <w:right w:val="single" w:sz="8" w:space="0" w:color="auto"/>
            </w:tcBorders>
            <w:shd w:val="clear" w:color="000000" w:fill="FFFFFF"/>
            <w:vAlign w:val="center"/>
          </w:tcPr>
          <w:p w14:paraId="4F2DAAEF" w14:textId="7A84CF29" w:rsidR="0031009F" w:rsidRPr="00695D8E" w:rsidRDefault="0031009F" w:rsidP="0031009F">
            <w:pPr>
              <w:jc w:val="center"/>
              <w:rPr>
                <w:color w:val="000000"/>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2603627A" w14:textId="540C5805"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AE59904" w14:textId="7899A908"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52C1F39" w14:textId="39F6835B"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8B68F6C" w14:textId="4119FFD1"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5EA8E12C" w14:textId="18E21FC4" w:rsidR="0031009F" w:rsidRPr="00695D8E" w:rsidRDefault="0031009F" w:rsidP="0031009F">
            <w:pPr>
              <w:jc w:val="center"/>
              <w:rPr>
                <w:color w:val="000000"/>
                <w:sz w:val="22"/>
                <w:szCs w:val="22"/>
              </w:rPr>
            </w:pPr>
            <w:r>
              <w:rPr>
                <w:color w:val="000000"/>
                <w:sz w:val="22"/>
                <w:szCs w:val="22"/>
              </w:rPr>
              <w:t>68,228</w:t>
            </w:r>
          </w:p>
        </w:tc>
        <w:tc>
          <w:tcPr>
            <w:tcW w:w="347" w:type="pct"/>
            <w:tcBorders>
              <w:top w:val="nil"/>
              <w:left w:val="nil"/>
              <w:bottom w:val="single" w:sz="8" w:space="0" w:color="auto"/>
              <w:right w:val="single" w:sz="8" w:space="0" w:color="auto"/>
            </w:tcBorders>
            <w:shd w:val="clear" w:color="000000" w:fill="FFFFFF"/>
            <w:vAlign w:val="center"/>
          </w:tcPr>
          <w:p w14:paraId="0FD34501" w14:textId="35E958C0" w:rsidR="0031009F" w:rsidRPr="009E4337" w:rsidRDefault="0031009F" w:rsidP="0031009F">
            <w:pPr>
              <w:jc w:val="center"/>
              <w:rPr>
                <w:b/>
                <w:bCs/>
                <w:sz w:val="22"/>
                <w:szCs w:val="22"/>
              </w:rPr>
            </w:pPr>
            <w:r>
              <w:rPr>
                <w:b/>
                <w:bCs/>
                <w:color w:val="000000"/>
                <w:sz w:val="22"/>
                <w:szCs w:val="22"/>
              </w:rPr>
              <w:t> </w:t>
            </w:r>
          </w:p>
        </w:tc>
      </w:tr>
      <w:tr w:rsidR="0031009F" w:rsidRPr="009E4337" w14:paraId="6D09B6FC" w14:textId="77777777" w:rsidTr="00022C30">
        <w:trPr>
          <w:cantSplit/>
        </w:trPr>
        <w:tc>
          <w:tcPr>
            <w:tcW w:w="254" w:type="pct"/>
            <w:shd w:val="clear" w:color="000000" w:fill="FFFFFF"/>
            <w:vAlign w:val="center"/>
          </w:tcPr>
          <w:p w14:paraId="22E69A9B" w14:textId="6E06E0D7" w:rsidR="0031009F" w:rsidRDefault="0031009F" w:rsidP="0031009F">
            <w:pPr>
              <w:jc w:val="center"/>
              <w:rPr>
                <w:sz w:val="22"/>
                <w:szCs w:val="22"/>
              </w:rPr>
            </w:pPr>
            <w:r>
              <w:rPr>
                <w:sz w:val="22"/>
                <w:szCs w:val="22"/>
              </w:rPr>
              <w:t>1.3.12</w:t>
            </w:r>
          </w:p>
        </w:tc>
        <w:tc>
          <w:tcPr>
            <w:tcW w:w="1944" w:type="pct"/>
            <w:shd w:val="clear" w:color="auto" w:fill="auto"/>
            <w:vAlign w:val="center"/>
          </w:tcPr>
          <w:p w14:paraId="03C5EC3A" w14:textId="28BDDCA8" w:rsidR="0031009F" w:rsidRPr="00695D8E" w:rsidRDefault="0031009F" w:rsidP="0031009F">
            <w:pPr>
              <w:rPr>
                <w:color w:val="000000"/>
                <w:sz w:val="22"/>
                <w:szCs w:val="22"/>
              </w:rPr>
            </w:pPr>
            <w:r w:rsidRPr="00695D8E">
              <w:rPr>
                <w:color w:val="000000"/>
                <w:sz w:val="22"/>
                <w:szCs w:val="22"/>
              </w:rPr>
              <w:t>Замена запорной арматуры в котельной</w:t>
            </w:r>
          </w:p>
        </w:tc>
        <w:tc>
          <w:tcPr>
            <w:tcW w:w="382" w:type="pct"/>
            <w:tcBorders>
              <w:top w:val="nil"/>
              <w:left w:val="nil"/>
              <w:bottom w:val="single" w:sz="8" w:space="0" w:color="auto"/>
              <w:right w:val="single" w:sz="8" w:space="0" w:color="auto"/>
            </w:tcBorders>
            <w:shd w:val="clear" w:color="000000" w:fill="FFFFFF"/>
            <w:vAlign w:val="center"/>
          </w:tcPr>
          <w:p w14:paraId="5B041E39" w14:textId="6A633E02" w:rsidR="0031009F" w:rsidRPr="00695D8E" w:rsidRDefault="0031009F" w:rsidP="0031009F">
            <w:pPr>
              <w:jc w:val="center"/>
              <w:rPr>
                <w:color w:val="000000"/>
                <w:sz w:val="22"/>
                <w:szCs w:val="22"/>
              </w:rPr>
            </w:pPr>
            <w:r>
              <w:rPr>
                <w:color w:val="000000"/>
                <w:sz w:val="22"/>
                <w:szCs w:val="22"/>
              </w:rPr>
              <w:t>93,573</w:t>
            </w:r>
          </w:p>
        </w:tc>
        <w:tc>
          <w:tcPr>
            <w:tcW w:w="309" w:type="pct"/>
            <w:tcBorders>
              <w:top w:val="nil"/>
              <w:left w:val="nil"/>
              <w:bottom w:val="single" w:sz="8" w:space="0" w:color="auto"/>
              <w:right w:val="single" w:sz="8" w:space="0" w:color="auto"/>
            </w:tcBorders>
            <w:shd w:val="clear" w:color="000000" w:fill="FFFFFF"/>
            <w:vAlign w:val="center"/>
          </w:tcPr>
          <w:p w14:paraId="4808508A" w14:textId="7C4EB04F" w:rsidR="0031009F" w:rsidRPr="00695D8E" w:rsidRDefault="0031009F" w:rsidP="0031009F">
            <w:pPr>
              <w:jc w:val="center"/>
              <w:rPr>
                <w:color w:val="000000"/>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0206A430" w14:textId="71CEC1E1"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53D5880C" w14:textId="23F0C642"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41D1208F" w14:textId="66F28CA5"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EDAE385" w14:textId="020A7867"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7E57296C" w14:textId="7C668A55" w:rsidR="0031009F" w:rsidRPr="00695D8E" w:rsidRDefault="0031009F" w:rsidP="0031009F">
            <w:pPr>
              <w:jc w:val="center"/>
              <w:rPr>
                <w:color w:val="000000"/>
                <w:sz w:val="22"/>
                <w:szCs w:val="22"/>
              </w:rPr>
            </w:pPr>
            <w:r>
              <w:rPr>
                <w:color w:val="000000"/>
                <w:sz w:val="22"/>
                <w:szCs w:val="22"/>
              </w:rPr>
              <w:t>93,573</w:t>
            </w:r>
          </w:p>
        </w:tc>
        <w:tc>
          <w:tcPr>
            <w:tcW w:w="347" w:type="pct"/>
            <w:tcBorders>
              <w:top w:val="nil"/>
              <w:left w:val="nil"/>
              <w:bottom w:val="single" w:sz="8" w:space="0" w:color="auto"/>
              <w:right w:val="single" w:sz="8" w:space="0" w:color="auto"/>
            </w:tcBorders>
            <w:shd w:val="clear" w:color="000000" w:fill="FFFFFF"/>
            <w:vAlign w:val="center"/>
          </w:tcPr>
          <w:p w14:paraId="70DD18B4" w14:textId="04D5C8D5" w:rsidR="0031009F" w:rsidRPr="009E4337" w:rsidRDefault="0031009F" w:rsidP="0031009F">
            <w:pPr>
              <w:jc w:val="center"/>
              <w:rPr>
                <w:b/>
                <w:bCs/>
                <w:sz w:val="22"/>
                <w:szCs w:val="22"/>
              </w:rPr>
            </w:pPr>
            <w:r>
              <w:rPr>
                <w:b/>
                <w:bCs/>
                <w:color w:val="000000"/>
                <w:sz w:val="22"/>
                <w:szCs w:val="22"/>
              </w:rPr>
              <w:t> </w:t>
            </w:r>
          </w:p>
        </w:tc>
      </w:tr>
      <w:tr w:rsidR="0031009F" w:rsidRPr="009E4337" w14:paraId="229AF330" w14:textId="77777777" w:rsidTr="00022C30">
        <w:trPr>
          <w:cantSplit/>
        </w:trPr>
        <w:tc>
          <w:tcPr>
            <w:tcW w:w="254" w:type="pct"/>
            <w:shd w:val="clear" w:color="000000" w:fill="FFFFFF"/>
            <w:vAlign w:val="center"/>
          </w:tcPr>
          <w:p w14:paraId="079A59D6" w14:textId="43493250" w:rsidR="0031009F" w:rsidRDefault="0031009F" w:rsidP="0031009F">
            <w:pPr>
              <w:jc w:val="center"/>
              <w:rPr>
                <w:sz w:val="22"/>
                <w:szCs w:val="22"/>
              </w:rPr>
            </w:pPr>
            <w:r>
              <w:rPr>
                <w:sz w:val="22"/>
                <w:szCs w:val="22"/>
              </w:rPr>
              <w:t>1.3.13</w:t>
            </w:r>
          </w:p>
        </w:tc>
        <w:tc>
          <w:tcPr>
            <w:tcW w:w="1944" w:type="pct"/>
            <w:shd w:val="clear" w:color="auto" w:fill="auto"/>
            <w:vAlign w:val="center"/>
          </w:tcPr>
          <w:p w14:paraId="477514BF" w14:textId="2D703C40" w:rsidR="0031009F" w:rsidRPr="00695D8E" w:rsidRDefault="0031009F" w:rsidP="0031009F">
            <w:pPr>
              <w:rPr>
                <w:color w:val="000000"/>
                <w:sz w:val="22"/>
                <w:szCs w:val="22"/>
              </w:rPr>
            </w:pPr>
            <w:r w:rsidRPr="00695D8E">
              <w:rPr>
                <w:color w:val="000000"/>
                <w:sz w:val="22"/>
                <w:szCs w:val="22"/>
              </w:rPr>
              <w:t>Замена котла КВр 0,93 МВт на два котла длительного горения 500 кВт</w:t>
            </w:r>
          </w:p>
        </w:tc>
        <w:tc>
          <w:tcPr>
            <w:tcW w:w="382" w:type="pct"/>
            <w:tcBorders>
              <w:top w:val="nil"/>
              <w:left w:val="nil"/>
              <w:bottom w:val="single" w:sz="8" w:space="0" w:color="auto"/>
              <w:right w:val="single" w:sz="8" w:space="0" w:color="auto"/>
            </w:tcBorders>
            <w:shd w:val="clear" w:color="000000" w:fill="FFFFFF"/>
            <w:vAlign w:val="center"/>
          </w:tcPr>
          <w:p w14:paraId="71A9D174" w14:textId="71731B93" w:rsidR="0031009F" w:rsidRPr="00695D8E" w:rsidRDefault="0031009F" w:rsidP="0031009F">
            <w:pPr>
              <w:jc w:val="center"/>
              <w:rPr>
                <w:color w:val="000000"/>
                <w:sz w:val="22"/>
                <w:szCs w:val="22"/>
              </w:rPr>
            </w:pPr>
            <w:r>
              <w:rPr>
                <w:color w:val="000000"/>
                <w:sz w:val="22"/>
                <w:szCs w:val="22"/>
              </w:rPr>
              <w:t>4594,288</w:t>
            </w:r>
          </w:p>
        </w:tc>
        <w:tc>
          <w:tcPr>
            <w:tcW w:w="309" w:type="pct"/>
            <w:tcBorders>
              <w:top w:val="nil"/>
              <w:left w:val="nil"/>
              <w:bottom w:val="single" w:sz="8" w:space="0" w:color="auto"/>
              <w:right w:val="single" w:sz="8" w:space="0" w:color="auto"/>
            </w:tcBorders>
            <w:shd w:val="clear" w:color="000000" w:fill="FFFFFF"/>
            <w:vAlign w:val="center"/>
          </w:tcPr>
          <w:p w14:paraId="1AD548D4" w14:textId="67F5C691" w:rsidR="0031009F" w:rsidRPr="00695D8E" w:rsidRDefault="0031009F" w:rsidP="0031009F">
            <w:pPr>
              <w:jc w:val="center"/>
              <w:rPr>
                <w:color w:val="000000"/>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03579FE5" w14:textId="6B15D6D7" w:rsidR="0031009F" w:rsidRPr="009E4337" w:rsidRDefault="0031009F" w:rsidP="0031009F">
            <w:pPr>
              <w:jc w:val="center"/>
              <w:rPr>
                <w:sz w:val="22"/>
                <w:szCs w:val="22"/>
              </w:rPr>
            </w:pPr>
            <w:r>
              <w:rPr>
                <w:color w:val="000000"/>
                <w:sz w:val="22"/>
                <w:szCs w:val="22"/>
              </w:rPr>
              <w:t>4594,288</w:t>
            </w:r>
          </w:p>
        </w:tc>
        <w:tc>
          <w:tcPr>
            <w:tcW w:w="345" w:type="pct"/>
            <w:tcBorders>
              <w:top w:val="nil"/>
              <w:left w:val="nil"/>
              <w:bottom w:val="single" w:sz="8" w:space="0" w:color="auto"/>
              <w:right w:val="single" w:sz="8" w:space="0" w:color="auto"/>
            </w:tcBorders>
            <w:shd w:val="clear" w:color="000000" w:fill="FFFFFF"/>
            <w:vAlign w:val="center"/>
          </w:tcPr>
          <w:p w14:paraId="539DD47B" w14:textId="3FDFE320"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8ED46AD" w14:textId="0B19278F"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71BD4C70" w14:textId="5F0F3FC3"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62A4C9E" w14:textId="670DF920" w:rsidR="0031009F" w:rsidRPr="00695D8E" w:rsidRDefault="0031009F" w:rsidP="0031009F">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1FC9FA7B" w14:textId="1E1B1FF0" w:rsidR="0031009F" w:rsidRPr="009E4337" w:rsidRDefault="0031009F" w:rsidP="0031009F">
            <w:pPr>
              <w:jc w:val="center"/>
              <w:rPr>
                <w:b/>
                <w:bCs/>
                <w:sz w:val="22"/>
                <w:szCs w:val="22"/>
              </w:rPr>
            </w:pPr>
            <w:r>
              <w:rPr>
                <w:b/>
                <w:bCs/>
                <w:color w:val="000000"/>
                <w:sz w:val="22"/>
                <w:szCs w:val="22"/>
              </w:rPr>
              <w:t> </w:t>
            </w:r>
          </w:p>
        </w:tc>
      </w:tr>
      <w:tr w:rsidR="0031009F" w:rsidRPr="009E4337" w14:paraId="4551E9F1" w14:textId="77777777" w:rsidTr="00022C30">
        <w:trPr>
          <w:cantSplit/>
        </w:trPr>
        <w:tc>
          <w:tcPr>
            <w:tcW w:w="254" w:type="pct"/>
            <w:shd w:val="clear" w:color="000000" w:fill="FFFFFF"/>
            <w:vAlign w:val="center"/>
          </w:tcPr>
          <w:p w14:paraId="6B364ACA" w14:textId="4DAF22DC" w:rsidR="0031009F" w:rsidRDefault="0031009F" w:rsidP="0031009F">
            <w:pPr>
              <w:jc w:val="center"/>
              <w:rPr>
                <w:sz w:val="22"/>
                <w:szCs w:val="22"/>
              </w:rPr>
            </w:pPr>
            <w:r>
              <w:rPr>
                <w:sz w:val="22"/>
                <w:szCs w:val="22"/>
              </w:rPr>
              <w:t>1.3.14</w:t>
            </w:r>
          </w:p>
        </w:tc>
        <w:tc>
          <w:tcPr>
            <w:tcW w:w="1944" w:type="pct"/>
            <w:shd w:val="clear" w:color="auto" w:fill="auto"/>
            <w:vAlign w:val="center"/>
          </w:tcPr>
          <w:p w14:paraId="1CE027D0" w14:textId="72888D54" w:rsidR="0031009F" w:rsidRPr="00695D8E" w:rsidRDefault="0031009F" w:rsidP="0031009F">
            <w:pPr>
              <w:rPr>
                <w:color w:val="000000"/>
                <w:sz w:val="22"/>
                <w:szCs w:val="22"/>
              </w:rPr>
            </w:pPr>
            <w:r w:rsidRPr="00695D8E">
              <w:rPr>
                <w:color w:val="000000"/>
                <w:sz w:val="22"/>
                <w:szCs w:val="22"/>
              </w:rPr>
              <w:t>Замена котла КВр-0,5 на котел длительного горения 500 кВт</w:t>
            </w:r>
          </w:p>
        </w:tc>
        <w:tc>
          <w:tcPr>
            <w:tcW w:w="382" w:type="pct"/>
            <w:tcBorders>
              <w:top w:val="nil"/>
              <w:left w:val="nil"/>
              <w:bottom w:val="single" w:sz="8" w:space="0" w:color="auto"/>
              <w:right w:val="single" w:sz="8" w:space="0" w:color="auto"/>
            </w:tcBorders>
            <w:shd w:val="clear" w:color="000000" w:fill="FFFFFF"/>
            <w:vAlign w:val="center"/>
          </w:tcPr>
          <w:p w14:paraId="5E6416ED" w14:textId="7F836153" w:rsidR="0031009F" w:rsidRPr="00695D8E" w:rsidRDefault="0031009F" w:rsidP="0031009F">
            <w:pPr>
              <w:jc w:val="center"/>
              <w:rPr>
                <w:color w:val="000000"/>
                <w:sz w:val="22"/>
                <w:szCs w:val="22"/>
              </w:rPr>
            </w:pPr>
            <w:r>
              <w:rPr>
                <w:color w:val="000000"/>
                <w:sz w:val="22"/>
                <w:szCs w:val="22"/>
              </w:rPr>
              <w:t>2310,694</w:t>
            </w:r>
          </w:p>
        </w:tc>
        <w:tc>
          <w:tcPr>
            <w:tcW w:w="309" w:type="pct"/>
            <w:tcBorders>
              <w:top w:val="nil"/>
              <w:left w:val="nil"/>
              <w:bottom w:val="single" w:sz="8" w:space="0" w:color="auto"/>
              <w:right w:val="single" w:sz="8" w:space="0" w:color="auto"/>
            </w:tcBorders>
            <w:shd w:val="clear" w:color="000000" w:fill="FFFFFF"/>
            <w:vAlign w:val="center"/>
          </w:tcPr>
          <w:p w14:paraId="40D05D10" w14:textId="6E3996B9" w:rsidR="0031009F" w:rsidRPr="00695D8E" w:rsidRDefault="0031009F" w:rsidP="0031009F">
            <w:pPr>
              <w:jc w:val="center"/>
              <w:rPr>
                <w:color w:val="000000"/>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148EF5EC" w14:textId="325834DD"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4B7D20AC" w14:textId="3D0062E7" w:rsidR="0031009F" w:rsidRPr="009E4337" w:rsidRDefault="0031009F" w:rsidP="0031009F">
            <w:pPr>
              <w:jc w:val="center"/>
              <w:rPr>
                <w:sz w:val="22"/>
                <w:szCs w:val="22"/>
              </w:rPr>
            </w:pPr>
            <w:r>
              <w:rPr>
                <w:color w:val="000000"/>
                <w:sz w:val="22"/>
                <w:szCs w:val="22"/>
              </w:rPr>
              <w:t>2310,694</w:t>
            </w:r>
          </w:p>
        </w:tc>
        <w:tc>
          <w:tcPr>
            <w:tcW w:w="345" w:type="pct"/>
            <w:tcBorders>
              <w:top w:val="nil"/>
              <w:left w:val="nil"/>
              <w:bottom w:val="single" w:sz="8" w:space="0" w:color="auto"/>
              <w:right w:val="single" w:sz="8" w:space="0" w:color="auto"/>
            </w:tcBorders>
            <w:shd w:val="clear" w:color="000000" w:fill="FFFFFF"/>
            <w:vAlign w:val="center"/>
          </w:tcPr>
          <w:p w14:paraId="1A5B3A55" w14:textId="52DF1BA6"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8D98C2C" w14:textId="54348014"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CE33DCB" w14:textId="7D2251C2" w:rsidR="0031009F" w:rsidRPr="00695D8E" w:rsidRDefault="0031009F" w:rsidP="0031009F">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04C64501" w14:textId="28A77F28" w:rsidR="0031009F" w:rsidRPr="009E4337" w:rsidRDefault="0031009F" w:rsidP="0031009F">
            <w:pPr>
              <w:jc w:val="center"/>
              <w:rPr>
                <w:b/>
                <w:bCs/>
                <w:sz w:val="22"/>
                <w:szCs w:val="22"/>
              </w:rPr>
            </w:pPr>
            <w:r>
              <w:rPr>
                <w:b/>
                <w:bCs/>
                <w:color w:val="000000"/>
                <w:sz w:val="22"/>
                <w:szCs w:val="22"/>
              </w:rPr>
              <w:t> </w:t>
            </w:r>
          </w:p>
        </w:tc>
      </w:tr>
      <w:tr w:rsidR="0031009F" w:rsidRPr="009E4337" w14:paraId="4B9AD2D5" w14:textId="77777777" w:rsidTr="00022C30">
        <w:trPr>
          <w:cantSplit/>
        </w:trPr>
        <w:tc>
          <w:tcPr>
            <w:tcW w:w="254" w:type="pct"/>
            <w:shd w:val="clear" w:color="000000" w:fill="FFFFFF"/>
            <w:vAlign w:val="center"/>
          </w:tcPr>
          <w:p w14:paraId="09A66E4C" w14:textId="706809E6" w:rsidR="0031009F" w:rsidRDefault="0031009F" w:rsidP="0031009F">
            <w:pPr>
              <w:jc w:val="center"/>
              <w:rPr>
                <w:sz w:val="22"/>
                <w:szCs w:val="22"/>
              </w:rPr>
            </w:pPr>
            <w:r>
              <w:rPr>
                <w:sz w:val="22"/>
                <w:szCs w:val="22"/>
              </w:rPr>
              <w:t>1.3.15</w:t>
            </w:r>
          </w:p>
        </w:tc>
        <w:tc>
          <w:tcPr>
            <w:tcW w:w="1944" w:type="pct"/>
            <w:shd w:val="clear" w:color="auto" w:fill="auto"/>
            <w:vAlign w:val="center"/>
          </w:tcPr>
          <w:p w14:paraId="50E21D32" w14:textId="0D97228E" w:rsidR="0031009F" w:rsidRPr="00695D8E" w:rsidRDefault="0031009F" w:rsidP="0031009F">
            <w:pPr>
              <w:rPr>
                <w:color w:val="000000"/>
                <w:sz w:val="22"/>
                <w:szCs w:val="22"/>
              </w:rPr>
            </w:pPr>
            <w:r w:rsidRPr="00695D8E">
              <w:rPr>
                <w:color w:val="000000"/>
                <w:sz w:val="22"/>
                <w:szCs w:val="22"/>
              </w:rPr>
              <w:t>Замена трубопроводов тепловой сети: Ду100 L=88 м, Ду70 L=144 м, Ду50 L=220 м</w:t>
            </w:r>
          </w:p>
        </w:tc>
        <w:tc>
          <w:tcPr>
            <w:tcW w:w="382" w:type="pct"/>
            <w:tcBorders>
              <w:top w:val="nil"/>
              <w:left w:val="nil"/>
              <w:bottom w:val="single" w:sz="8" w:space="0" w:color="auto"/>
              <w:right w:val="single" w:sz="8" w:space="0" w:color="auto"/>
            </w:tcBorders>
            <w:shd w:val="clear" w:color="000000" w:fill="FFFFFF"/>
            <w:vAlign w:val="center"/>
          </w:tcPr>
          <w:p w14:paraId="0D86DADD" w14:textId="0F805D42" w:rsidR="0031009F" w:rsidRPr="00695D8E" w:rsidRDefault="0031009F" w:rsidP="0031009F">
            <w:pPr>
              <w:jc w:val="center"/>
              <w:rPr>
                <w:color w:val="000000"/>
                <w:sz w:val="22"/>
                <w:szCs w:val="22"/>
              </w:rPr>
            </w:pPr>
            <w:r>
              <w:rPr>
                <w:color w:val="000000"/>
                <w:sz w:val="22"/>
                <w:szCs w:val="22"/>
              </w:rPr>
              <w:t>1498,993</w:t>
            </w:r>
          </w:p>
        </w:tc>
        <w:tc>
          <w:tcPr>
            <w:tcW w:w="309" w:type="pct"/>
            <w:tcBorders>
              <w:top w:val="nil"/>
              <w:left w:val="nil"/>
              <w:bottom w:val="single" w:sz="8" w:space="0" w:color="auto"/>
              <w:right w:val="single" w:sz="8" w:space="0" w:color="auto"/>
            </w:tcBorders>
            <w:shd w:val="clear" w:color="000000" w:fill="FFFFFF"/>
            <w:vAlign w:val="center"/>
          </w:tcPr>
          <w:p w14:paraId="0986FFA5" w14:textId="4A867894" w:rsidR="0031009F" w:rsidRPr="00695D8E" w:rsidRDefault="0031009F" w:rsidP="0031009F">
            <w:pPr>
              <w:jc w:val="center"/>
              <w:rPr>
                <w:color w:val="000000"/>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1B0A08A1" w14:textId="23CCAA2C"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AF9B7FE" w14:textId="7DA91CBE"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9146B43" w14:textId="5BC09F28"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F6390AD" w14:textId="07A69E5F"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59B2248C" w14:textId="5A3B3917" w:rsidR="0031009F" w:rsidRPr="00695D8E" w:rsidRDefault="0031009F" w:rsidP="0031009F">
            <w:pPr>
              <w:jc w:val="center"/>
              <w:rPr>
                <w:color w:val="000000"/>
                <w:sz w:val="22"/>
                <w:szCs w:val="22"/>
              </w:rPr>
            </w:pPr>
            <w:r>
              <w:rPr>
                <w:color w:val="000000"/>
                <w:sz w:val="22"/>
                <w:szCs w:val="22"/>
              </w:rPr>
              <w:t>1498,993</w:t>
            </w:r>
          </w:p>
        </w:tc>
        <w:tc>
          <w:tcPr>
            <w:tcW w:w="347" w:type="pct"/>
            <w:tcBorders>
              <w:top w:val="nil"/>
              <w:left w:val="nil"/>
              <w:bottom w:val="single" w:sz="8" w:space="0" w:color="auto"/>
              <w:right w:val="single" w:sz="8" w:space="0" w:color="auto"/>
            </w:tcBorders>
            <w:shd w:val="clear" w:color="000000" w:fill="FFFFFF"/>
            <w:vAlign w:val="center"/>
          </w:tcPr>
          <w:p w14:paraId="2230F7B0" w14:textId="2D0A0491" w:rsidR="0031009F" w:rsidRPr="009E4337" w:rsidRDefault="0031009F" w:rsidP="0031009F">
            <w:pPr>
              <w:jc w:val="center"/>
              <w:rPr>
                <w:b/>
                <w:bCs/>
                <w:sz w:val="22"/>
                <w:szCs w:val="22"/>
              </w:rPr>
            </w:pPr>
            <w:r>
              <w:rPr>
                <w:b/>
                <w:bCs/>
                <w:color w:val="000000"/>
                <w:sz w:val="22"/>
                <w:szCs w:val="22"/>
              </w:rPr>
              <w:t> </w:t>
            </w:r>
          </w:p>
        </w:tc>
      </w:tr>
      <w:tr w:rsidR="0031009F" w:rsidRPr="009E4337" w14:paraId="68D6773C" w14:textId="77777777" w:rsidTr="00022C30">
        <w:trPr>
          <w:cantSplit/>
        </w:trPr>
        <w:tc>
          <w:tcPr>
            <w:tcW w:w="254" w:type="pct"/>
            <w:shd w:val="clear" w:color="000000" w:fill="FFFFFF"/>
            <w:vAlign w:val="center"/>
          </w:tcPr>
          <w:p w14:paraId="0C97FF0C" w14:textId="4A6F7DF3" w:rsidR="0031009F" w:rsidRDefault="0031009F" w:rsidP="0031009F">
            <w:pPr>
              <w:jc w:val="center"/>
              <w:rPr>
                <w:sz w:val="22"/>
                <w:szCs w:val="22"/>
              </w:rPr>
            </w:pPr>
            <w:r>
              <w:rPr>
                <w:sz w:val="22"/>
                <w:szCs w:val="22"/>
              </w:rPr>
              <w:t>1.3.16</w:t>
            </w:r>
          </w:p>
        </w:tc>
        <w:tc>
          <w:tcPr>
            <w:tcW w:w="1944" w:type="pct"/>
            <w:shd w:val="clear" w:color="auto" w:fill="auto"/>
            <w:vAlign w:val="center"/>
          </w:tcPr>
          <w:p w14:paraId="3E203844" w14:textId="06A91D0E" w:rsidR="0031009F" w:rsidRPr="00695D8E" w:rsidRDefault="0031009F" w:rsidP="0031009F">
            <w:pPr>
              <w:rPr>
                <w:color w:val="000000"/>
                <w:sz w:val="22"/>
                <w:szCs w:val="22"/>
              </w:rPr>
            </w:pPr>
            <w:r w:rsidRPr="00695D8E">
              <w:rPr>
                <w:color w:val="000000"/>
                <w:sz w:val="22"/>
                <w:szCs w:val="22"/>
              </w:rPr>
              <w:t xml:space="preserve">Установка пластинчатого теплообменника мощностью 0,6 МВт </w:t>
            </w:r>
          </w:p>
        </w:tc>
        <w:tc>
          <w:tcPr>
            <w:tcW w:w="382" w:type="pct"/>
            <w:tcBorders>
              <w:top w:val="nil"/>
              <w:left w:val="nil"/>
              <w:bottom w:val="single" w:sz="8" w:space="0" w:color="auto"/>
              <w:right w:val="single" w:sz="8" w:space="0" w:color="auto"/>
            </w:tcBorders>
            <w:shd w:val="clear" w:color="000000" w:fill="FFFFFF"/>
            <w:vAlign w:val="center"/>
          </w:tcPr>
          <w:p w14:paraId="751B586D" w14:textId="56400436" w:rsidR="0031009F" w:rsidRPr="00695D8E" w:rsidRDefault="0031009F" w:rsidP="0031009F">
            <w:pPr>
              <w:jc w:val="center"/>
              <w:rPr>
                <w:color w:val="000000"/>
                <w:sz w:val="22"/>
                <w:szCs w:val="22"/>
              </w:rPr>
            </w:pPr>
            <w:r>
              <w:rPr>
                <w:color w:val="000000"/>
                <w:sz w:val="22"/>
                <w:szCs w:val="22"/>
              </w:rPr>
              <w:t>632,365</w:t>
            </w:r>
          </w:p>
        </w:tc>
        <w:tc>
          <w:tcPr>
            <w:tcW w:w="309" w:type="pct"/>
            <w:tcBorders>
              <w:top w:val="nil"/>
              <w:left w:val="nil"/>
              <w:bottom w:val="single" w:sz="8" w:space="0" w:color="auto"/>
              <w:right w:val="single" w:sz="8" w:space="0" w:color="auto"/>
            </w:tcBorders>
            <w:shd w:val="clear" w:color="000000" w:fill="FFFFFF"/>
            <w:vAlign w:val="center"/>
          </w:tcPr>
          <w:p w14:paraId="351C31A1" w14:textId="70EE6AD9" w:rsidR="0031009F" w:rsidRPr="00695D8E" w:rsidRDefault="0031009F" w:rsidP="0031009F">
            <w:pPr>
              <w:jc w:val="center"/>
              <w:rPr>
                <w:color w:val="000000"/>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15A8B3D9" w14:textId="01025F05" w:rsidR="0031009F" w:rsidRPr="009E4337" w:rsidRDefault="0031009F" w:rsidP="0031009F">
            <w:pPr>
              <w:jc w:val="center"/>
              <w:rPr>
                <w:sz w:val="22"/>
                <w:szCs w:val="22"/>
              </w:rPr>
            </w:pPr>
            <w:r>
              <w:rPr>
                <w:color w:val="000000"/>
                <w:sz w:val="22"/>
                <w:szCs w:val="22"/>
              </w:rPr>
              <w:t>632,365</w:t>
            </w:r>
          </w:p>
        </w:tc>
        <w:tc>
          <w:tcPr>
            <w:tcW w:w="345" w:type="pct"/>
            <w:tcBorders>
              <w:top w:val="nil"/>
              <w:left w:val="nil"/>
              <w:bottom w:val="single" w:sz="8" w:space="0" w:color="auto"/>
              <w:right w:val="single" w:sz="8" w:space="0" w:color="auto"/>
            </w:tcBorders>
            <w:shd w:val="clear" w:color="000000" w:fill="FFFFFF"/>
            <w:vAlign w:val="center"/>
          </w:tcPr>
          <w:p w14:paraId="040854D1" w14:textId="5303ED3A"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4EAA8641" w14:textId="58B09C91"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7EED4B85" w14:textId="0A734B75"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70771A56" w14:textId="042286BF" w:rsidR="0031009F" w:rsidRPr="00695D8E" w:rsidRDefault="0031009F" w:rsidP="0031009F">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243A3A2C" w14:textId="3B980C8D" w:rsidR="0031009F" w:rsidRPr="009E4337" w:rsidRDefault="0031009F" w:rsidP="0031009F">
            <w:pPr>
              <w:jc w:val="center"/>
              <w:rPr>
                <w:b/>
                <w:bCs/>
                <w:sz w:val="22"/>
                <w:szCs w:val="22"/>
              </w:rPr>
            </w:pPr>
            <w:r>
              <w:rPr>
                <w:b/>
                <w:bCs/>
                <w:color w:val="000000"/>
                <w:sz w:val="22"/>
                <w:szCs w:val="22"/>
              </w:rPr>
              <w:t> </w:t>
            </w:r>
          </w:p>
        </w:tc>
      </w:tr>
      <w:tr w:rsidR="0031009F" w:rsidRPr="009E4337" w14:paraId="76C84FFC" w14:textId="77777777" w:rsidTr="00022C30">
        <w:trPr>
          <w:cantSplit/>
        </w:trPr>
        <w:tc>
          <w:tcPr>
            <w:tcW w:w="254" w:type="pct"/>
            <w:shd w:val="clear" w:color="000000" w:fill="FFFFFF"/>
            <w:vAlign w:val="center"/>
          </w:tcPr>
          <w:p w14:paraId="3CA1F958" w14:textId="5170B798" w:rsidR="0031009F" w:rsidRDefault="0031009F" w:rsidP="0031009F">
            <w:pPr>
              <w:jc w:val="center"/>
              <w:rPr>
                <w:sz w:val="22"/>
                <w:szCs w:val="22"/>
              </w:rPr>
            </w:pPr>
            <w:r>
              <w:rPr>
                <w:sz w:val="22"/>
                <w:szCs w:val="22"/>
              </w:rPr>
              <w:t>1.3.17</w:t>
            </w:r>
          </w:p>
        </w:tc>
        <w:tc>
          <w:tcPr>
            <w:tcW w:w="1944" w:type="pct"/>
            <w:shd w:val="clear" w:color="auto" w:fill="auto"/>
            <w:vAlign w:val="center"/>
          </w:tcPr>
          <w:p w14:paraId="2CE7815B" w14:textId="7DB17CD1" w:rsidR="0031009F" w:rsidRPr="00695D8E" w:rsidRDefault="0031009F" w:rsidP="0031009F">
            <w:pPr>
              <w:rPr>
                <w:color w:val="000000"/>
                <w:sz w:val="22"/>
                <w:szCs w:val="22"/>
              </w:rPr>
            </w:pPr>
            <w:r w:rsidRPr="00695D8E">
              <w:rPr>
                <w:color w:val="000000"/>
                <w:sz w:val="22"/>
                <w:szCs w:val="22"/>
              </w:rPr>
              <w:t xml:space="preserve">Установка резервного пластинчатого теплообменника мощностью 0,6 МВт </w:t>
            </w:r>
          </w:p>
        </w:tc>
        <w:tc>
          <w:tcPr>
            <w:tcW w:w="382" w:type="pct"/>
            <w:tcBorders>
              <w:top w:val="nil"/>
              <w:left w:val="nil"/>
              <w:bottom w:val="single" w:sz="8" w:space="0" w:color="auto"/>
              <w:right w:val="single" w:sz="8" w:space="0" w:color="auto"/>
            </w:tcBorders>
            <w:shd w:val="clear" w:color="000000" w:fill="FFFFFF"/>
            <w:vAlign w:val="center"/>
          </w:tcPr>
          <w:p w14:paraId="485A5879" w14:textId="019BEA57" w:rsidR="0031009F" w:rsidRPr="00695D8E" w:rsidRDefault="0031009F" w:rsidP="0031009F">
            <w:pPr>
              <w:jc w:val="center"/>
              <w:rPr>
                <w:color w:val="000000"/>
                <w:sz w:val="22"/>
                <w:szCs w:val="22"/>
              </w:rPr>
            </w:pPr>
            <w:r>
              <w:rPr>
                <w:color w:val="000000"/>
                <w:sz w:val="22"/>
                <w:szCs w:val="22"/>
              </w:rPr>
              <w:t>632,365</w:t>
            </w:r>
          </w:p>
        </w:tc>
        <w:tc>
          <w:tcPr>
            <w:tcW w:w="309" w:type="pct"/>
            <w:tcBorders>
              <w:top w:val="nil"/>
              <w:left w:val="nil"/>
              <w:bottom w:val="single" w:sz="8" w:space="0" w:color="auto"/>
              <w:right w:val="single" w:sz="8" w:space="0" w:color="auto"/>
            </w:tcBorders>
            <w:shd w:val="clear" w:color="000000" w:fill="FFFFFF"/>
            <w:vAlign w:val="center"/>
          </w:tcPr>
          <w:p w14:paraId="4D0100AF" w14:textId="5579C78C" w:rsidR="0031009F" w:rsidRPr="00695D8E" w:rsidRDefault="0031009F" w:rsidP="0031009F">
            <w:pPr>
              <w:jc w:val="center"/>
              <w:rPr>
                <w:color w:val="000000"/>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3A84148A" w14:textId="3BE92BB0"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7814B93D" w14:textId="7B3DDE78"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4E134176" w14:textId="0F8C9224"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53C31FB6" w14:textId="1ECF1BF6"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7FA46CC5" w14:textId="18B71DFE" w:rsidR="0031009F" w:rsidRPr="00695D8E" w:rsidRDefault="0031009F" w:rsidP="0031009F">
            <w:pPr>
              <w:jc w:val="center"/>
              <w:rPr>
                <w:color w:val="000000"/>
                <w:sz w:val="22"/>
                <w:szCs w:val="22"/>
              </w:rPr>
            </w:pPr>
            <w:r>
              <w:rPr>
                <w:color w:val="000000"/>
                <w:sz w:val="22"/>
                <w:szCs w:val="22"/>
              </w:rPr>
              <w:t>632,365</w:t>
            </w:r>
          </w:p>
        </w:tc>
        <w:tc>
          <w:tcPr>
            <w:tcW w:w="347" w:type="pct"/>
            <w:tcBorders>
              <w:top w:val="nil"/>
              <w:left w:val="nil"/>
              <w:bottom w:val="single" w:sz="8" w:space="0" w:color="auto"/>
              <w:right w:val="single" w:sz="8" w:space="0" w:color="auto"/>
            </w:tcBorders>
            <w:shd w:val="clear" w:color="000000" w:fill="FFFFFF"/>
            <w:vAlign w:val="center"/>
          </w:tcPr>
          <w:p w14:paraId="61EDB1BB" w14:textId="44064688" w:rsidR="0031009F" w:rsidRPr="009E4337" w:rsidRDefault="0031009F" w:rsidP="0031009F">
            <w:pPr>
              <w:jc w:val="center"/>
              <w:rPr>
                <w:b/>
                <w:bCs/>
                <w:sz w:val="22"/>
                <w:szCs w:val="22"/>
              </w:rPr>
            </w:pPr>
            <w:r>
              <w:rPr>
                <w:b/>
                <w:bCs/>
                <w:color w:val="000000"/>
                <w:sz w:val="22"/>
                <w:szCs w:val="22"/>
              </w:rPr>
              <w:t> </w:t>
            </w:r>
          </w:p>
        </w:tc>
      </w:tr>
      <w:tr w:rsidR="0031009F" w:rsidRPr="009E4337" w14:paraId="4D62159D" w14:textId="77777777" w:rsidTr="00022C30">
        <w:trPr>
          <w:cantSplit/>
        </w:trPr>
        <w:tc>
          <w:tcPr>
            <w:tcW w:w="254" w:type="pct"/>
            <w:shd w:val="clear" w:color="000000" w:fill="FFFFFF"/>
            <w:vAlign w:val="center"/>
          </w:tcPr>
          <w:p w14:paraId="287BA4D2" w14:textId="111CF2A5" w:rsidR="0031009F" w:rsidRDefault="0031009F" w:rsidP="0031009F">
            <w:pPr>
              <w:jc w:val="center"/>
              <w:rPr>
                <w:sz w:val="22"/>
                <w:szCs w:val="22"/>
              </w:rPr>
            </w:pPr>
            <w:r w:rsidRPr="009E4337">
              <w:rPr>
                <w:b/>
                <w:sz w:val="22"/>
                <w:szCs w:val="22"/>
              </w:rPr>
              <w:t>2.</w:t>
            </w:r>
          </w:p>
        </w:tc>
        <w:tc>
          <w:tcPr>
            <w:tcW w:w="1944" w:type="pct"/>
            <w:shd w:val="clear" w:color="auto" w:fill="auto"/>
            <w:vAlign w:val="center"/>
          </w:tcPr>
          <w:p w14:paraId="2A6ED293" w14:textId="1E954B48" w:rsidR="0031009F" w:rsidRPr="00695D8E" w:rsidRDefault="0031009F" w:rsidP="0031009F">
            <w:pPr>
              <w:rPr>
                <w:color w:val="000000"/>
                <w:sz w:val="22"/>
                <w:szCs w:val="22"/>
              </w:rPr>
            </w:pPr>
            <w:r w:rsidRPr="009E4337">
              <w:rPr>
                <w:b/>
                <w:sz w:val="22"/>
                <w:szCs w:val="22"/>
              </w:rPr>
              <w:t>Реконструкция и (или) модернизация сетей теплоснабжения</w:t>
            </w:r>
          </w:p>
        </w:tc>
        <w:tc>
          <w:tcPr>
            <w:tcW w:w="382" w:type="pct"/>
            <w:tcBorders>
              <w:top w:val="nil"/>
              <w:left w:val="nil"/>
              <w:bottom w:val="single" w:sz="8" w:space="0" w:color="auto"/>
              <w:right w:val="single" w:sz="8" w:space="0" w:color="auto"/>
            </w:tcBorders>
            <w:shd w:val="clear" w:color="000000" w:fill="FFFFFF"/>
            <w:vAlign w:val="center"/>
          </w:tcPr>
          <w:p w14:paraId="78911369" w14:textId="31808D0C" w:rsidR="0031009F" w:rsidRPr="00695D8E" w:rsidRDefault="0031009F" w:rsidP="0031009F">
            <w:pPr>
              <w:jc w:val="center"/>
              <w:rPr>
                <w:color w:val="000000"/>
                <w:sz w:val="22"/>
                <w:szCs w:val="22"/>
              </w:rPr>
            </w:pPr>
          </w:p>
        </w:tc>
        <w:tc>
          <w:tcPr>
            <w:tcW w:w="309" w:type="pct"/>
            <w:tcBorders>
              <w:top w:val="nil"/>
              <w:left w:val="nil"/>
              <w:bottom w:val="single" w:sz="8" w:space="0" w:color="auto"/>
              <w:right w:val="single" w:sz="8" w:space="0" w:color="auto"/>
            </w:tcBorders>
            <w:shd w:val="clear" w:color="000000" w:fill="FFFFFF"/>
            <w:vAlign w:val="center"/>
          </w:tcPr>
          <w:p w14:paraId="70A2A451" w14:textId="27DC3AB3" w:rsidR="0031009F" w:rsidRPr="00695D8E" w:rsidRDefault="0031009F" w:rsidP="0031009F">
            <w:pPr>
              <w:jc w:val="center"/>
              <w:rPr>
                <w:color w:val="000000"/>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2A86BD53" w14:textId="46C4BA85" w:rsidR="0031009F" w:rsidRPr="00695D8E" w:rsidRDefault="0031009F" w:rsidP="0031009F">
            <w:pPr>
              <w:jc w:val="center"/>
              <w:rPr>
                <w:color w:val="000000"/>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E19E369" w14:textId="043463D3"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1235E6D9" w14:textId="68E65185"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8E5D30C" w14:textId="66D23A2C"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3DE4062" w14:textId="2A0EA88A" w:rsidR="0031009F" w:rsidRPr="00695D8E" w:rsidRDefault="0031009F" w:rsidP="0031009F">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6058E550" w14:textId="0F6487F5" w:rsidR="0031009F" w:rsidRPr="009E4337" w:rsidRDefault="0031009F" w:rsidP="0031009F">
            <w:pPr>
              <w:jc w:val="center"/>
              <w:rPr>
                <w:b/>
                <w:bCs/>
                <w:sz w:val="22"/>
                <w:szCs w:val="22"/>
              </w:rPr>
            </w:pPr>
            <w:r>
              <w:rPr>
                <w:b/>
                <w:bCs/>
                <w:color w:val="000000"/>
                <w:sz w:val="22"/>
                <w:szCs w:val="22"/>
              </w:rPr>
              <w:t> </w:t>
            </w:r>
          </w:p>
        </w:tc>
      </w:tr>
      <w:tr w:rsidR="0031009F" w:rsidRPr="009E4337" w14:paraId="5DAD0982" w14:textId="77777777" w:rsidTr="00022C30">
        <w:trPr>
          <w:cantSplit/>
        </w:trPr>
        <w:tc>
          <w:tcPr>
            <w:tcW w:w="254" w:type="pct"/>
            <w:shd w:val="clear" w:color="000000" w:fill="FFFFFF"/>
            <w:vAlign w:val="center"/>
          </w:tcPr>
          <w:p w14:paraId="5146C16B" w14:textId="5252B1D1" w:rsidR="0031009F" w:rsidRPr="009E4337" w:rsidRDefault="0031009F" w:rsidP="0031009F">
            <w:pPr>
              <w:jc w:val="center"/>
              <w:rPr>
                <w:b/>
                <w:sz w:val="22"/>
                <w:szCs w:val="22"/>
              </w:rPr>
            </w:pPr>
            <w:r w:rsidRPr="009E4337">
              <w:rPr>
                <w:sz w:val="22"/>
                <w:szCs w:val="22"/>
              </w:rPr>
              <w:t>2.</w:t>
            </w:r>
            <w:r w:rsidRPr="009E4337">
              <w:rPr>
                <w:sz w:val="22"/>
                <w:szCs w:val="22"/>
                <w:lang w:val="en-US"/>
              </w:rPr>
              <w:t>1</w:t>
            </w:r>
          </w:p>
        </w:tc>
        <w:tc>
          <w:tcPr>
            <w:tcW w:w="1944" w:type="pct"/>
            <w:shd w:val="clear" w:color="auto" w:fill="auto"/>
            <w:vAlign w:val="center"/>
          </w:tcPr>
          <w:p w14:paraId="22770076" w14:textId="497C86DA" w:rsidR="0031009F" w:rsidRPr="009E4337" w:rsidRDefault="0031009F" w:rsidP="0031009F">
            <w:pPr>
              <w:rPr>
                <w:b/>
                <w:sz w:val="22"/>
                <w:szCs w:val="22"/>
              </w:rPr>
            </w:pPr>
            <w:r w:rsidRPr="009E4337">
              <w:rPr>
                <w:sz w:val="22"/>
                <w:szCs w:val="22"/>
              </w:rPr>
              <w:t xml:space="preserve">Зона действия </w:t>
            </w:r>
            <w:r>
              <w:rPr>
                <w:sz w:val="22"/>
                <w:szCs w:val="22"/>
              </w:rPr>
              <w:t>ООО «МЕТАЛЛСТРОЙМОНТАЖ»</w:t>
            </w:r>
            <w:r w:rsidRPr="009E4337">
              <w:rPr>
                <w:sz w:val="22"/>
                <w:szCs w:val="22"/>
              </w:rPr>
              <w:t xml:space="preserve"> </w:t>
            </w:r>
          </w:p>
        </w:tc>
        <w:tc>
          <w:tcPr>
            <w:tcW w:w="382" w:type="pct"/>
            <w:tcBorders>
              <w:top w:val="nil"/>
              <w:left w:val="nil"/>
              <w:bottom w:val="single" w:sz="8" w:space="0" w:color="auto"/>
              <w:right w:val="single" w:sz="8" w:space="0" w:color="auto"/>
            </w:tcBorders>
            <w:shd w:val="clear" w:color="000000" w:fill="FFFFFF"/>
            <w:vAlign w:val="center"/>
          </w:tcPr>
          <w:p w14:paraId="4A59797F" w14:textId="2BAFDE9A" w:rsidR="0031009F" w:rsidRPr="00695D8E" w:rsidRDefault="0031009F" w:rsidP="0031009F">
            <w:pPr>
              <w:jc w:val="center"/>
              <w:rPr>
                <w:color w:val="000000"/>
                <w:sz w:val="22"/>
                <w:szCs w:val="22"/>
              </w:rPr>
            </w:pPr>
          </w:p>
        </w:tc>
        <w:tc>
          <w:tcPr>
            <w:tcW w:w="309" w:type="pct"/>
            <w:tcBorders>
              <w:top w:val="nil"/>
              <w:left w:val="nil"/>
              <w:bottom w:val="single" w:sz="8" w:space="0" w:color="auto"/>
              <w:right w:val="single" w:sz="8" w:space="0" w:color="auto"/>
            </w:tcBorders>
            <w:shd w:val="clear" w:color="000000" w:fill="FFFFFF"/>
            <w:vAlign w:val="center"/>
          </w:tcPr>
          <w:p w14:paraId="6596D3AD" w14:textId="5A6D2A13" w:rsidR="0031009F" w:rsidRPr="00695D8E" w:rsidRDefault="0031009F" w:rsidP="0031009F">
            <w:pPr>
              <w:jc w:val="center"/>
              <w:rPr>
                <w:color w:val="000000"/>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66438C2E" w14:textId="28F40DC5" w:rsidR="0031009F" w:rsidRPr="00695D8E" w:rsidRDefault="0031009F" w:rsidP="0031009F">
            <w:pPr>
              <w:jc w:val="center"/>
              <w:rPr>
                <w:color w:val="000000"/>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4865B5F9" w14:textId="35C10380" w:rsidR="0031009F" w:rsidRPr="009E4337" w:rsidRDefault="0031009F" w:rsidP="0031009F">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102F591" w14:textId="48B02389"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9936290" w14:textId="28501709" w:rsidR="0031009F" w:rsidRPr="009E4337" w:rsidRDefault="0031009F" w:rsidP="0031009F">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56391291" w14:textId="23908D10" w:rsidR="0031009F" w:rsidRPr="00695D8E" w:rsidRDefault="0031009F" w:rsidP="0031009F">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668A2B53" w14:textId="7B805BA7" w:rsidR="0031009F" w:rsidRPr="009E4337" w:rsidRDefault="0031009F" w:rsidP="0031009F">
            <w:pPr>
              <w:jc w:val="center"/>
              <w:rPr>
                <w:b/>
                <w:bCs/>
                <w:sz w:val="22"/>
                <w:szCs w:val="22"/>
              </w:rPr>
            </w:pPr>
            <w:r>
              <w:rPr>
                <w:b/>
                <w:bCs/>
                <w:color w:val="000000"/>
                <w:sz w:val="22"/>
                <w:szCs w:val="22"/>
              </w:rPr>
              <w:t> </w:t>
            </w:r>
          </w:p>
        </w:tc>
      </w:tr>
      <w:tr w:rsidR="0031009F" w:rsidRPr="009E4337" w14:paraId="6B23D131" w14:textId="77777777" w:rsidTr="00022C30">
        <w:trPr>
          <w:cantSplit/>
        </w:trPr>
        <w:tc>
          <w:tcPr>
            <w:tcW w:w="254" w:type="pct"/>
            <w:shd w:val="clear" w:color="000000" w:fill="FFFFFF"/>
            <w:vAlign w:val="center"/>
          </w:tcPr>
          <w:p w14:paraId="67ADD123" w14:textId="581D314C" w:rsidR="0031009F" w:rsidRPr="009E4337" w:rsidRDefault="0031009F" w:rsidP="0031009F">
            <w:pPr>
              <w:jc w:val="center"/>
              <w:rPr>
                <w:sz w:val="22"/>
                <w:szCs w:val="22"/>
              </w:rPr>
            </w:pPr>
            <w:r w:rsidRPr="009E4337">
              <w:rPr>
                <w:sz w:val="22"/>
                <w:szCs w:val="22"/>
              </w:rPr>
              <w:t>2.1.1</w:t>
            </w:r>
          </w:p>
        </w:tc>
        <w:tc>
          <w:tcPr>
            <w:tcW w:w="1944" w:type="pct"/>
            <w:shd w:val="clear" w:color="auto" w:fill="auto"/>
            <w:vAlign w:val="center"/>
          </w:tcPr>
          <w:p w14:paraId="123D137E" w14:textId="72F90B0C" w:rsidR="0031009F" w:rsidRPr="009E4337" w:rsidRDefault="0031009F" w:rsidP="0031009F">
            <w:pPr>
              <w:rPr>
                <w:sz w:val="22"/>
                <w:szCs w:val="22"/>
              </w:rPr>
            </w:pPr>
            <w:r w:rsidRPr="009E4337">
              <w:rPr>
                <w:sz w:val="22"/>
                <w:szCs w:val="22"/>
              </w:rPr>
              <w:t>Текущий ремонт тепловых сетей, ремонт и замена запорной арматуры, замена изношенных участков сетей теплоснабжения</w:t>
            </w:r>
          </w:p>
        </w:tc>
        <w:tc>
          <w:tcPr>
            <w:tcW w:w="382" w:type="pct"/>
            <w:tcBorders>
              <w:top w:val="nil"/>
              <w:left w:val="nil"/>
              <w:bottom w:val="single" w:sz="8" w:space="0" w:color="auto"/>
              <w:right w:val="single" w:sz="8" w:space="0" w:color="auto"/>
            </w:tcBorders>
            <w:shd w:val="clear" w:color="000000" w:fill="FFFFFF"/>
            <w:vAlign w:val="center"/>
          </w:tcPr>
          <w:p w14:paraId="4C219234" w14:textId="39ED7F62" w:rsidR="0031009F" w:rsidRPr="00695D8E" w:rsidRDefault="0031009F" w:rsidP="0031009F">
            <w:pPr>
              <w:jc w:val="center"/>
              <w:rPr>
                <w:color w:val="000000"/>
                <w:sz w:val="22"/>
                <w:szCs w:val="22"/>
              </w:rPr>
            </w:pPr>
            <w:r>
              <w:rPr>
                <w:sz w:val="22"/>
                <w:szCs w:val="22"/>
              </w:rPr>
              <w:t>7850,000</w:t>
            </w:r>
          </w:p>
        </w:tc>
        <w:tc>
          <w:tcPr>
            <w:tcW w:w="309" w:type="pct"/>
            <w:tcBorders>
              <w:top w:val="nil"/>
              <w:left w:val="nil"/>
              <w:bottom w:val="single" w:sz="8" w:space="0" w:color="auto"/>
              <w:right w:val="single" w:sz="8" w:space="0" w:color="auto"/>
            </w:tcBorders>
            <w:shd w:val="clear" w:color="000000" w:fill="FFFFFF"/>
            <w:vAlign w:val="center"/>
          </w:tcPr>
          <w:p w14:paraId="3EF2AF08" w14:textId="1E42D621" w:rsidR="0031009F" w:rsidRPr="00695D8E" w:rsidRDefault="0031009F" w:rsidP="0031009F">
            <w:pPr>
              <w:jc w:val="center"/>
              <w:rPr>
                <w:color w:val="000000"/>
                <w:sz w:val="22"/>
                <w:szCs w:val="22"/>
              </w:rPr>
            </w:pPr>
            <w:r>
              <w:rPr>
                <w:sz w:val="22"/>
                <w:szCs w:val="22"/>
              </w:rPr>
              <w:t>150,000</w:t>
            </w:r>
          </w:p>
        </w:tc>
        <w:tc>
          <w:tcPr>
            <w:tcW w:w="382" w:type="pct"/>
            <w:tcBorders>
              <w:top w:val="nil"/>
              <w:left w:val="nil"/>
              <w:bottom w:val="single" w:sz="8" w:space="0" w:color="auto"/>
              <w:right w:val="single" w:sz="8" w:space="0" w:color="auto"/>
            </w:tcBorders>
            <w:shd w:val="clear" w:color="000000" w:fill="FFFFFF"/>
            <w:vAlign w:val="center"/>
          </w:tcPr>
          <w:p w14:paraId="7F318D16" w14:textId="566BDC26" w:rsidR="0031009F" w:rsidRPr="00695D8E" w:rsidRDefault="0031009F" w:rsidP="0031009F">
            <w:pPr>
              <w:jc w:val="center"/>
              <w:rPr>
                <w:color w:val="000000"/>
                <w:sz w:val="22"/>
                <w:szCs w:val="22"/>
              </w:rPr>
            </w:pPr>
            <w:r>
              <w:rPr>
                <w:sz w:val="22"/>
                <w:szCs w:val="22"/>
              </w:rPr>
              <w:t>550,000</w:t>
            </w:r>
          </w:p>
        </w:tc>
        <w:tc>
          <w:tcPr>
            <w:tcW w:w="345" w:type="pct"/>
            <w:tcBorders>
              <w:top w:val="nil"/>
              <w:left w:val="nil"/>
              <w:bottom w:val="single" w:sz="8" w:space="0" w:color="auto"/>
              <w:right w:val="single" w:sz="8" w:space="0" w:color="auto"/>
            </w:tcBorders>
            <w:shd w:val="clear" w:color="000000" w:fill="FFFFFF"/>
            <w:vAlign w:val="center"/>
          </w:tcPr>
          <w:p w14:paraId="2AFE7443" w14:textId="5157E9D8" w:rsidR="0031009F" w:rsidRPr="009E4337" w:rsidRDefault="0031009F" w:rsidP="0031009F">
            <w:pPr>
              <w:jc w:val="center"/>
              <w:rPr>
                <w:sz w:val="22"/>
                <w:szCs w:val="22"/>
              </w:rPr>
            </w:pPr>
            <w:r>
              <w:rPr>
                <w:sz w:val="22"/>
                <w:szCs w:val="22"/>
              </w:rPr>
              <w:t>550,000</w:t>
            </w:r>
          </w:p>
        </w:tc>
        <w:tc>
          <w:tcPr>
            <w:tcW w:w="345" w:type="pct"/>
            <w:tcBorders>
              <w:top w:val="nil"/>
              <w:left w:val="nil"/>
              <w:bottom w:val="single" w:sz="8" w:space="0" w:color="auto"/>
              <w:right w:val="single" w:sz="8" w:space="0" w:color="auto"/>
            </w:tcBorders>
            <w:shd w:val="clear" w:color="000000" w:fill="FFFFFF"/>
            <w:vAlign w:val="center"/>
          </w:tcPr>
          <w:p w14:paraId="7EBEFE23" w14:textId="50C0BBC2" w:rsidR="0031009F" w:rsidRPr="009E4337" w:rsidRDefault="0031009F" w:rsidP="0031009F">
            <w:pPr>
              <w:jc w:val="center"/>
              <w:rPr>
                <w:b/>
                <w:bCs/>
                <w:sz w:val="22"/>
                <w:szCs w:val="22"/>
              </w:rPr>
            </w:pPr>
            <w:r>
              <w:rPr>
                <w:sz w:val="22"/>
                <w:szCs w:val="22"/>
              </w:rPr>
              <w:t>550,000</w:t>
            </w:r>
          </w:p>
        </w:tc>
        <w:tc>
          <w:tcPr>
            <w:tcW w:w="345" w:type="pct"/>
            <w:tcBorders>
              <w:top w:val="nil"/>
              <w:left w:val="nil"/>
              <w:bottom w:val="single" w:sz="8" w:space="0" w:color="auto"/>
              <w:right w:val="single" w:sz="8" w:space="0" w:color="auto"/>
            </w:tcBorders>
            <w:shd w:val="clear" w:color="000000" w:fill="FFFFFF"/>
            <w:vAlign w:val="center"/>
          </w:tcPr>
          <w:p w14:paraId="00286FB7" w14:textId="66F75887" w:rsidR="0031009F" w:rsidRPr="009E4337" w:rsidRDefault="0031009F" w:rsidP="0031009F">
            <w:pPr>
              <w:jc w:val="center"/>
              <w:rPr>
                <w:b/>
                <w:bCs/>
                <w:sz w:val="22"/>
                <w:szCs w:val="22"/>
              </w:rPr>
            </w:pPr>
            <w:r>
              <w:rPr>
                <w:sz w:val="22"/>
                <w:szCs w:val="22"/>
              </w:rPr>
              <w:t>550,000</w:t>
            </w:r>
          </w:p>
        </w:tc>
        <w:tc>
          <w:tcPr>
            <w:tcW w:w="345" w:type="pct"/>
            <w:tcBorders>
              <w:top w:val="nil"/>
              <w:left w:val="nil"/>
              <w:bottom w:val="single" w:sz="8" w:space="0" w:color="auto"/>
              <w:right w:val="single" w:sz="8" w:space="0" w:color="auto"/>
            </w:tcBorders>
            <w:shd w:val="clear" w:color="000000" w:fill="FFFFFF"/>
            <w:vAlign w:val="center"/>
          </w:tcPr>
          <w:p w14:paraId="2A5281A5" w14:textId="00DD4C26" w:rsidR="0031009F" w:rsidRPr="00695D8E" w:rsidRDefault="0031009F" w:rsidP="0031009F">
            <w:pPr>
              <w:jc w:val="center"/>
              <w:rPr>
                <w:color w:val="000000"/>
                <w:sz w:val="22"/>
                <w:szCs w:val="22"/>
              </w:rPr>
            </w:pPr>
            <w:r>
              <w:rPr>
                <w:sz w:val="22"/>
                <w:szCs w:val="22"/>
              </w:rPr>
              <w:t>2750,000</w:t>
            </w:r>
          </w:p>
        </w:tc>
        <w:tc>
          <w:tcPr>
            <w:tcW w:w="347" w:type="pct"/>
            <w:tcBorders>
              <w:top w:val="nil"/>
              <w:left w:val="nil"/>
              <w:bottom w:val="single" w:sz="8" w:space="0" w:color="auto"/>
              <w:right w:val="single" w:sz="8" w:space="0" w:color="auto"/>
            </w:tcBorders>
            <w:shd w:val="clear" w:color="000000" w:fill="FFFFFF"/>
            <w:vAlign w:val="center"/>
          </w:tcPr>
          <w:p w14:paraId="3A445954" w14:textId="6F6A2FC6" w:rsidR="0031009F" w:rsidRPr="009E4337" w:rsidRDefault="0031009F" w:rsidP="0031009F">
            <w:pPr>
              <w:jc w:val="center"/>
              <w:rPr>
                <w:b/>
                <w:bCs/>
                <w:sz w:val="22"/>
                <w:szCs w:val="22"/>
              </w:rPr>
            </w:pPr>
            <w:r>
              <w:rPr>
                <w:sz w:val="22"/>
                <w:szCs w:val="22"/>
              </w:rPr>
              <w:t>2750,000</w:t>
            </w:r>
          </w:p>
        </w:tc>
      </w:tr>
      <w:tr w:rsidR="00022C30" w:rsidRPr="00022C30" w14:paraId="0B28A77A" w14:textId="77777777" w:rsidTr="00022C30">
        <w:trPr>
          <w:cantSplit/>
        </w:trPr>
        <w:tc>
          <w:tcPr>
            <w:tcW w:w="254" w:type="pct"/>
            <w:shd w:val="clear" w:color="000000" w:fill="FFFFFF"/>
            <w:vAlign w:val="center"/>
          </w:tcPr>
          <w:p w14:paraId="2977CD81" w14:textId="48412022" w:rsidR="00022C30" w:rsidRPr="00022C30" w:rsidRDefault="00022C30" w:rsidP="0031009F">
            <w:pPr>
              <w:jc w:val="center"/>
              <w:rPr>
                <w:b/>
                <w:bCs/>
                <w:sz w:val="22"/>
                <w:szCs w:val="22"/>
              </w:rPr>
            </w:pPr>
            <w:r>
              <w:rPr>
                <w:b/>
                <w:bCs/>
                <w:sz w:val="22"/>
                <w:szCs w:val="22"/>
              </w:rPr>
              <w:t>3</w:t>
            </w:r>
          </w:p>
        </w:tc>
        <w:tc>
          <w:tcPr>
            <w:tcW w:w="1944" w:type="pct"/>
            <w:shd w:val="clear" w:color="auto" w:fill="auto"/>
            <w:vAlign w:val="center"/>
          </w:tcPr>
          <w:p w14:paraId="741386A8" w14:textId="3D42D70F" w:rsidR="00022C30" w:rsidRPr="00022C30" w:rsidRDefault="00022C30" w:rsidP="0031009F">
            <w:pPr>
              <w:rPr>
                <w:b/>
                <w:bCs/>
                <w:sz w:val="22"/>
                <w:szCs w:val="22"/>
              </w:rPr>
            </w:pPr>
            <w:r w:rsidRPr="00022C30">
              <w:rPr>
                <w:b/>
                <w:bCs/>
                <w:sz w:val="22"/>
                <w:szCs w:val="22"/>
              </w:rPr>
              <w:t>Перевод потребителей на «закрытую» систему теплоснабжения</w:t>
            </w:r>
          </w:p>
        </w:tc>
        <w:tc>
          <w:tcPr>
            <w:tcW w:w="382" w:type="pct"/>
            <w:tcBorders>
              <w:top w:val="nil"/>
              <w:left w:val="nil"/>
              <w:bottom w:val="single" w:sz="8" w:space="0" w:color="auto"/>
              <w:right w:val="single" w:sz="8" w:space="0" w:color="auto"/>
            </w:tcBorders>
            <w:shd w:val="clear" w:color="000000" w:fill="FFFFFF"/>
            <w:vAlign w:val="center"/>
          </w:tcPr>
          <w:p w14:paraId="2C21CF19" w14:textId="77777777" w:rsidR="00022C30" w:rsidRPr="00022C30" w:rsidRDefault="00022C30" w:rsidP="0031009F">
            <w:pPr>
              <w:jc w:val="center"/>
              <w:rPr>
                <w:b/>
                <w:bCs/>
                <w:sz w:val="22"/>
                <w:szCs w:val="22"/>
              </w:rPr>
            </w:pPr>
          </w:p>
        </w:tc>
        <w:tc>
          <w:tcPr>
            <w:tcW w:w="309" w:type="pct"/>
            <w:tcBorders>
              <w:top w:val="nil"/>
              <w:left w:val="nil"/>
              <w:bottom w:val="single" w:sz="8" w:space="0" w:color="auto"/>
              <w:right w:val="single" w:sz="8" w:space="0" w:color="auto"/>
            </w:tcBorders>
            <w:shd w:val="clear" w:color="000000" w:fill="FFFFFF"/>
            <w:vAlign w:val="center"/>
          </w:tcPr>
          <w:p w14:paraId="2812B37F" w14:textId="77777777" w:rsidR="00022C30" w:rsidRPr="00022C30" w:rsidRDefault="00022C30" w:rsidP="0031009F">
            <w:pPr>
              <w:jc w:val="center"/>
              <w:rPr>
                <w:b/>
                <w:bCs/>
                <w:sz w:val="22"/>
                <w:szCs w:val="22"/>
              </w:rPr>
            </w:pPr>
          </w:p>
        </w:tc>
        <w:tc>
          <w:tcPr>
            <w:tcW w:w="382" w:type="pct"/>
            <w:tcBorders>
              <w:top w:val="nil"/>
              <w:left w:val="nil"/>
              <w:bottom w:val="single" w:sz="8" w:space="0" w:color="auto"/>
              <w:right w:val="single" w:sz="8" w:space="0" w:color="auto"/>
            </w:tcBorders>
            <w:shd w:val="clear" w:color="000000" w:fill="FFFFFF"/>
            <w:vAlign w:val="center"/>
          </w:tcPr>
          <w:p w14:paraId="707CD890" w14:textId="77777777" w:rsidR="00022C30" w:rsidRPr="00022C30" w:rsidRDefault="00022C30" w:rsidP="0031009F">
            <w:pPr>
              <w:jc w:val="center"/>
              <w:rPr>
                <w:b/>
                <w:bCs/>
                <w:sz w:val="22"/>
                <w:szCs w:val="22"/>
              </w:rPr>
            </w:pPr>
          </w:p>
        </w:tc>
        <w:tc>
          <w:tcPr>
            <w:tcW w:w="345" w:type="pct"/>
            <w:tcBorders>
              <w:top w:val="nil"/>
              <w:left w:val="nil"/>
              <w:bottom w:val="single" w:sz="8" w:space="0" w:color="auto"/>
              <w:right w:val="single" w:sz="8" w:space="0" w:color="auto"/>
            </w:tcBorders>
            <w:shd w:val="clear" w:color="000000" w:fill="FFFFFF"/>
            <w:vAlign w:val="center"/>
          </w:tcPr>
          <w:p w14:paraId="008D0CD2" w14:textId="77777777" w:rsidR="00022C30" w:rsidRPr="00022C30" w:rsidRDefault="00022C30" w:rsidP="0031009F">
            <w:pPr>
              <w:jc w:val="center"/>
              <w:rPr>
                <w:b/>
                <w:bCs/>
                <w:sz w:val="22"/>
                <w:szCs w:val="22"/>
              </w:rPr>
            </w:pPr>
          </w:p>
        </w:tc>
        <w:tc>
          <w:tcPr>
            <w:tcW w:w="345" w:type="pct"/>
            <w:tcBorders>
              <w:top w:val="nil"/>
              <w:left w:val="nil"/>
              <w:bottom w:val="single" w:sz="8" w:space="0" w:color="auto"/>
              <w:right w:val="single" w:sz="8" w:space="0" w:color="auto"/>
            </w:tcBorders>
            <w:shd w:val="clear" w:color="000000" w:fill="FFFFFF"/>
            <w:vAlign w:val="center"/>
          </w:tcPr>
          <w:p w14:paraId="3E31752F" w14:textId="77777777" w:rsidR="00022C30" w:rsidRPr="00022C30" w:rsidRDefault="00022C30" w:rsidP="0031009F">
            <w:pPr>
              <w:jc w:val="center"/>
              <w:rPr>
                <w:b/>
                <w:bCs/>
                <w:sz w:val="22"/>
                <w:szCs w:val="22"/>
              </w:rPr>
            </w:pPr>
          </w:p>
        </w:tc>
        <w:tc>
          <w:tcPr>
            <w:tcW w:w="345" w:type="pct"/>
            <w:tcBorders>
              <w:top w:val="nil"/>
              <w:left w:val="nil"/>
              <w:bottom w:val="single" w:sz="8" w:space="0" w:color="auto"/>
              <w:right w:val="single" w:sz="8" w:space="0" w:color="auto"/>
            </w:tcBorders>
            <w:shd w:val="clear" w:color="000000" w:fill="FFFFFF"/>
            <w:vAlign w:val="center"/>
          </w:tcPr>
          <w:p w14:paraId="0A695BF4" w14:textId="77777777" w:rsidR="00022C30" w:rsidRPr="00022C30" w:rsidRDefault="00022C30" w:rsidP="0031009F">
            <w:pPr>
              <w:jc w:val="center"/>
              <w:rPr>
                <w:b/>
                <w:bCs/>
                <w:sz w:val="22"/>
                <w:szCs w:val="22"/>
              </w:rPr>
            </w:pPr>
          </w:p>
        </w:tc>
        <w:tc>
          <w:tcPr>
            <w:tcW w:w="345" w:type="pct"/>
            <w:tcBorders>
              <w:top w:val="nil"/>
              <w:left w:val="nil"/>
              <w:bottom w:val="single" w:sz="8" w:space="0" w:color="auto"/>
              <w:right w:val="single" w:sz="8" w:space="0" w:color="auto"/>
            </w:tcBorders>
            <w:shd w:val="clear" w:color="000000" w:fill="FFFFFF"/>
            <w:vAlign w:val="center"/>
          </w:tcPr>
          <w:p w14:paraId="06F95059" w14:textId="77777777" w:rsidR="00022C30" w:rsidRPr="00022C30" w:rsidRDefault="00022C30" w:rsidP="0031009F">
            <w:pPr>
              <w:jc w:val="center"/>
              <w:rPr>
                <w:b/>
                <w:bCs/>
                <w:sz w:val="22"/>
                <w:szCs w:val="22"/>
              </w:rPr>
            </w:pPr>
          </w:p>
        </w:tc>
        <w:tc>
          <w:tcPr>
            <w:tcW w:w="347" w:type="pct"/>
            <w:tcBorders>
              <w:top w:val="nil"/>
              <w:left w:val="nil"/>
              <w:bottom w:val="single" w:sz="8" w:space="0" w:color="auto"/>
              <w:right w:val="single" w:sz="8" w:space="0" w:color="auto"/>
            </w:tcBorders>
            <w:shd w:val="clear" w:color="000000" w:fill="FFFFFF"/>
            <w:vAlign w:val="center"/>
          </w:tcPr>
          <w:p w14:paraId="258C1C5B" w14:textId="77777777" w:rsidR="00022C30" w:rsidRPr="00022C30" w:rsidRDefault="00022C30" w:rsidP="0031009F">
            <w:pPr>
              <w:jc w:val="center"/>
              <w:rPr>
                <w:b/>
                <w:bCs/>
                <w:sz w:val="22"/>
                <w:szCs w:val="22"/>
              </w:rPr>
            </w:pPr>
          </w:p>
        </w:tc>
      </w:tr>
      <w:tr w:rsidR="00022C30" w:rsidRPr="009E4337" w14:paraId="13DE4BFE" w14:textId="77777777" w:rsidTr="00022C30">
        <w:trPr>
          <w:cantSplit/>
        </w:trPr>
        <w:tc>
          <w:tcPr>
            <w:tcW w:w="254" w:type="pct"/>
            <w:shd w:val="clear" w:color="000000" w:fill="FFFFFF"/>
            <w:vAlign w:val="center"/>
          </w:tcPr>
          <w:p w14:paraId="1CE00BFC" w14:textId="4A1ACA80" w:rsidR="00022C30" w:rsidRPr="009E4337" w:rsidRDefault="00022C30" w:rsidP="00022C30">
            <w:pPr>
              <w:jc w:val="center"/>
              <w:rPr>
                <w:sz w:val="22"/>
                <w:szCs w:val="22"/>
              </w:rPr>
            </w:pPr>
            <w:r>
              <w:rPr>
                <w:sz w:val="22"/>
                <w:szCs w:val="22"/>
              </w:rPr>
              <w:t>3.1</w:t>
            </w:r>
          </w:p>
        </w:tc>
        <w:tc>
          <w:tcPr>
            <w:tcW w:w="1944" w:type="pct"/>
            <w:shd w:val="clear" w:color="auto" w:fill="auto"/>
            <w:vAlign w:val="center"/>
          </w:tcPr>
          <w:p w14:paraId="5A388FF2" w14:textId="67B5E446" w:rsidR="00022C30" w:rsidRPr="009E4337" w:rsidRDefault="00022C30" w:rsidP="00022C30">
            <w:pPr>
              <w:rPr>
                <w:sz w:val="22"/>
                <w:szCs w:val="22"/>
              </w:rPr>
            </w:pPr>
            <w:r w:rsidRPr="00561CF7">
              <w:rPr>
                <w:sz w:val="22"/>
                <w:szCs w:val="22"/>
              </w:rPr>
              <w:t xml:space="preserve">Реконструкция тепловых узлов потребителей тепловой энергии </w:t>
            </w:r>
          </w:p>
        </w:tc>
        <w:tc>
          <w:tcPr>
            <w:tcW w:w="382" w:type="pct"/>
            <w:tcBorders>
              <w:top w:val="nil"/>
              <w:left w:val="nil"/>
              <w:bottom w:val="single" w:sz="8" w:space="0" w:color="auto"/>
              <w:right w:val="single" w:sz="8" w:space="0" w:color="auto"/>
            </w:tcBorders>
            <w:shd w:val="clear" w:color="000000" w:fill="FFFFFF"/>
            <w:vAlign w:val="center"/>
          </w:tcPr>
          <w:p w14:paraId="46F7291B" w14:textId="4B2F355D" w:rsidR="00022C30" w:rsidRDefault="00022C30" w:rsidP="00022C30">
            <w:pPr>
              <w:jc w:val="center"/>
              <w:rPr>
                <w:sz w:val="22"/>
                <w:szCs w:val="22"/>
              </w:rPr>
            </w:pPr>
            <w:r w:rsidRPr="00022C30">
              <w:rPr>
                <w:color w:val="000000"/>
                <w:sz w:val="22"/>
                <w:szCs w:val="22"/>
              </w:rPr>
              <w:t>19500,000</w:t>
            </w:r>
          </w:p>
        </w:tc>
        <w:tc>
          <w:tcPr>
            <w:tcW w:w="309" w:type="pct"/>
            <w:tcBorders>
              <w:top w:val="nil"/>
              <w:left w:val="nil"/>
              <w:bottom w:val="single" w:sz="8" w:space="0" w:color="auto"/>
              <w:right w:val="single" w:sz="8" w:space="0" w:color="auto"/>
            </w:tcBorders>
            <w:shd w:val="clear" w:color="000000" w:fill="FFFFFF"/>
            <w:vAlign w:val="center"/>
          </w:tcPr>
          <w:p w14:paraId="12F0C3C2" w14:textId="6D1F06CD" w:rsidR="00022C30" w:rsidRDefault="00022C30" w:rsidP="00022C30">
            <w:pPr>
              <w:jc w:val="center"/>
              <w:rPr>
                <w:sz w:val="22"/>
                <w:szCs w:val="22"/>
              </w:rPr>
            </w:pPr>
            <w:r w:rsidRPr="00022C30">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39929FE0" w14:textId="5A54D464" w:rsidR="00022C30" w:rsidRDefault="00022C30" w:rsidP="00022C30">
            <w:pPr>
              <w:jc w:val="center"/>
              <w:rPr>
                <w:sz w:val="22"/>
                <w:szCs w:val="22"/>
              </w:rPr>
            </w:pPr>
            <w:r w:rsidRPr="00022C30">
              <w:rPr>
                <w:color w:val="000000"/>
                <w:sz w:val="22"/>
                <w:szCs w:val="22"/>
              </w:rPr>
              <w:t>1500,000</w:t>
            </w:r>
          </w:p>
        </w:tc>
        <w:tc>
          <w:tcPr>
            <w:tcW w:w="345" w:type="pct"/>
            <w:tcBorders>
              <w:top w:val="nil"/>
              <w:left w:val="nil"/>
              <w:bottom w:val="single" w:sz="8" w:space="0" w:color="auto"/>
              <w:right w:val="single" w:sz="8" w:space="0" w:color="auto"/>
            </w:tcBorders>
            <w:shd w:val="clear" w:color="000000" w:fill="FFFFFF"/>
            <w:vAlign w:val="center"/>
          </w:tcPr>
          <w:p w14:paraId="490C2945" w14:textId="0364EC27" w:rsidR="00022C30" w:rsidRDefault="00022C30" w:rsidP="00022C30">
            <w:pPr>
              <w:jc w:val="center"/>
              <w:rPr>
                <w:sz w:val="22"/>
                <w:szCs w:val="22"/>
              </w:rPr>
            </w:pPr>
            <w:r w:rsidRPr="00022C30">
              <w:rPr>
                <w:color w:val="000000"/>
                <w:sz w:val="22"/>
                <w:szCs w:val="22"/>
              </w:rPr>
              <w:t>1500,000</w:t>
            </w:r>
          </w:p>
        </w:tc>
        <w:tc>
          <w:tcPr>
            <w:tcW w:w="345" w:type="pct"/>
            <w:tcBorders>
              <w:top w:val="nil"/>
              <w:left w:val="nil"/>
              <w:bottom w:val="single" w:sz="8" w:space="0" w:color="auto"/>
              <w:right w:val="single" w:sz="8" w:space="0" w:color="auto"/>
            </w:tcBorders>
            <w:shd w:val="clear" w:color="000000" w:fill="FFFFFF"/>
            <w:vAlign w:val="center"/>
          </w:tcPr>
          <w:p w14:paraId="72980E2F" w14:textId="51C45641" w:rsidR="00022C30" w:rsidRDefault="00022C30" w:rsidP="00022C30">
            <w:pPr>
              <w:jc w:val="center"/>
              <w:rPr>
                <w:sz w:val="22"/>
                <w:szCs w:val="22"/>
              </w:rPr>
            </w:pPr>
            <w:r w:rsidRPr="00022C30">
              <w:rPr>
                <w:color w:val="000000"/>
                <w:sz w:val="22"/>
                <w:szCs w:val="22"/>
              </w:rPr>
              <w:t>1500,000</w:t>
            </w:r>
          </w:p>
        </w:tc>
        <w:tc>
          <w:tcPr>
            <w:tcW w:w="345" w:type="pct"/>
            <w:tcBorders>
              <w:top w:val="nil"/>
              <w:left w:val="nil"/>
              <w:bottom w:val="single" w:sz="8" w:space="0" w:color="auto"/>
              <w:right w:val="single" w:sz="8" w:space="0" w:color="auto"/>
            </w:tcBorders>
            <w:shd w:val="clear" w:color="000000" w:fill="FFFFFF"/>
            <w:vAlign w:val="center"/>
          </w:tcPr>
          <w:p w14:paraId="4E652446" w14:textId="742DDD64" w:rsidR="00022C30" w:rsidRDefault="00022C30" w:rsidP="00022C30">
            <w:pPr>
              <w:jc w:val="center"/>
              <w:rPr>
                <w:sz w:val="22"/>
                <w:szCs w:val="22"/>
              </w:rPr>
            </w:pPr>
            <w:r w:rsidRPr="00022C30">
              <w:rPr>
                <w:color w:val="000000"/>
                <w:sz w:val="22"/>
                <w:szCs w:val="22"/>
              </w:rPr>
              <w:t>1500,000</w:t>
            </w:r>
          </w:p>
        </w:tc>
        <w:tc>
          <w:tcPr>
            <w:tcW w:w="345" w:type="pct"/>
            <w:tcBorders>
              <w:top w:val="nil"/>
              <w:left w:val="nil"/>
              <w:bottom w:val="single" w:sz="8" w:space="0" w:color="auto"/>
              <w:right w:val="single" w:sz="8" w:space="0" w:color="auto"/>
            </w:tcBorders>
            <w:shd w:val="clear" w:color="000000" w:fill="FFFFFF"/>
            <w:vAlign w:val="center"/>
          </w:tcPr>
          <w:p w14:paraId="192D6D5F" w14:textId="1E93471B" w:rsidR="00022C30" w:rsidRDefault="00022C30" w:rsidP="00022C30">
            <w:pPr>
              <w:jc w:val="center"/>
              <w:rPr>
                <w:sz w:val="22"/>
                <w:szCs w:val="22"/>
              </w:rPr>
            </w:pPr>
            <w:r w:rsidRPr="00022C30">
              <w:rPr>
                <w:color w:val="000000"/>
                <w:sz w:val="22"/>
                <w:szCs w:val="22"/>
              </w:rPr>
              <w:t>7500,000</w:t>
            </w:r>
          </w:p>
        </w:tc>
        <w:tc>
          <w:tcPr>
            <w:tcW w:w="347" w:type="pct"/>
            <w:tcBorders>
              <w:top w:val="nil"/>
              <w:left w:val="nil"/>
              <w:bottom w:val="single" w:sz="8" w:space="0" w:color="auto"/>
              <w:right w:val="single" w:sz="8" w:space="0" w:color="auto"/>
            </w:tcBorders>
            <w:shd w:val="clear" w:color="000000" w:fill="FFFFFF"/>
            <w:vAlign w:val="center"/>
          </w:tcPr>
          <w:p w14:paraId="7EC9841D" w14:textId="131BA15E" w:rsidR="00022C30" w:rsidRDefault="00022C30" w:rsidP="00022C30">
            <w:pPr>
              <w:jc w:val="center"/>
              <w:rPr>
                <w:sz w:val="22"/>
                <w:szCs w:val="22"/>
              </w:rPr>
            </w:pPr>
            <w:r w:rsidRPr="00022C30">
              <w:rPr>
                <w:color w:val="000000"/>
                <w:sz w:val="22"/>
                <w:szCs w:val="22"/>
              </w:rPr>
              <w:t>6000,000</w:t>
            </w:r>
          </w:p>
        </w:tc>
      </w:tr>
      <w:tr w:rsidR="00022C30" w:rsidRPr="009E4337" w14:paraId="06652F83" w14:textId="77777777" w:rsidTr="00022C30">
        <w:trPr>
          <w:cantSplit/>
        </w:trPr>
        <w:tc>
          <w:tcPr>
            <w:tcW w:w="254" w:type="pct"/>
            <w:shd w:val="clear" w:color="000000" w:fill="FFFFFF"/>
            <w:vAlign w:val="center"/>
          </w:tcPr>
          <w:p w14:paraId="414B6D3A" w14:textId="77777777" w:rsidR="00022C30" w:rsidRPr="009E4337" w:rsidRDefault="00022C30" w:rsidP="00022C30">
            <w:pPr>
              <w:jc w:val="center"/>
              <w:rPr>
                <w:sz w:val="22"/>
                <w:szCs w:val="22"/>
              </w:rPr>
            </w:pPr>
          </w:p>
        </w:tc>
        <w:tc>
          <w:tcPr>
            <w:tcW w:w="1944" w:type="pct"/>
            <w:shd w:val="clear" w:color="auto" w:fill="auto"/>
            <w:vAlign w:val="center"/>
          </w:tcPr>
          <w:p w14:paraId="05AA2317" w14:textId="72DC5734" w:rsidR="00022C30" w:rsidRPr="009E4337" w:rsidRDefault="00022C30" w:rsidP="00022C30">
            <w:pPr>
              <w:rPr>
                <w:sz w:val="22"/>
                <w:szCs w:val="22"/>
              </w:rPr>
            </w:pPr>
            <w:r w:rsidRPr="009E4337">
              <w:rPr>
                <w:sz w:val="22"/>
                <w:szCs w:val="22"/>
              </w:rPr>
              <w:t>ВСЕГО:</w:t>
            </w:r>
          </w:p>
        </w:tc>
        <w:tc>
          <w:tcPr>
            <w:tcW w:w="382" w:type="pct"/>
            <w:tcBorders>
              <w:top w:val="nil"/>
              <w:left w:val="nil"/>
              <w:bottom w:val="single" w:sz="8" w:space="0" w:color="auto"/>
              <w:right w:val="single" w:sz="8" w:space="0" w:color="auto"/>
            </w:tcBorders>
            <w:shd w:val="clear" w:color="000000" w:fill="FFFFFF"/>
            <w:vAlign w:val="center"/>
          </w:tcPr>
          <w:p w14:paraId="6B10D4BD" w14:textId="35646C90" w:rsidR="00022C30" w:rsidRPr="009E4337" w:rsidRDefault="00022C30" w:rsidP="00022C30">
            <w:pPr>
              <w:jc w:val="center"/>
              <w:rPr>
                <w:sz w:val="22"/>
                <w:szCs w:val="22"/>
              </w:rPr>
            </w:pPr>
            <w:r w:rsidRPr="00022C30">
              <w:rPr>
                <w:sz w:val="22"/>
                <w:szCs w:val="22"/>
              </w:rPr>
              <w:t>63976,319</w:t>
            </w:r>
          </w:p>
        </w:tc>
        <w:tc>
          <w:tcPr>
            <w:tcW w:w="309" w:type="pct"/>
            <w:tcBorders>
              <w:top w:val="nil"/>
              <w:left w:val="nil"/>
              <w:bottom w:val="single" w:sz="8" w:space="0" w:color="auto"/>
              <w:right w:val="single" w:sz="8" w:space="0" w:color="auto"/>
            </w:tcBorders>
            <w:shd w:val="clear" w:color="000000" w:fill="FFFFFF"/>
            <w:vAlign w:val="center"/>
          </w:tcPr>
          <w:p w14:paraId="7FBE3704" w14:textId="33C8AB02" w:rsidR="00022C30" w:rsidRPr="009E4337" w:rsidRDefault="00022C30" w:rsidP="00022C30">
            <w:pPr>
              <w:jc w:val="center"/>
              <w:rPr>
                <w:sz w:val="22"/>
                <w:szCs w:val="22"/>
              </w:rPr>
            </w:pPr>
            <w:r w:rsidRPr="00022C30">
              <w:rPr>
                <w:sz w:val="22"/>
                <w:szCs w:val="22"/>
              </w:rPr>
              <w:t>150,000</w:t>
            </w:r>
          </w:p>
        </w:tc>
        <w:tc>
          <w:tcPr>
            <w:tcW w:w="382" w:type="pct"/>
            <w:tcBorders>
              <w:top w:val="nil"/>
              <w:left w:val="nil"/>
              <w:bottom w:val="single" w:sz="8" w:space="0" w:color="auto"/>
              <w:right w:val="single" w:sz="8" w:space="0" w:color="auto"/>
            </w:tcBorders>
            <w:shd w:val="clear" w:color="000000" w:fill="FFFFFF"/>
            <w:vAlign w:val="center"/>
          </w:tcPr>
          <w:p w14:paraId="3F518512" w14:textId="45A5857F" w:rsidR="00022C30" w:rsidRPr="009E4337" w:rsidRDefault="00022C30" w:rsidP="00022C30">
            <w:pPr>
              <w:jc w:val="center"/>
              <w:rPr>
                <w:sz w:val="22"/>
                <w:szCs w:val="22"/>
              </w:rPr>
            </w:pPr>
            <w:r w:rsidRPr="00022C30">
              <w:rPr>
                <w:sz w:val="22"/>
                <w:szCs w:val="22"/>
              </w:rPr>
              <w:t>12762,604</w:t>
            </w:r>
          </w:p>
        </w:tc>
        <w:tc>
          <w:tcPr>
            <w:tcW w:w="345" w:type="pct"/>
            <w:tcBorders>
              <w:top w:val="nil"/>
              <w:left w:val="nil"/>
              <w:bottom w:val="single" w:sz="8" w:space="0" w:color="auto"/>
              <w:right w:val="single" w:sz="8" w:space="0" w:color="auto"/>
            </w:tcBorders>
            <w:shd w:val="clear" w:color="000000" w:fill="FFFFFF"/>
            <w:vAlign w:val="center"/>
          </w:tcPr>
          <w:p w14:paraId="356ADDAE" w14:textId="4CEC22A8" w:rsidR="00022C30" w:rsidRPr="009E4337" w:rsidRDefault="00022C30" w:rsidP="00022C30">
            <w:pPr>
              <w:jc w:val="center"/>
              <w:rPr>
                <w:sz w:val="22"/>
                <w:szCs w:val="22"/>
              </w:rPr>
            </w:pPr>
            <w:r w:rsidRPr="00022C30">
              <w:rPr>
                <w:sz w:val="22"/>
                <w:szCs w:val="22"/>
              </w:rPr>
              <w:t>10431,088</w:t>
            </w:r>
          </w:p>
        </w:tc>
        <w:tc>
          <w:tcPr>
            <w:tcW w:w="345" w:type="pct"/>
            <w:tcBorders>
              <w:top w:val="nil"/>
              <w:left w:val="nil"/>
              <w:bottom w:val="single" w:sz="8" w:space="0" w:color="auto"/>
              <w:right w:val="single" w:sz="8" w:space="0" w:color="auto"/>
            </w:tcBorders>
            <w:shd w:val="clear" w:color="000000" w:fill="FFFFFF"/>
            <w:vAlign w:val="center"/>
          </w:tcPr>
          <w:p w14:paraId="5FC72364" w14:textId="37CA4102" w:rsidR="00022C30" w:rsidRPr="009E4337" w:rsidRDefault="00022C30" w:rsidP="00022C30">
            <w:pPr>
              <w:jc w:val="center"/>
              <w:rPr>
                <w:sz w:val="22"/>
                <w:szCs w:val="22"/>
              </w:rPr>
            </w:pPr>
            <w:r w:rsidRPr="00022C30">
              <w:rPr>
                <w:sz w:val="22"/>
                <w:szCs w:val="22"/>
              </w:rPr>
              <w:t>10237,073</w:t>
            </w:r>
          </w:p>
        </w:tc>
        <w:tc>
          <w:tcPr>
            <w:tcW w:w="345" w:type="pct"/>
            <w:tcBorders>
              <w:top w:val="nil"/>
              <w:left w:val="nil"/>
              <w:bottom w:val="single" w:sz="8" w:space="0" w:color="auto"/>
              <w:right w:val="single" w:sz="8" w:space="0" w:color="auto"/>
            </w:tcBorders>
            <w:shd w:val="clear" w:color="000000" w:fill="FFFFFF"/>
            <w:vAlign w:val="center"/>
          </w:tcPr>
          <w:p w14:paraId="75A5A298" w14:textId="0157635A" w:rsidR="00022C30" w:rsidRPr="009E4337" w:rsidRDefault="00022C30" w:rsidP="00022C30">
            <w:pPr>
              <w:jc w:val="center"/>
              <w:rPr>
                <w:sz w:val="22"/>
                <w:szCs w:val="22"/>
              </w:rPr>
            </w:pPr>
            <w:r w:rsidRPr="00022C30">
              <w:rPr>
                <w:sz w:val="22"/>
                <w:szCs w:val="22"/>
              </w:rPr>
              <w:t>4557,399</w:t>
            </w:r>
          </w:p>
        </w:tc>
        <w:tc>
          <w:tcPr>
            <w:tcW w:w="345" w:type="pct"/>
            <w:tcBorders>
              <w:top w:val="nil"/>
              <w:left w:val="nil"/>
              <w:bottom w:val="single" w:sz="8" w:space="0" w:color="auto"/>
              <w:right w:val="single" w:sz="8" w:space="0" w:color="auto"/>
            </w:tcBorders>
            <w:shd w:val="clear" w:color="000000" w:fill="FFFFFF"/>
            <w:vAlign w:val="center"/>
          </w:tcPr>
          <w:p w14:paraId="6E5B974E" w14:textId="4559556F" w:rsidR="00022C30" w:rsidRPr="009E4337" w:rsidRDefault="00022C30" w:rsidP="00022C30">
            <w:pPr>
              <w:jc w:val="center"/>
              <w:rPr>
                <w:sz w:val="22"/>
                <w:szCs w:val="22"/>
              </w:rPr>
            </w:pPr>
            <w:r w:rsidRPr="00022C30">
              <w:rPr>
                <w:sz w:val="22"/>
                <w:szCs w:val="22"/>
              </w:rPr>
              <w:t>17088,155</w:t>
            </w:r>
          </w:p>
        </w:tc>
        <w:tc>
          <w:tcPr>
            <w:tcW w:w="347" w:type="pct"/>
            <w:tcBorders>
              <w:top w:val="nil"/>
              <w:left w:val="nil"/>
              <w:bottom w:val="single" w:sz="8" w:space="0" w:color="auto"/>
              <w:right w:val="single" w:sz="8" w:space="0" w:color="auto"/>
            </w:tcBorders>
            <w:shd w:val="clear" w:color="000000" w:fill="FFFFFF"/>
            <w:vAlign w:val="center"/>
          </w:tcPr>
          <w:p w14:paraId="4AC86F5D" w14:textId="26B2BA6E" w:rsidR="00022C30" w:rsidRPr="009E4337" w:rsidRDefault="00022C30" w:rsidP="00022C30">
            <w:pPr>
              <w:jc w:val="center"/>
              <w:rPr>
                <w:sz w:val="22"/>
                <w:szCs w:val="22"/>
              </w:rPr>
            </w:pPr>
            <w:r w:rsidRPr="00022C30">
              <w:rPr>
                <w:sz w:val="22"/>
                <w:szCs w:val="22"/>
              </w:rPr>
              <w:t>8750,000</w:t>
            </w:r>
          </w:p>
        </w:tc>
      </w:tr>
    </w:tbl>
    <w:bookmarkEnd w:id="532"/>
    <w:p w14:paraId="2B2F414E" w14:textId="48A2BA63" w:rsidR="00D709D2" w:rsidRPr="009E4337" w:rsidRDefault="00EF6A30" w:rsidP="0006129B">
      <w:pPr>
        <w:tabs>
          <w:tab w:val="left" w:pos="0"/>
        </w:tabs>
      </w:pPr>
      <w:r w:rsidRPr="009E4337">
        <w:t>*- Объемы инвестиций в развитие системы теплоснабжения определены по укрупненным показателям на основании объектов-аналогов и должны быть уточнены на последующих стадиях проектирования.</w:t>
      </w:r>
    </w:p>
    <w:p w14:paraId="4EE919D6" w14:textId="77777777" w:rsidR="00D023B5" w:rsidRPr="009E4337" w:rsidRDefault="00D023B5" w:rsidP="0006129B">
      <w:pPr>
        <w:tabs>
          <w:tab w:val="left" w:pos="0"/>
        </w:tabs>
        <w:ind w:firstLine="709"/>
        <w:rPr>
          <w:b/>
        </w:rPr>
        <w:sectPr w:rsidR="00D023B5" w:rsidRPr="009E4337" w:rsidSect="004C5CD6">
          <w:footerReference w:type="first" r:id="rId35"/>
          <w:pgSz w:w="16838" w:h="11906" w:orient="landscape"/>
          <w:pgMar w:top="1134" w:right="851" w:bottom="1134" w:left="1134" w:header="708" w:footer="708" w:gutter="0"/>
          <w:cols w:space="708"/>
          <w:docGrid w:linePitch="360"/>
        </w:sectPr>
      </w:pPr>
    </w:p>
    <w:p w14:paraId="5F91120A" w14:textId="77777777" w:rsidR="00DA4A49" w:rsidRPr="009E4337" w:rsidRDefault="00CC521F" w:rsidP="0006129B">
      <w:pPr>
        <w:pStyle w:val="21"/>
        <w:spacing w:line="240" w:lineRule="auto"/>
      </w:pPr>
      <w:bookmarkStart w:id="533" w:name="_Toc158278777"/>
      <w:bookmarkStart w:id="534" w:name="_Toc183331886"/>
      <w:r w:rsidRPr="009E4337">
        <w:lastRenderedPageBreak/>
        <w:t>12.2</w:t>
      </w:r>
      <w:r w:rsidR="00DA4A49" w:rsidRPr="009E4337">
        <w:t xml:space="preserve"> </w:t>
      </w:r>
      <w:r w:rsidRPr="009E4337">
        <w:t>О</w:t>
      </w:r>
      <w:r w:rsidR="00B35576" w:rsidRPr="009E4337">
        <w:t>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533"/>
      <w:bookmarkEnd w:id="534"/>
    </w:p>
    <w:p w14:paraId="5B6DE7AB" w14:textId="77777777" w:rsidR="00302B66" w:rsidRPr="009E4337" w:rsidRDefault="00302B66" w:rsidP="0006129B">
      <w:pPr>
        <w:tabs>
          <w:tab w:val="left" w:pos="0"/>
        </w:tabs>
        <w:ind w:firstLine="709"/>
      </w:pPr>
      <w:r w:rsidRPr="009E4337">
        <w:t>Общий объём необходимых инвестиций в осуществление программы складывается из суммы капитальных затрат на реализацию предлагаемых мероприятий по теплоисточникам и тепловым сетям, требуемых оборотных средств и средств, необходимых для обслуживания долга (в случае финансирования за счёт заёмных средств).</w:t>
      </w:r>
    </w:p>
    <w:p w14:paraId="225D6364" w14:textId="77777777" w:rsidR="00302B66" w:rsidRPr="009E4337" w:rsidRDefault="00302B66" w:rsidP="0006129B">
      <w:pPr>
        <w:tabs>
          <w:tab w:val="left" w:pos="0"/>
        </w:tabs>
        <w:ind w:firstLine="709"/>
      </w:pPr>
      <w:r w:rsidRPr="009E4337">
        <w:t>В качестве источников финансирования рассматриваются:</w:t>
      </w:r>
    </w:p>
    <w:p w14:paraId="73BAA5C1" w14:textId="77777777" w:rsidR="00302B66" w:rsidRPr="009E4337" w:rsidRDefault="00CC521F" w:rsidP="0006129B">
      <w:pPr>
        <w:tabs>
          <w:tab w:val="left" w:pos="0"/>
          <w:tab w:val="left" w:pos="993"/>
        </w:tabs>
        <w:ind w:left="709"/>
      </w:pPr>
      <w:r w:rsidRPr="009E4337">
        <w:t xml:space="preserve">1) </w:t>
      </w:r>
      <w:r w:rsidR="00302B66" w:rsidRPr="009E4337">
        <w:t>собственные средства теплоснабжающих организаций;</w:t>
      </w:r>
    </w:p>
    <w:p w14:paraId="5A75C051" w14:textId="77777777" w:rsidR="00302B66" w:rsidRPr="009E4337" w:rsidRDefault="00CC521F" w:rsidP="0006129B">
      <w:pPr>
        <w:tabs>
          <w:tab w:val="left" w:pos="0"/>
          <w:tab w:val="left" w:pos="993"/>
        </w:tabs>
        <w:ind w:left="709"/>
      </w:pPr>
      <w:r w:rsidRPr="009E4337">
        <w:t xml:space="preserve">2) </w:t>
      </w:r>
      <w:r w:rsidR="00302B66" w:rsidRPr="009E4337">
        <w:t>заемные средства;</w:t>
      </w:r>
    </w:p>
    <w:p w14:paraId="725FD025" w14:textId="77777777" w:rsidR="00302B66" w:rsidRPr="009E4337" w:rsidRDefault="00CC521F" w:rsidP="0006129B">
      <w:pPr>
        <w:tabs>
          <w:tab w:val="left" w:pos="0"/>
          <w:tab w:val="left" w:pos="993"/>
        </w:tabs>
        <w:ind w:left="709"/>
      </w:pPr>
      <w:r w:rsidRPr="009E4337">
        <w:t xml:space="preserve">3) </w:t>
      </w:r>
      <w:r w:rsidR="00302B66" w:rsidRPr="009E4337">
        <w:t>бюджетные средства;</w:t>
      </w:r>
    </w:p>
    <w:p w14:paraId="60C10AC8" w14:textId="77777777" w:rsidR="00302B66" w:rsidRPr="009E4337" w:rsidRDefault="00CC521F" w:rsidP="0006129B">
      <w:pPr>
        <w:tabs>
          <w:tab w:val="left" w:pos="0"/>
          <w:tab w:val="left" w:pos="993"/>
        </w:tabs>
        <w:ind w:left="709"/>
      </w:pPr>
      <w:r w:rsidRPr="009E4337">
        <w:t xml:space="preserve">4) </w:t>
      </w:r>
      <w:r w:rsidR="00302B66" w:rsidRPr="009E4337">
        <w:t>инвестиционная программа.</w:t>
      </w:r>
    </w:p>
    <w:p w14:paraId="68C797DC" w14:textId="77777777" w:rsidR="00302B66" w:rsidRPr="009E4337" w:rsidRDefault="00302B66" w:rsidP="0006129B">
      <w:pPr>
        <w:tabs>
          <w:tab w:val="left" w:pos="0"/>
        </w:tabs>
        <w:ind w:firstLine="709"/>
      </w:pPr>
      <w:r w:rsidRPr="009E4337">
        <w:t>К собственным средствам организации относятся: прибыль, плата за подключение и амортизация. В качестве источника финансирования рассматривается не вся прибыль организации, а только часть, превышающая нормируемую прибыль организации. Амортизация, начисляемая по существующим основным средствам организаций, используется на поддержание и восстановление существующего оборудования и поэтому не является источником финансирования. В качестве источника финансирования рассматривается только часть амортизации, начисляемой по объектам, введенным при реализации программы.</w:t>
      </w:r>
    </w:p>
    <w:p w14:paraId="4C19C0C4" w14:textId="77777777" w:rsidR="00302B66" w:rsidRPr="009E4337" w:rsidRDefault="00302B66" w:rsidP="0006129B">
      <w:pPr>
        <w:tabs>
          <w:tab w:val="left" w:pos="0"/>
        </w:tabs>
        <w:ind w:firstLine="709"/>
      </w:pPr>
      <w:r w:rsidRPr="009E4337">
        <w:t>Заемные средства, полученные в виде долгового обязательства, могут быть привлечены организациями для реализации мероприятий на различный срок и на различных условиях.</w:t>
      </w:r>
    </w:p>
    <w:p w14:paraId="130503FC" w14:textId="77777777" w:rsidR="00302B66" w:rsidRPr="009E4337" w:rsidRDefault="00302B66" w:rsidP="0006129B">
      <w:pPr>
        <w:tabs>
          <w:tab w:val="left" w:pos="0"/>
        </w:tabs>
        <w:ind w:firstLine="709"/>
      </w:pPr>
      <w:r w:rsidRPr="009E4337">
        <w:t>Бюджетные средства могут быть использованы для финансирования низкоэффективных и социально-значимых проектов при отсутствии других возможностей по финансированию проектов. Кроме того, бюджетные средства могут быть использованы для финансирования мероприятий, реализуемых муниципальными предприятиями.</w:t>
      </w:r>
    </w:p>
    <w:p w14:paraId="427699C9" w14:textId="77777777" w:rsidR="00495E2C" w:rsidRPr="009E4337" w:rsidRDefault="00CC521F" w:rsidP="0006129B">
      <w:pPr>
        <w:pStyle w:val="21"/>
        <w:spacing w:line="240" w:lineRule="auto"/>
      </w:pPr>
      <w:bookmarkStart w:id="535" w:name="_Toc158278778"/>
      <w:bookmarkStart w:id="536" w:name="_Toc183331887"/>
      <w:r w:rsidRPr="009E4337">
        <w:t>12.3 Р</w:t>
      </w:r>
      <w:r w:rsidR="00B35576" w:rsidRPr="009E4337">
        <w:t>асчеты экономической эффективности инвестиций</w:t>
      </w:r>
      <w:bookmarkEnd w:id="535"/>
      <w:bookmarkEnd w:id="536"/>
    </w:p>
    <w:p w14:paraId="5AF6998C" w14:textId="77777777" w:rsidR="00302B66" w:rsidRPr="009E4337" w:rsidRDefault="00302B66" w:rsidP="0006129B">
      <w:pPr>
        <w:tabs>
          <w:tab w:val="left" w:pos="0"/>
        </w:tabs>
        <w:ind w:firstLine="567"/>
      </w:pPr>
      <w:r w:rsidRPr="009E4337">
        <w:t>Экономическая эффективность реализации мероприятий по сохранению существующей</w:t>
      </w:r>
      <w:r w:rsidR="002F5504" w:rsidRPr="009E4337">
        <w:t xml:space="preserve"> </w:t>
      </w:r>
      <w:r w:rsidRPr="009E4337">
        <w:t>схемы теплоснабжения с проведением работ по модернизации существующих объектов выражается в сокращении эксплуатационных издержек, уменьшению удельных расходов топлива на производство тепла, а также снижению потерь тепла при транспортировке.</w:t>
      </w:r>
    </w:p>
    <w:p w14:paraId="416D6E6B" w14:textId="77777777" w:rsidR="00302B66" w:rsidRPr="009E4337" w:rsidRDefault="00302B66" w:rsidP="0006129B">
      <w:pPr>
        <w:tabs>
          <w:tab w:val="left" w:pos="0"/>
        </w:tabs>
        <w:ind w:firstLine="567"/>
      </w:pPr>
      <w:r w:rsidRPr="009E4337">
        <w:t>Для обеспечения надежного теплоснабжения необходимо регулярно проводить работы по замене изношенного и устаревшего оборудования, замене тепловых сетей.</w:t>
      </w:r>
    </w:p>
    <w:p w14:paraId="1E31E18E" w14:textId="77777777" w:rsidR="00495E2C" w:rsidRPr="009E4337" w:rsidRDefault="00CC521F" w:rsidP="0006129B">
      <w:pPr>
        <w:pStyle w:val="21"/>
        <w:spacing w:line="240" w:lineRule="auto"/>
      </w:pPr>
      <w:bookmarkStart w:id="537" w:name="_Toc158278779"/>
      <w:bookmarkStart w:id="538" w:name="_Toc183331888"/>
      <w:r w:rsidRPr="009E4337">
        <w:t>12.4</w:t>
      </w:r>
      <w:r w:rsidR="00495E2C" w:rsidRPr="009E4337">
        <w:t xml:space="preserve"> </w:t>
      </w:r>
      <w:r w:rsidRPr="009E4337">
        <w:t>Р</w:t>
      </w:r>
      <w:r w:rsidR="00B35576" w:rsidRPr="009E4337">
        <w:t>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bookmarkEnd w:id="537"/>
      <w:bookmarkEnd w:id="538"/>
    </w:p>
    <w:p w14:paraId="7AA6C086" w14:textId="77777777" w:rsidR="00495E2C" w:rsidRPr="009E4337" w:rsidRDefault="00495E2C" w:rsidP="0006129B">
      <w:pPr>
        <w:ind w:firstLine="567"/>
      </w:pPr>
      <w:r w:rsidRPr="009E4337">
        <w:t>Снижение темпа роста тарифа на услуги централизованного теплоснабжения для потребителей возможно в случае выделения большего объема бюджетного финансирования для реализации мероприятий, или для выплаты процентов по займам.</w:t>
      </w:r>
    </w:p>
    <w:p w14:paraId="6A34E0DE" w14:textId="77777777" w:rsidR="00495E2C" w:rsidRPr="009E4337" w:rsidRDefault="00495E2C" w:rsidP="0006129B">
      <w:pPr>
        <w:ind w:firstLine="567"/>
      </w:pPr>
      <w:r w:rsidRPr="009E4337">
        <w:t xml:space="preserve">При реализации низкоэффективных мероприятий, таких как реконструкция тепловых сетей, установка приборов учета тепловой энергии, замена оборудования без увеличения эффективности его работы за счет собственных средств, а также за счет заемных средств организаций, будет происходить рост тарифа на услуги теплоснабжения потребителей. </w:t>
      </w:r>
    </w:p>
    <w:p w14:paraId="09A39F29" w14:textId="77777777" w:rsidR="00495E2C" w:rsidRPr="009E4337" w:rsidRDefault="00495E2C" w:rsidP="0006129B">
      <w:pPr>
        <w:ind w:firstLine="567"/>
      </w:pPr>
      <w:r w:rsidRPr="009E4337">
        <w:t xml:space="preserve">Поэтому для снижения темпов роста тарифа предполагается, что для реализации низкоэффективных мероприятий, связанных с реконструкцией существующих систем, будут использоваться бюджетные средства. </w:t>
      </w:r>
    </w:p>
    <w:p w14:paraId="651D9AB2" w14:textId="77355873" w:rsidR="003A5836" w:rsidRPr="009E4337" w:rsidRDefault="00495E2C" w:rsidP="0006129B">
      <w:pPr>
        <w:ind w:firstLine="567"/>
      </w:pPr>
      <w:r w:rsidRPr="009E4337">
        <w:t>При подключении новых потребителей, реализации мероприятий</w:t>
      </w:r>
      <w:r w:rsidR="00D200AB" w:rsidRPr="009E4337">
        <w:t>,</w:t>
      </w:r>
      <w:r w:rsidRPr="009E4337">
        <w:t xml:space="preserve"> связанных с повышением эффективности работы тепловых сетей, источников тепловой энергии и замене малоэффективного оборудования, возможно использование собственных средств теплоснабжающих организаций, а также использование заемных средств. Для выплат по займам используются собственные средства организации, образующиеся в результате реализации мероприятий (аморти</w:t>
      </w:r>
      <w:r w:rsidRPr="009E4337">
        <w:lastRenderedPageBreak/>
        <w:t>зация и дополнительная прибыль). При этом затраты на возврат займов, и на использование собственных средств включаются в тариф на услуги теплоснабжения.</w:t>
      </w:r>
    </w:p>
    <w:p w14:paraId="3BC47E59" w14:textId="77777777" w:rsidR="00E57D05" w:rsidRPr="009E4337" w:rsidRDefault="00E57D05" w:rsidP="0006129B">
      <w:pPr>
        <w:ind w:firstLine="567"/>
      </w:pPr>
      <w:r w:rsidRPr="009E4337">
        <w:t>Расчеты</w:t>
      </w:r>
      <w:r w:rsidR="00BB7B26" w:rsidRPr="009E4337">
        <w:t xml:space="preserve"> </w:t>
      </w:r>
      <w:r w:rsidRPr="009E4337">
        <w:t>ценовых</w:t>
      </w:r>
      <w:r w:rsidR="00BB7B26" w:rsidRPr="009E4337">
        <w:t xml:space="preserve"> </w:t>
      </w:r>
      <w:r w:rsidRPr="009E4337">
        <w:t>(тарифных)</w:t>
      </w:r>
      <w:r w:rsidR="00BB7B26" w:rsidRPr="009E4337">
        <w:t xml:space="preserve"> </w:t>
      </w:r>
      <w:r w:rsidRPr="009E4337">
        <w:t>последствий</w:t>
      </w:r>
      <w:r w:rsidR="00BB7B26" w:rsidRPr="009E4337">
        <w:t xml:space="preserve"> </w:t>
      </w:r>
      <w:r w:rsidRPr="009E4337">
        <w:t>для</w:t>
      </w:r>
      <w:r w:rsidR="00BB7B26" w:rsidRPr="009E4337">
        <w:t xml:space="preserve"> </w:t>
      </w:r>
      <w:r w:rsidRPr="009E4337">
        <w:t>потребителей</w:t>
      </w:r>
      <w:r w:rsidR="00BB7B26" w:rsidRPr="009E4337">
        <w:t xml:space="preserve"> </w:t>
      </w:r>
      <w:r w:rsidRPr="009E4337">
        <w:t>при</w:t>
      </w:r>
      <w:r w:rsidR="00BB7B26" w:rsidRPr="009E4337">
        <w:t xml:space="preserve"> </w:t>
      </w:r>
      <w:r w:rsidRPr="009E4337">
        <w:t>реализации</w:t>
      </w:r>
      <w:r w:rsidR="00BB7B26" w:rsidRPr="009E4337">
        <w:t xml:space="preserve"> </w:t>
      </w:r>
      <w:r w:rsidRPr="009E4337">
        <w:t>программ строительства,</w:t>
      </w:r>
      <w:r w:rsidR="00BB7B26" w:rsidRPr="009E4337">
        <w:t xml:space="preserve"> </w:t>
      </w:r>
      <w:r w:rsidRPr="009E4337">
        <w:t>реконструкции</w:t>
      </w:r>
      <w:r w:rsidR="00BB7B26" w:rsidRPr="009E4337">
        <w:t xml:space="preserve"> </w:t>
      </w:r>
      <w:r w:rsidRPr="009E4337">
        <w:t>и</w:t>
      </w:r>
      <w:r w:rsidR="00BB7B26" w:rsidRPr="009E4337">
        <w:t xml:space="preserve"> </w:t>
      </w:r>
      <w:r w:rsidRPr="009E4337">
        <w:t>технического</w:t>
      </w:r>
      <w:r w:rsidR="00BB7B26" w:rsidRPr="009E4337">
        <w:t xml:space="preserve"> </w:t>
      </w:r>
      <w:r w:rsidRPr="009E4337">
        <w:t>перевооружения</w:t>
      </w:r>
      <w:r w:rsidR="00BB7B26" w:rsidRPr="009E4337">
        <w:t xml:space="preserve"> </w:t>
      </w:r>
      <w:r w:rsidRPr="009E4337">
        <w:t>систем</w:t>
      </w:r>
      <w:r w:rsidR="00BB7B26" w:rsidRPr="009E4337">
        <w:t xml:space="preserve"> </w:t>
      </w:r>
      <w:r w:rsidRPr="009E4337">
        <w:t>теплоснабжения приведены в главе 14.</w:t>
      </w:r>
    </w:p>
    <w:p w14:paraId="7C2FF472" w14:textId="6BF95FAB" w:rsidR="00AC01BD" w:rsidRPr="009E4337" w:rsidRDefault="007D12AB" w:rsidP="0006129B">
      <w:pPr>
        <w:pStyle w:val="21"/>
        <w:spacing w:line="240" w:lineRule="auto"/>
        <w:rPr>
          <w:rFonts w:eastAsia="Microsoft YaHei"/>
        </w:rPr>
      </w:pPr>
      <w:bookmarkStart w:id="539" w:name="_Toc158278780"/>
      <w:bookmarkStart w:id="540" w:name="_Toc183331889"/>
      <w:r w:rsidRPr="009E4337">
        <w:rPr>
          <w:rFonts w:eastAsia="Microsoft YaHei"/>
        </w:rPr>
        <w:t>12.</w:t>
      </w:r>
      <w:r w:rsidR="00CC521F" w:rsidRPr="009E4337">
        <w:rPr>
          <w:rFonts w:eastAsia="Microsoft YaHei"/>
        </w:rPr>
        <w:t>5</w:t>
      </w:r>
      <w:r w:rsidRPr="009E4337">
        <w:rPr>
          <w:rFonts w:eastAsia="Microsoft YaHei"/>
        </w:rPr>
        <w:t xml:space="preserve"> </w:t>
      </w:r>
      <w:r w:rsidR="00335D61" w:rsidRPr="009E4337">
        <w:rPr>
          <w:rFonts w:eastAsia="Microsoft YaHei"/>
        </w:rPr>
        <w:t xml:space="preserve">Состав изменений, выполненных </w:t>
      </w:r>
      <w:r w:rsidR="00540956" w:rsidRPr="009E4337">
        <w:rPr>
          <w:rFonts w:eastAsia="Microsoft YaHei"/>
        </w:rPr>
        <w:t>в доработанной и (или) актуализированной схеме теплоснабжения</w:t>
      </w:r>
      <w:bookmarkEnd w:id="539"/>
      <w:bookmarkEnd w:id="540"/>
    </w:p>
    <w:p w14:paraId="56C1AAA1" w14:textId="0BC867C2" w:rsidR="00DD0BFB" w:rsidRPr="009E4337" w:rsidRDefault="001E78EB" w:rsidP="0006129B">
      <w:pPr>
        <w:ind w:firstLine="567"/>
      </w:pPr>
      <w:r w:rsidRPr="009E4337">
        <w:t xml:space="preserve">Глава переработана </w:t>
      </w:r>
      <w:r w:rsidR="003F7AC4" w:rsidRPr="009E4337">
        <w:t xml:space="preserve">в соответствии </w:t>
      </w:r>
      <w:r w:rsidR="00DD0BFB" w:rsidRPr="009E4337">
        <w:t xml:space="preserve">с действующей редакцией </w:t>
      </w:r>
      <w:r w:rsidR="00C879D3" w:rsidRPr="009E4337">
        <w:t>Постановления Правительства РФ от 22.02.2012 № 154</w:t>
      </w:r>
      <w:r w:rsidR="00B95373" w:rsidRPr="009E4337">
        <w:t xml:space="preserve"> </w:t>
      </w:r>
      <w:r w:rsidR="0098168B" w:rsidRPr="009E4337">
        <w:t>«</w:t>
      </w:r>
      <w:r w:rsidR="00DD0BFB" w:rsidRPr="009E4337">
        <w:t xml:space="preserve">О требованиях к схемам теплоснабжения, порядку их </w:t>
      </w:r>
      <w:r w:rsidR="008E4EBE" w:rsidRPr="009E4337">
        <w:t>разработки</w:t>
      </w:r>
      <w:r w:rsidR="00DD0BFB" w:rsidRPr="009E4337">
        <w:t xml:space="preserve"> и утверждения</w:t>
      </w:r>
      <w:r w:rsidR="0098168B" w:rsidRPr="009E4337">
        <w:t>»</w:t>
      </w:r>
      <w:r w:rsidR="00DD0BFB" w:rsidRPr="009E4337">
        <w:t xml:space="preserve"> </w:t>
      </w:r>
      <w:r w:rsidR="00C6704F" w:rsidRPr="009E4337">
        <w:t xml:space="preserve">(в редакции </w:t>
      </w:r>
      <w:r w:rsidR="007010E8" w:rsidRPr="009E4337">
        <w:t>Постановлений Правительства РФ</w:t>
      </w:r>
      <w:r w:rsidR="00DD0BFB" w:rsidRPr="009E4337">
        <w:t xml:space="preserve"> от 07.10.2014 № 1016, от 18.03.2016 № 208, от 23.03.2016 № 229, от 12.07.2016 № 666, от 03.04.2018 № 405, от 16.03.2019 № 276) и Методическими указаниями</w:t>
      </w:r>
      <w:r w:rsidR="00127490" w:rsidRPr="009E4337">
        <w:t xml:space="preserve"> (</w:t>
      </w:r>
      <w:r w:rsidR="003965AF" w:rsidRPr="009E4337">
        <w:t xml:space="preserve">утв. Приказом Минэнерго России от 05.03.2019 № 212 </w:t>
      </w:r>
      <w:r w:rsidR="0098168B" w:rsidRPr="009E4337">
        <w:t>«</w:t>
      </w:r>
      <w:r w:rsidR="003965AF" w:rsidRPr="009E4337">
        <w:t>Об утверждении Методических указаний по разработке схем теплоснабжения</w:t>
      </w:r>
      <w:r w:rsidR="0098168B" w:rsidRPr="009E4337">
        <w:t>»</w:t>
      </w:r>
      <w:r w:rsidR="00127490" w:rsidRPr="009E4337">
        <w:t>).</w:t>
      </w:r>
    </w:p>
    <w:p w14:paraId="5EBBCE02" w14:textId="77777777" w:rsidR="00302B66" w:rsidRPr="009E4337" w:rsidRDefault="00302B66" w:rsidP="0006129B">
      <w:pPr>
        <w:ind w:firstLine="567"/>
        <w:sectPr w:rsidR="00302B66" w:rsidRPr="009E4337" w:rsidSect="004C5CD6">
          <w:pgSz w:w="11906" w:h="16838"/>
          <w:pgMar w:top="1134" w:right="851" w:bottom="1134" w:left="1134" w:header="709" w:footer="709" w:gutter="0"/>
          <w:cols w:space="708"/>
          <w:docGrid w:linePitch="360"/>
        </w:sectPr>
      </w:pPr>
    </w:p>
    <w:p w14:paraId="65DB15AA" w14:textId="77777777" w:rsidR="00E847F5" w:rsidRPr="009E4337" w:rsidRDefault="00E847F5" w:rsidP="0006129B">
      <w:pPr>
        <w:pStyle w:val="1"/>
        <w:rPr>
          <w:shd w:val="clear" w:color="auto" w:fill="FFFFFF"/>
        </w:rPr>
      </w:pPr>
      <w:bookmarkStart w:id="541" w:name="_Toc158278781"/>
      <w:bookmarkStart w:id="542" w:name="_Toc183331890"/>
      <w:r w:rsidRPr="009E4337">
        <w:lastRenderedPageBreak/>
        <w:t>ГЛАВА 1</w:t>
      </w:r>
      <w:r w:rsidR="00231152" w:rsidRPr="009E4337">
        <w:t>3</w:t>
      </w:r>
      <w:r w:rsidR="00B35576" w:rsidRPr="009E4337">
        <w:t xml:space="preserve"> Индикаторы развития систем теплоснабжения </w:t>
      </w:r>
      <w:r w:rsidR="003F7AC4" w:rsidRPr="009E4337">
        <w:t>поселения</w:t>
      </w:r>
      <w:bookmarkEnd w:id="541"/>
      <w:bookmarkEnd w:id="542"/>
    </w:p>
    <w:p w14:paraId="20DB0D07" w14:textId="77777777" w:rsidR="00043924" w:rsidRPr="009E4337" w:rsidRDefault="00043924" w:rsidP="0006129B">
      <w:pPr>
        <w:ind w:firstLine="426"/>
      </w:pPr>
      <w:r w:rsidRPr="009E4337">
        <w:t xml:space="preserve">Целевой показатель – это ожидаемая норма усовершенствования, установленная для конкретного процесса, продукта, услуги и т.д. Целевые значения устанавливаются в конкретных единицах (деньги, количество, процент, отношение...) и ориентированы на определенный </w:t>
      </w:r>
      <w:r w:rsidR="009C38E7" w:rsidRPr="009E4337">
        <w:t xml:space="preserve">период </w:t>
      </w:r>
      <w:r w:rsidRPr="009E4337">
        <w:t>времени.</w:t>
      </w:r>
      <w:r w:rsidR="00851204" w:rsidRPr="009E4337">
        <w:t xml:space="preserve"> </w:t>
      </w:r>
    </w:p>
    <w:p w14:paraId="0E8F7919" w14:textId="77777777" w:rsidR="00043924" w:rsidRPr="009E4337" w:rsidRDefault="00043924" w:rsidP="0006129B">
      <w:pPr>
        <w:ind w:firstLine="426"/>
      </w:pPr>
      <w:r w:rsidRPr="009E4337">
        <w:t>Необходимо регулярно сравнивать фактически достигнутые результаты с запланированными целевыми показателями, для своевременного выявления динамики изменений и принятия при необходимости корректирующих действий.</w:t>
      </w:r>
    </w:p>
    <w:p w14:paraId="3125665C" w14:textId="77777777" w:rsidR="00231152" w:rsidRPr="009E4337" w:rsidRDefault="00231152" w:rsidP="0006129B">
      <w:pPr>
        <w:ind w:firstLine="426"/>
      </w:pPr>
      <w:r w:rsidRPr="009E4337">
        <w:t>Индикаторами развития системы теплоснабжения являются:</w:t>
      </w:r>
    </w:p>
    <w:p w14:paraId="02D4ACB2" w14:textId="77777777" w:rsidR="00A96857" w:rsidRPr="009E4337" w:rsidRDefault="00A96857" w:rsidP="0006129B">
      <w:pPr>
        <w:tabs>
          <w:tab w:val="left" w:pos="567"/>
          <w:tab w:val="left" w:pos="1134"/>
        </w:tabs>
        <w:autoSpaceDE w:val="0"/>
        <w:autoSpaceDN w:val="0"/>
        <w:adjustRightInd w:val="0"/>
        <w:ind w:firstLine="567"/>
        <w:contextualSpacing/>
      </w:pPr>
      <w:r w:rsidRPr="009E4337">
        <w:t>1) количество прекращений подачи тепловой энергии, теплоносителя в результате технологических нарушений на тепловых сетях;</w:t>
      </w:r>
    </w:p>
    <w:p w14:paraId="33F1D0E7" w14:textId="77777777" w:rsidR="00A96857" w:rsidRPr="009E4337" w:rsidRDefault="00A96857" w:rsidP="0006129B">
      <w:pPr>
        <w:tabs>
          <w:tab w:val="left" w:pos="567"/>
          <w:tab w:val="left" w:pos="1134"/>
        </w:tabs>
        <w:autoSpaceDE w:val="0"/>
        <w:autoSpaceDN w:val="0"/>
        <w:adjustRightInd w:val="0"/>
        <w:ind w:firstLine="567"/>
        <w:contextualSpacing/>
      </w:pPr>
      <w:r w:rsidRPr="009E4337">
        <w:t>2) количество прекращений подачи тепловой энергии, теплоносителя в результате технологических нарушений на источниках тепловой энергии;</w:t>
      </w:r>
    </w:p>
    <w:p w14:paraId="5EE7F626" w14:textId="77777777" w:rsidR="00A96857" w:rsidRPr="009E4337" w:rsidRDefault="00A96857" w:rsidP="0006129B">
      <w:pPr>
        <w:tabs>
          <w:tab w:val="left" w:pos="567"/>
          <w:tab w:val="left" w:pos="1134"/>
        </w:tabs>
        <w:autoSpaceDE w:val="0"/>
        <w:autoSpaceDN w:val="0"/>
        <w:adjustRightInd w:val="0"/>
        <w:ind w:firstLine="567"/>
        <w:contextualSpacing/>
      </w:pPr>
      <w:r w:rsidRPr="009E4337">
        <w:t>3)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p w14:paraId="03DB048C" w14:textId="77777777" w:rsidR="00A96857" w:rsidRPr="009E4337" w:rsidRDefault="00A96857" w:rsidP="0006129B">
      <w:pPr>
        <w:tabs>
          <w:tab w:val="left" w:pos="567"/>
          <w:tab w:val="left" w:pos="1134"/>
        </w:tabs>
        <w:autoSpaceDE w:val="0"/>
        <w:autoSpaceDN w:val="0"/>
        <w:adjustRightInd w:val="0"/>
        <w:ind w:firstLine="567"/>
        <w:contextualSpacing/>
      </w:pPr>
      <w:r w:rsidRPr="009E4337">
        <w:t>4) отношение величины технологических потерь тепловой энергии, теплоносителя к материальной характеристике тепловой сети;</w:t>
      </w:r>
    </w:p>
    <w:p w14:paraId="044A2230" w14:textId="77777777" w:rsidR="00A96857" w:rsidRPr="009E4337" w:rsidRDefault="00A96857" w:rsidP="0006129B">
      <w:pPr>
        <w:tabs>
          <w:tab w:val="left" w:pos="567"/>
          <w:tab w:val="left" w:pos="1134"/>
        </w:tabs>
        <w:autoSpaceDE w:val="0"/>
        <w:autoSpaceDN w:val="0"/>
        <w:adjustRightInd w:val="0"/>
        <w:ind w:firstLine="567"/>
        <w:contextualSpacing/>
      </w:pPr>
      <w:r w:rsidRPr="009E4337">
        <w:t>5) коэффициент использования установленной тепловой мощности;</w:t>
      </w:r>
    </w:p>
    <w:p w14:paraId="2B0E4F2D" w14:textId="77777777" w:rsidR="00A96857" w:rsidRPr="009E4337" w:rsidRDefault="00A96857" w:rsidP="0006129B">
      <w:pPr>
        <w:tabs>
          <w:tab w:val="left" w:pos="567"/>
          <w:tab w:val="left" w:pos="1134"/>
        </w:tabs>
        <w:autoSpaceDE w:val="0"/>
        <w:autoSpaceDN w:val="0"/>
        <w:adjustRightInd w:val="0"/>
        <w:ind w:firstLine="567"/>
        <w:contextualSpacing/>
      </w:pPr>
      <w:r w:rsidRPr="009E4337">
        <w:t>6) удельная материальная характеристика тепловых сетей, приведенная к расчетной тепловой нагрузке;</w:t>
      </w:r>
    </w:p>
    <w:p w14:paraId="5F002C9D" w14:textId="77777777" w:rsidR="00A96857" w:rsidRPr="009E4337" w:rsidRDefault="00A96857" w:rsidP="0006129B">
      <w:pPr>
        <w:tabs>
          <w:tab w:val="left" w:pos="567"/>
          <w:tab w:val="left" w:pos="1134"/>
        </w:tabs>
        <w:autoSpaceDE w:val="0"/>
        <w:autoSpaceDN w:val="0"/>
        <w:adjustRightInd w:val="0"/>
        <w:ind w:firstLine="567"/>
        <w:contextualSpacing/>
      </w:pPr>
      <w:r w:rsidRPr="009E4337">
        <w:t xml:space="preserve">7)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w:t>
      </w:r>
      <w:r w:rsidR="003F7AC4" w:rsidRPr="009E4337">
        <w:t>поселения</w:t>
      </w:r>
      <w:r w:rsidRPr="009E4337">
        <w:t>);</w:t>
      </w:r>
    </w:p>
    <w:p w14:paraId="24BC76E0" w14:textId="77777777" w:rsidR="00A96857" w:rsidRPr="009E4337" w:rsidRDefault="00A96857" w:rsidP="0006129B">
      <w:pPr>
        <w:tabs>
          <w:tab w:val="left" w:pos="567"/>
          <w:tab w:val="left" w:pos="1134"/>
        </w:tabs>
        <w:autoSpaceDE w:val="0"/>
        <w:autoSpaceDN w:val="0"/>
        <w:adjustRightInd w:val="0"/>
        <w:ind w:firstLine="567"/>
        <w:contextualSpacing/>
      </w:pPr>
      <w:r w:rsidRPr="009E4337">
        <w:t>8) удельный расход условного топлива на отпуск электрической энергии;</w:t>
      </w:r>
    </w:p>
    <w:p w14:paraId="6D29422B" w14:textId="77777777" w:rsidR="00A96857" w:rsidRPr="009E4337" w:rsidRDefault="00A96857" w:rsidP="0006129B">
      <w:pPr>
        <w:tabs>
          <w:tab w:val="left" w:pos="567"/>
          <w:tab w:val="left" w:pos="1134"/>
        </w:tabs>
        <w:autoSpaceDE w:val="0"/>
        <w:autoSpaceDN w:val="0"/>
        <w:adjustRightInd w:val="0"/>
        <w:ind w:firstLine="567"/>
        <w:contextualSpacing/>
      </w:pPr>
      <w:r w:rsidRPr="009E4337">
        <w:t>9)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14:paraId="62DC60CF" w14:textId="77777777" w:rsidR="00A96857" w:rsidRPr="009E4337" w:rsidRDefault="00A96857" w:rsidP="0006129B">
      <w:pPr>
        <w:tabs>
          <w:tab w:val="left" w:pos="567"/>
          <w:tab w:val="left" w:pos="1134"/>
        </w:tabs>
        <w:autoSpaceDE w:val="0"/>
        <w:autoSpaceDN w:val="0"/>
        <w:adjustRightInd w:val="0"/>
        <w:ind w:firstLine="567"/>
        <w:contextualSpacing/>
      </w:pPr>
      <w:r w:rsidRPr="009E4337">
        <w:t>10) доля отпуска тепловой энергии, осуществляемого потребителям по приборам учета, в общем объеме отпущенной тепловой энергии;</w:t>
      </w:r>
    </w:p>
    <w:p w14:paraId="3B7AC256" w14:textId="77777777" w:rsidR="00A96857" w:rsidRPr="009E4337" w:rsidRDefault="00A96857" w:rsidP="0006129B">
      <w:pPr>
        <w:tabs>
          <w:tab w:val="left" w:pos="567"/>
          <w:tab w:val="left" w:pos="1134"/>
        </w:tabs>
        <w:autoSpaceDE w:val="0"/>
        <w:autoSpaceDN w:val="0"/>
        <w:adjustRightInd w:val="0"/>
        <w:ind w:firstLine="567"/>
        <w:contextualSpacing/>
      </w:pPr>
      <w:r w:rsidRPr="009E4337">
        <w:t>11) средневзвешенный (по материальной характеристике) срок эксплуатации тепловых сетей (для каждой системы теплоснабжения);</w:t>
      </w:r>
    </w:p>
    <w:p w14:paraId="6F7E2E9D" w14:textId="77777777" w:rsidR="00A96857" w:rsidRPr="009E4337" w:rsidRDefault="00A96857" w:rsidP="0006129B">
      <w:pPr>
        <w:tabs>
          <w:tab w:val="left" w:pos="567"/>
          <w:tab w:val="left" w:pos="1134"/>
        </w:tabs>
        <w:autoSpaceDE w:val="0"/>
        <w:autoSpaceDN w:val="0"/>
        <w:adjustRightInd w:val="0"/>
        <w:ind w:firstLine="567"/>
        <w:contextualSpacing/>
      </w:pPr>
      <w:r w:rsidRPr="009E4337">
        <w:t>12)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w:t>
      </w:r>
    </w:p>
    <w:p w14:paraId="56CF20EA" w14:textId="77777777" w:rsidR="00A96857" w:rsidRPr="009E4337" w:rsidRDefault="00A96857" w:rsidP="0006129B">
      <w:pPr>
        <w:tabs>
          <w:tab w:val="left" w:pos="567"/>
          <w:tab w:val="left" w:pos="1134"/>
        </w:tabs>
        <w:autoSpaceDE w:val="0"/>
        <w:autoSpaceDN w:val="0"/>
        <w:adjustRightInd w:val="0"/>
        <w:ind w:firstLine="567"/>
        <w:contextualSpacing/>
      </w:pPr>
      <w:r w:rsidRPr="009E4337">
        <w:t>13)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w:t>
      </w:r>
      <w:r w:rsidR="000B4E51" w:rsidRPr="009E4337">
        <w:t>;</w:t>
      </w:r>
    </w:p>
    <w:p w14:paraId="632E8FCA" w14:textId="77777777" w:rsidR="00A96857" w:rsidRPr="009E4337" w:rsidRDefault="00A96857" w:rsidP="0006129B">
      <w:pPr>
        <w:tabs>
          <w:tab w:val="left" w:pos="567"/>
          <w:tab w:val="left" w:pos="1134"/>
        </w:tabs>
        <w:autoSpaceDE w:val="0"/>
        <w:autoSpaceDN w:val="0"/>
        <w:adjustRightInd w:val="0"/>
        <w:ind w:firstLine="567"/>
        <w:contextualSpacing/>
      </w:pPr>
      <w:r w:rsidRPr="009E4337">
        <w:t>14)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p>
    <w:p w14:paraId="0C4F2FF9" w14:textId="77972BD7" w:rsidR="00E72600" w:rsidRPr="009E4337" w:rsidRDefault="00E72600" w:rsidP="0006129B">
      <w:pPr>
        <w:tabs>
          <w:tab w:val="left" w:pos="567"/>
          <w:tab w:val="left" w:pos="1134"/>
        </w:tabs>
        <w:autoSpaceDE w:val="0"/>
        <w:autoSpaceDN w:val="0"/>
        <w:adjustRightInd w:val="0"/>
        <w:ind w:firstLine="567"/>
        <w:contextualSpacing/>
      </w:pPr>
      <w:r w:rsidRPr="009E4337">
        <w:t xml:space="preserve">Индикаторы развития системы теплоснабжения приведены в таблице </w:t>
      </w:r>
      <w:r w:rsidR="009E4337">
        <w:t>54</w:t>
      </w:r>
      <w:r w:rsidRPr="009E4337">
        <w:t>.</w:t>
      </w:r>
    </w:p>
    <w:p w14:paraId="54F01309" w14:textId="77777777" w:rsidR="001E6038" w:rsidRPr="009E4337" w:rsidRDefault="001E6038" w:rsidP="0006129B">
      <w:pPr>
        <w:tabs>
          <w:tab w:val="left" w:pos="1134"/>
        </w:tabs>
        <w:autoSpaceDE w:val="0"/>
        <w:autoSpaceDN w:val="0"/>
        <w:adjustRightInd w:val="0"/>
        <w:ind w:left="709"/>
        <w:contextualSpacing/>
      </w:pPr>
    </w:p>
    <w:p w14:paraId="19172739" w14:textId="098663E6" w:rsidR="00E72600" w:rsidRPr="009E4337" w:rsidRDefault="00CD1318" w:rsidP="0006129B">
      <w:pPr>
        <w:pStyle w:val="aff8"/>
        <w:spacing w:line="240" w:lineRule="auto"/>
      </w:pPr>
      <w:r w:rsidRPr="009E4337">
        <w:lastRenderedPageBreak/>
        <w:t xml:space="preserve">Таблица </w:t>
      </w:r>
      <w:r w:rsidR="008A3CE6" w:rsidRPr="009E4337">
        <w:fldChar w:fldCharType="begin"/>
      </w:r>
      <w:r w:rsidR="006972A4" w:rsidRPr="009E4337">
        <w:instrText xml:space="preserve"> SEQ Таблица \* ARABIC </w:instrText>
      </w:r>
      <w:r w:rsidR="008A3CE6" w:rsidRPr="009E4337">
        <w:fldChar w:fldCharType="separate"/>
      </w:r>
      <w:r w:rsidR="00421AC7">
        <w:rPr>
          <w:noProof/>
        </w:rPr>
        <w:t>54</w:t>
      </w:r>
      <w:r w:rsidR="008A3CE6" w:rsidRPr="009E4337">
        <w:rPr>
          <w:noProof/>
        </w:rPr>
        <w:fldChar w:fldCharType="end"/>
      </w:r>
      <w:r w:rsidRPr="009E4337">
        <w:t xml:space="preserve"> </w:t>
      </w:r>
      <w:r w:rsidR="00E72600" w:rsidRPr="009E4337">
        <w:t xml:space="preserve">- </w:t>
      </w:r>
      <w:r w:rsidR="00043924" w:rsidRPr="009E4337">
        <w:t>Индикаторы развития систем</w:t>
      </w:r>
      <w:r w:rsidR="004858B5" w:rsidRPr="009E4337">
        <w:t xml:space="preserve"> централизованного</w:t>
      </w:r>
      <w:r w:rsidR="00E44D80" w:rsidRPr="009E4337">
        <w:t xml:space="preserve">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
        <w:gridCol w:w="3956"/>
        <w:gridCol w:w="1697"/>
        <w:gridCol w:w="1004"/>
        <w:gridCol w:w="973"/>
        <w:gridCol w:w="1031"/>
        <w:gridCol w:w="998"/>
        <w:gridCol w:w="998"/>
        <w:gridCol w:w="1049"/>
        <w:gridCol w:w="1284"/>
        <w:gridCol w:w="1257"/>
      </w:tblGrid>
      <w:tr w:rsidR="009E4337" w:rsidRPr="009E4337" w14:paraId="40DBD8D3" w14:textId="77777777" w:rsidTr="009E4337">
        <w:trPr>
          <w:cantSplit/>
          <w:tblHeader/>
        </w:trPr>
        <w:tc>
          <w:tcPr>
            <w:tcW w:w="273" w:type="pct"/>
            <w:shd w:val="clear" w:color="auto" w:fill="auto"/>
            <w:vAlign w:val="center"/>
          </w:tcPr>
          <w:p w14:paraId="33C7BE2C" w14:textId="77777777" w:rsidR="00694D59" w:rsidRPr="009E4337" w:rsidRDefault="00694D59" w:rsidP="00694D59">
            <w:pPr>
              <w:jc w:val="center"/>
              <w:rPr>
                <w:bCs/>
                <w:sz w:val="20"/>
                <w:szCs w:val="20"/>
              </w:rPr>
            </w:pPr>
            <w:bookmarkStart w:id="543" w:name="_Hlk183270963"/>
            <w:bookmarkStart w:id="544" w:name="_Hlk181861910"/>
            <w:bookmarkStart w:id="545" w:name="_Hlk181808854"/>
            <w:bookmarkStart w:id="546" w:name="_Hlk129096883"/>
            <w:r w:rsidRPr="009E4337">
              <w:rPr>
                <w:bCs/>
                <w:sz w:val="20"/>
                <w:szCs w:val="20"/>
              </w:rPr>
              <w:t>№ п/п</w:t>
            </w:r>
          </w:p>
        </w:tc>
        <w:tc>
          <w:tcPr>
            <w:tcW w:w="1313" w:type="pct"/>
            <w:shd w:val="clear" w:color="auto" w:fill="auto"/>
            <w:noWrap/>
            <w:vAlign w:val="center"/>
            <w:hideMark/>
          </w:tcPr>
          <w:p w14:paraId="10D7677E" w14:textId="77777777" w:rsidR="00694D59" w:rsidRPr="009E4337" w:rsidRDefault="00694D59" w:rsidP="00694D59">
            <w:pPr>
              <w:jc w:val="center"/>
              <w:rPr>
                <w:bCs/>
                <w:sz w:val="20"/>
                <w:szCs w:val="20"/>
              </w:rPr>
            </w:pPr>
            <w:r w:rsidRPr="009E4337">
              <w:rPr>
                <w:bCs/>
                <w:sz w:val="20"/>
                <w:szCs w:val="20"/>
              </w:rPr>
              <w:t>Наименование</w:t>
            </w:r>
          </w:p>
        </w:tc>
        <w:tc>
          <w:tcPr>
            <w:tcW w:w="563" w:type="pct"/>
            <w:shd w:val="clear" w:color="auto" w:fill="auto"/>
            <w:noWrap/>
            <w:vAlign w:val="center"/>
            <w:hideMark/>
          </w:tcPr>
          <w:p w14:paraId="32AA0785" w14:textId="77777777" w:rsidR="00694D59" w:rsidRPr="009E4337" w:rsidRDefault="00694D59" w:rsidP="00694D59">
            <w:pPr>
              <w:jc w:val="center"/>
              <w:rPr>
                <w:bCs/>
                <w:sz w:val="20"/>
                <w:szCs w:val="20"/>
              </w:rPr>
            </w:pPr>
            <w:r w:rsidRPr="009E4337">
              <w:rPr>
                <w:bCs/>
                <w:sz w:val="20"/>
                <w:szCs w:val="20"/>
              </w:rPr>
              <w:t>Ед. изм</w:t>
            </w:r>
          </w:p>
        </w:tc>
        <w:tc>
          <w:tcPr>
            <w:tcW w:w="333" w:type="pct"/>
            <w:shd w:val="clear" w:color="auto" w:fill="auto"/>
            <w:noWrap/>
            <w:vAlign w:val="center"/>
            <w:hideMark/>
          </w:tcPr>
          <w:p w14:paraId="3FEF3C61" w14:textId="77777777" w:rsidR="00694D59" w:rsidRPr="009E4337" w:rsidRDefault="00694D59" w:rsidP="00694D59">
            <w:pPr>
              <w:jc w:val="center"/>
              <w:rPr>
                <w:iCs/>
                <w:sz w:val="20"/>
                <w:szCs w:val="20"/>
              </w:rPr>
            </w:pPr>
            <w:r w:rsidRPr="009E4337">
              <w:rPr>
                <w:iCs/>
                <w:sz w:val="20"/>
                <w:szCs w:val="20"/>
              </w:rPr>
              <w:t>2023 год</w:t>
            </w:r>
          </w:p>
        </w:tc>
        <w:tc>
          <w:tcPr>
            <w:tcW w:w="323" w:type="pct"/>
            <w:shd w:val="clear" w:color="auto" w:fill="auto"/>
            <w:noWrap/>
            <w:vAlign w:val="center"/>
          </w:tcPr>
          <w:p w14:paraId="57EC1E84" w14:textId="653CD193" w:rsidR="00694D59" w:rsidRPr="009E4337" w:rsidRDefault="00694D59" w:rsidP="00694D59">
            <w:pPr>
              <w:jc w:val="center"/>
              <w:rPr>
                <w:iCs/>
                <w:sz w:val="20"/>
                <w:szCs w:val="20"/>
              </w:rPr>
            </w:pPr>
            <w:r w:rsidRPr="009E4337">
              <w:rPr>
                <w:iCs/>
                <w:sz w:val="20"/>
                <w:szCs w:val="20"/>
              </w:rPr>
              <w:t>2024 год</w:t>
            </w:r>
          </w:p>
        </w:tc>
        <w:tc>
          <w:tcPr>
            <w:tcW w:w="342" w:type="pct"/>
            <w:shd w:val="clear" w:color="auto" w:fill="auto"/>
            <w:noWrap/>
            <w:vAlign w:val="center"/>
          </w:tcPr>
          <w:p w14:paraId="185BA085" w14:textId="766B8FBC" w:rsidR="00694D59" w:rsidRPr="009E4337" w:rsidRDefault="00694D59" w:rsidP="00694D59">
            <w:pPr>
              <w:jc w:val="center"/>
              <w:rPr>
                <w:iCs/>
                <w:sz w:val="20"/>
                <w:szCs w:val="20"/>
              </w:rPr>
            </w:pPr>
            <w:r w:rsidRPr="009E4337">
              <w:rPr>
                <w:iCs/>
                <w:sz w:val="20"/>
                <w:szCs w:val="20"/>
              </w:rPr>
              <w:t>2025 год</w:t>
            </w:r>
          </w:p>
        </w:tc>
        <w:tc>
          <w:tcPr>
            <w:tcW w:w="331" w:type="pct"/>
            <w:tcBorders>
              <w:top w:val="single" w:sz="8" w:space="0" w:color="auto"/>
              <w:left w:val="single" w:sz="8" w:space="0" w:color="auto"/>
              <w:right w:val="single" w:sz="4" w:space="0" w:color="auto"/>
            </w:tcBorders>
            <w:shd w:val="clear" w:color="auto" w:fill="auto"/>
            <w:noWrap/>
            <w:vAlign w:val="center"/>
          </w:tcPr>
          <w:p w14:paraId="0E29DDBE" w14:textId="2955A6AA" w:rsidR="00694D59" w:rsidRPr="009E4337" w:rsidRDefault="00694D59" w:rsidP="00694D59">
            <w:pPr>
              <w:jc w:val="center"/>
              <w:rPr>
                <w:iCs/>
                <w:sz w:val="20"/>
                <w:szCs w:val="20"/>
              </w:rPr>
            </w:pPr>
            <w:r w:rsidRPr="009E4337">
              <w:rPr>
                <w:iCs/>
                <w:sz w:val="20"/>
                <w:szCs w:val="20"/>
              </w:rPr>
              <w:t>2026 год</w:t>
            </w:r>
          </w:p>
        </w:tc>
        <w:tc>
          <w:tcPr>
            <w:tcW w:w="331" w:type="pct"/>
            <w:tcBorders>
              <w:top w:val="single" w:sz="8" w:space="0" w:color="auto"/>
              <w:left w:val="single" w:sz="4" w:space="0" w:color="auto"/>
              <w:right w:val="single" w:sz="4" w:space="0" w:color="auto"/>
            </w:tcBorders>
            <w:shd w:val="clear" w:color="auto" w:fill="auto"/>
            <w:noWrap/>
            <w:vAlign w:val="center"/>
          </w:tcPr>
          <w:p w14:paraId="772C8A2D" w14:textId="318B63A0" w:rsidR="00694D59" w:rsidRPr="009E4337" w:rsidRDefault="00694D59" w:rsidP="00694D59">
            <w:pPr>
              <w:jc w:val="center"/>
              <w:rPr>
                <w:iCs/>
                <w:sz w:val="20"/>
                <w:szCs w:val="20"/>
              </w:rPr>
            </w:pPr>
            <w:r w:rsidRPr="009E4337">
              <w:rPr>
                <w:iCs/>
                <w:sz w:val="20"/>
                <w:szCs w:val="20"/>
              </w:rPr>
              <w:t>2027 год</w:t>
            </w:r>
          </w:p>
        </w:tc>
        <w:tc>
          <w:tcPr>
            <w:tcW w:w="348" w:type="pct"/>
            <w:tcBorders>
              <w:top w:val="single" w:sz="4" w:space="0" w:color="auto"/>
              <w:left w:val="single" w:sz="4" w:space="0" w:color="auto"/>
              <w:right w:val="single" w:sz="4" w:space="0" w:color="auto"/>
            </w:tcBorders>
            <w:shd w:val="clear" w:color="auto" w:fill="auto"/>
            <w:noWrap/>
            <w:vAlign w:val="center"/>
          </w:tcPr>
          <w:p w14:paraId="02BDDD7B" w14:textId="1B101009" w:rsidR="00694D59" w:rsidRPr="009E4337" w:rsidRDefault="00694D59" w:rsidP="00694D59">
            <w:pPr>
              <w:jc w:val="center"/>
              <w:rPr>
                <w:iCs/>
                <w:sz w:val="20"/>
                <w:szCs w:val="20"/>
              </w:rPr>
            </w:pPr>
            <w:r w:rsidRPr="009E4337">
              <w:rPr>
                <w:iCs/>
                <w:sz w:val="20"/>
                <w:szCs w:val="20"/>
              </w:rPr>
              <w:t>2028 год</w:t>
            </w:r>
          </w:p>
        </w:tc>
        <w:tc>
          <w:tcPr>
            <w:tcW w:w="426" w:type="pct"/>
            <w:tcBorders>
              <w:top w:val="single" w:sz="4" w:space="0" w:color="auto"/>
              <w:left w:val="single" w:sz="4" w:space="0" w:color="auto"/>
              <w:right w:val="single" w:sz="4" w:space="0" w:color="auto"/>
            </w:tcBorders>
            <w:shd w:val="clear" w:color="auto" w:fill="auto"/>
            <w:noWrap/>
            <w:vAlign w:val="center"/>
          </w:tcPr>
          <w:p w14:paraId="48E67859" w14:textId="0FB205FC" w:rsidR="00694D59" w:rsidRPr="009E4337" w:rsidRDefault="00694D59" w:rsidP="00694D59">
            <w:pPr>
              <w:jc w:val="center"/>
              <w:rPr>
                <w:sz w:val="20"/>
                <w:szCs w:val="20"/>
              </w:rPr>
            </w:pPr>
            <w:r w:rsidRPr="009E4337">
              <w:rPr>
                <w:sz w:val="20"/>
                <w:szCs w:val="20"/>
              </w:rPr>
              <w:t>2029-2034 год</w:t>
            </w:r>
          </w:p>
        </w:tc>
        <w:tc>
          <w:tcPr>
            <w:tcW w:w="417" w:type="pct"/>
            <w:tcBorders>
              <w:top w:val="single" w:sz="4" w:space="0" w:color="auto"/>
              <w:left w:val="single" w:sz="4" w:space="0" w:color="auto"/>
              <w:right w:val="single" w:sz="4" w:space="0" w:color="auto"/>
            </w:tcBorders>
            <w:shd w:val="clear" w:color="auto" w:fill="auto"/>
            <w:noWrap/>
            <w:vAlign w:val="center"/>
            <w:hideMark/>
          </w:tcPr>
          <w:p w14:paraId="4CA3BECF" w14:textId="77D12556" w:rsidR="00694D59" w:rsidRPr="009E4337" w:rsidRDefault="00694D59" w:rsidP="00694D59">
            <w:pPr>
              <w:jc w:val="center"/>
              <w:rPr>
                <w:sz w:val="20"/>
                <w:szCs w:val="20"/>
              </w:rPr>
            </w:pPr>
            <w:r w:rsidRPr="009E4337">
              <w:rPr>
                <w:sz w:val="20"/>
                <w:szCs w:val="20"/>
              </w:rPr>
              <w:t xml:space="preserve">2035 – 2040 </w:t>
            </w:r>
            <w:r w:rsidRPr="009E4337">
              <w:rPr>
                <w:iCs/>
                <w:sz w:val="20"/>
                <w:szCs w:val="20"/>
              </w:rPr>
              <w:t>годы</w:t>
            </w:r>
          </w:p>
        </w:tc>
      </w:tr>
      <w:tr w:rsidR="00322140" w:rsidRPr="009E4337" w14:paraId="488774D4" w14:textId="77777777" w:rsidTr="009E4337">
        <w:trPr>
          <w:cantSplit/>
        </w:trPr>
        <w:tc>
          <w:tcPr>
            <w:tcW w:w="273" w:type="pct"/>
            <w:shd w:val="clear" w:color="auto" w:fill="auto"/>
            <w:vAlign w:val="center"/>
          </w:tcPr>
          <w:p w14:paraId="4D19F762" w14:textId="77777777" w:rsidR="00322140" w:rsidRPr="009E4337" w:rsidRDefault="00322140" w:rsidP="00322140">
            <w:pPr>
              <w:jc w:val="center"/>
              <w:rPr>
                <w:sz w:val="20"/>
                <w:szCs w:val="20"/>
              </w:rPr>
            </w:pPr>
            <w:r w:rsidRPr="009E4337">
              <w:rPr>
                <w:sz w:val="20"/>
                <w:szCs w:val="20"/>
              </w:rPr>
              <w:t>1</w:t>
            </w:r>
          </w:p>
        </w:tc>
        <w:tc>
          <w:tcPr>
            <w:tcW w:w="1313" w:type="pct"/>
            <w:tcBorders>
              <w:top w:val="nil"/>
              <w:left w:val="single" w:sz="8" w:space="0" w:color="auto"/>
              <w:bottom w:val="single" w:sz="8" w:space="0" w:color="auto"/>
              <w:right w:val="single" w:sz="8" w:space="0" w:color="auto"/>
            </w:tcBorders>
            <w:shd w:val="clear" w:color="auto" w:fill="auto"/>
            <w:noWrap/>
            <w:vAlign w:val="center"/>
          </w:tcPr>
          <w:p w14:paraId="7834578B" w14:textId="36BD23EC" w:rsidR="00322140" w:rsidRPr="009E4337" w:rsidRDefault="00322140" w:rsidP="00322140">
            <w:pPr>
              <w:jc w:val="center"/>
              <w:rPr>
                <w:sz w:val="20"/>
                <w:szCs w:val="20"/>
              </w:rPr>
            </w:pPr>
            <w:r w:rsidRPr="00322140">
              <w:rPr>
                <w:color w:val="000000"/>
                <w:sz w:val="20"/>
                <w:szCs w:val="20"/>
              </w:rPr>
              <w:t>Количество прекращений подачи тепловой энергии, теплоносителя в результате технологических нарушений на тепловых сетях</w:t>
            </w:r>
          </w:p>
        </w:tc>
        <w:tc>
          <w:tcPr>
            <w:tcW w:w="563" w:type="pct"/>
            <w:tcBorders>
              <w:top w:val="nil"/>
              <w:left w:val="nil"/>
              <w:bottom w:val="single" w:sz="8" w:space="0" w:color="auto"/>
              <w:right w:val="single" w:sz="8" w:space="0" w:color="auto"/>
            </w:tcBorders>
            <w:shd w:val="clear" w:color="auto" w:fill="auto"/>
            <w:noWrap/>
            <w:vAlign w:val="center"/>
          </w:tcPr>
          <w:p w14:paraId="0B0F73C0" w14:textId="5D45394A" w:rsidR="00322140" w:rsidRPr="009E4337" w:rsidRDefault="00322140" w:rsidP="00322140">
            <w:pPr>
              <w:jc w:val="center"/>
              <w:rPr>
                <w:sz w:val="20"/>
                <w:szCs w:val="20"/>
              </w:rPr>
            </w:pPr>
            <w:r w:rsidRPr="00322140">
              <w:rPr>
                <w:color w:val="000000"/>
                <w:sz w:val="20"/>
                <w:szCs w:val="20"/>
              </w:rPr>
              <w:t>ед. год</w:t>
            </w:r>
          </w:p>
        </w:tc>
        <w:tc>
          <w:tcPr>
            <w:tcW w:w="333" w:type="pct"/>
            <w:tcBorders>
              <w:top w:val="nil"/>
              <w:left w:val="nil"/>
              <w:bottom w:val="single" w:sz="8" w:space="0" w:color="auto"/>
              <w:right w:val="single" w:sz="8" w:space="0" w:color="auto"/>
            </w:tcBorders>
            <w:shd w:val="clear" w:color="auto" w:fill="auto"/>
            <w:noWrap/>
            <w:vAlign w:val="center"/>
          </w:tcPr>
          <w:p w14:paraId="6AD830CA" w14:textId="60A3FC73" w:rsidR="00322140" w:rsidRPr="009E4337" w:rsidRDefault="00322140" w:rsidP="00322140">
            <w:pPr>
              <w:jc w:val="center"/>
              <w:rPr>
                <w:sz w:val="20"/>
                <w:szCs w:val="20"/>
              </w:rPr>
            </w:pPr>
            <w:r w:rsidRPr="00322140">
              <w:rPr>
                <w:color w:val="000000"/>
                <w:sz w:val="22"/>
                <w:szCs w:val="22"/>
              </w:rPr>
              <w:t>0</w:t>
            </w:r>
          </w:p>
        </w:tc>
        <w:tc>
          <w:tcPr>
            <w:tcW w:w="323" w:type="pct"/>
            <w:tcBorders>
              <w:top w:val="nil"/>
              <w:left w:val="nil"/>
              <w:bottom w:val="single" w:sz="8" w:space="0" w:color="auto"/>
              <w:right w:val="single" w:sz="8" w:space="0" w:color="auto"/>
            </w:tcBorders>
            <w:shd w:val="clear" w:color="auto" w:fill="auto"/>
            <w:noWrap/>
            <w:vAlign w:val="center"/>
          </w:tcPr>
          <w:p w14:paraId="02D49D63" w14:textId="6713217C" w:rsidR="00322140" w:rsidRPr="009E4337" w:rsidRDefault="00322140" w:rsidP="00322140">
            <w:pPr>
              <w:jc w:val="center"/>
              <w:rPr>
                <w:sz w:val="20"/>
                <w:szCs w:val="20"/>
              </w:rPr>
            </w:pPr>
            <w:r w:rsidRPr="00322140">
              <w:rPr>
                <w:color w:val="000000"/>
                <w:sz w:val="22"/>
                <w:szCs w:val="22"/>
              </w:rPr>
              <w:t>0</w:t>
            </w:r>
          </w:p>
        </w:tc>
        <w:tc>
          <w:tcPr>
            <w:tcW w:w="342" w:type="pct"/>
            <w:tcBorders>
              <w:top w:val="nil"/>
              <w:left w:val="nil"/>
              <w:bottom w:val="single" w:sz="8" w:space="0" w:color="auto"/>
              <w:right w:val="single" w:sz="8" w:space="0" w:color="auto"/>
            </w:tcBorders>
            <w:shd w:val="clear" w:color="auto" w:fill="auto"/>
            <w:noWrap/>
            <w:vAlign w:val="center"/>
          </w:tcPr>
          <w:p w14:paraId="31A696F0" w14:textId="4E2FBF8A" w:rsidR="00322140" w:rsidRPr="009E4337" w:rsidRDefault="00322140" w:rsidP="00322140">
            <w:pPr>
              <w:jc w:val="center"/>
              <w:rPr>
                <w:sz w:val="20"/>
                <w:szCs w:val="20"/>
              </w:rPr>
            </w:pPr>
            <w:r w:rsidRPr="00322140">
              <w:rPr>
                <w:color w:val="000000"/>
                <w:sz w:val="22"/>
                <w:szCs w:val="22"/>
              </w:rPr>
              <w:t>0</w:t>
            </w:r>
          </w:p>
        </w:tc>
        <w:tc>
          <w:tcPr>
            <w:tcW w:w="331" w:type="pct"/>
            <w:tcBorders>
              <w:top w:val="nil"/>
              <w:left w:val="nil"/>
              <w:bottom w:val="single" w:sz="8" w:space="0" w:color="auto"/>
              <w:right w:val="single" w:sz="8" w:space="0" w:color="auto"/>
            </w:tcBorders>
            <w:shd w:val="clear" w:color="auto" w:fill="auto"/>
            <w:noWrap/>
            <w:vAlign w:val="center"/>
          </w:tcPr>
          <w:p w14:paraId="5EF942F7" w14:textId="153200E6" w:rsidR="00322140" w:rsidRPr="009E4337" w:rsidRDefault="00322140" w:rsidP="00322140">
            <w:pPr>
              <w:jc w:val="center"/>
              <w:rPr>
                <w:sz w:val="20"/>
                <w:szCs w:val="20"/>
              </w:rPr>
            </w:pPr>
            <w:r w:rsidRPr="00322140">
              <w:rPr>
                <w:color w:val="000000"/>
                <w:sz w:val="22"/>
                <w:szCs w:val="22"/>
              </w:rPr>
              <w:t>0</w:t>
            </w:r>
          </w:p>
        </w:tc>
        <w:tc>
          <w:tcPr>
            <w:tcW w:w="331" w:type="pct"/>
            <w:tcBorders>
              <w:top w:val="nil"/>
              <w:left w:val="nil"/>
              <w:bottom w:val="single" w:sz="8" w:space="0" w:color="auto"/>
              <w:right w:val="single" w:sz="8" w:space="0" w:color="auto"/>
            </w:tcBorders>
            <w:shd w:val="clear" w:color="auto" w:fill="auto"/>
            <w:noWrap/>
            <w:vAlign w:val="center"/>
          </w:tcPr>
          <w:p w14:paraId="1B8ADD0B" w14:textId="0B922F89" w:rsidR="00322140" w:rsidRPr="009E4337" w:rsidRDefault="00322140" w:rsidP="00322140">
            <w:pPr>
              <w:jc w:val="center"/>
              <w:rPr>
                <w:sz w:val="20"/>
                <w:szCs w:val="20"/>
              </w:rPr>
            </w:pPr>
            <w:r w:rsidRPr="00322140">
              <w:rPr>
                <w:color w:val="000000"/>
                <w:sz w:val="22"/>
                <w:szCs w:val="22"/>
              </w:rPr>
              <w:t>0</w:t>
            </w:r>
          </w:p>
        </w:tc>
        <w:tc>
          <w:tcPr>
            <w:tcW w:w="348" w:type="pct"/>
            <w:tcBorders>
              <w:top w:val="nil"/>
              <w:left w:val="nil"/>
              <w:bottom w:val="single" w:sz="8" w:space="0" w:color="auto"/>
              <w:right w:val="single" w:sz="8" w:space="0" w:color="auto"/>
            </w:tcBorders>
            <w:shd w:val="clear" w:color="auto" w:fill="auto"/>
            <w:vAlign w:val="center"/>
          </w:tcPr>
          <w:p w14:paraId="394EA445" w14:textId="7A55E22F" w:rsidR="00322140" w:rsidRPr="009E4337" w:rsidRDefault="00322140" w:rsidP="00322140">
            <w:pPr>
              <w:jc w:val="center"/>
              <w:rPr>
                <w:sz w:val="20"/>
                <w:szCs w:val="20"/>
              </w:rPr>
            </w:pPr>
            <w:r w:rsidRPr="00322140">
              <w:rPr>
                <w:color w:val="000000"/>
                <w:sz w:val="22"/>
                <w:szCs w:val="22"/>
              </w:rPr>
              <w:t>0</w:t>
            </w:r>
          </w:p>
        </w:tc>
        <w:tc>
          <w:tcPr>
            <w:tcW w:w="426" w:type="pct"/>
            <w:tcBorders>
              <w:top w:val="nil"/>
              <w:left w:val="nil"/>
              <w:bottom w:val="single" w:sz="8" w:space="0" w:color="auto"/>
              <w:right w:val="single" w:sz="8" w:space="0" w:color="auto"/>
            </w:tcBorders>
            <w:shd w:val="clear" w:color="auto" w:fill="auto"/>
            <w:vAlign w:val="center"/>
          </w:tcPr>
          <w:p w14:paraId="1900CA87" w14:textId="7ADD44FC" w:rsidR="00322140" w:rsidRPr="009E4337" w:rsidRDefault="00322140" w:rsidP="00322140">
            <w:pPr>
              <w:jc w:val="center"/>
              <w:rPr>
                <w:sz w:val="20"/>
                <w:szCs w:val="20"/>
              </w:rPr>
            </w:pPr>
            <w:r w:rsidRPr="00322140">
              <w:rPr>
                <w:color w:val="000000"/>
                <w:sz w:val="22"/>
                <w:szCs w:val="22"/>
              </w:rPr>
              <w:t>0</w:t>
            </w:r>
          </w:p>
        </w:tc>
        <w:tc>
          <w:tcPr>
            <w:tcW w:w="417" w:type="pct"/>
            <w:tcBorders>
              <w:top w:val="nil"/>
              <w:left w:val="nil"/>
              <w:bottom w:val="single" w:sz="8" w:space="0" w:color="auto"/>
              <w:right w:val="single" w:sz="8" w:space="0" w:color="auto"/>
            </w:tcBorders>
            <w:shd w:val="clear" w:color="auto" w:fill="auto"/>
            <w:vAlign w:val="center"/>
          </w:tcPr>
          <w:p w14:paraId="4E666041" w14:textId="12BD4678" w:rsidR="00322140" w:rsidRPr="009E4337" w:rsidRDefault="00322140" w:rsidP="00322140">
            <w:pPr>
              <w:jc w:val="center"/>
              <w:rPr>
                <w:sz w:val="20"/>
                <w:szCs w:val="20"/>
              </w:rPr>
            </w:pPr>
            <w:r w:rsidRPr="00322140">
              <w:rPr>
                <w:color w:val="000000"/>
                <w:sz w:val="22"/>
                <w:szCs w:val="22"/>
              </w:rPr>
              <w:t>0</w:t>
            </w:r>
          </w:p>
        </w:tc>
      </w:tr>
      <w:tr w:rsidR="00322140" w:rsidRPr="009E4337" w14:paraId="0D4A7B6A" w14:textId="77777777" w:rsidTr="009E4337">
        <w:trPr>
          <w:cantSplit/>
        </w:trPr>
        <w:tc>
          <w:tcPr>
            <w:tcW w:w="273" w:type="pct"/>
            <w:shd w:val="clear" w:color="auto" w:fill="auto"/>
            <w:vAlign w:val="center"/>
          </w:tcPr>
          <w:p w14:paraId="5BBF6FA2" w14:textId="141A7909" w:rsidR="00322140" w:rsidRPr="009E4337" w:rsidRDefault="00322140" w:rsidP="00322140">
            <w:pPr>
              <w:jc w:val="center"/>
              <w:rPr>
                <w:sz w:val="20"/>
                <w:szCs w:val="20"/>
              </w:rPr>
            </w:pPr>
            <w:r>
              <w:rPr>
                <w:sz w:val="20"/>
                <w:szCs w:val="20"/>
              </w:rPr>
              <w:t>2</w:t>
            </w:r>
          </w:p>
        </w:tc>
        <w:tc>
          <w:tcPr>
            <w:tcW w:w="1313" w:type="pct"/>
            <w:tcBorders>
              <w:top w:val="nil"/>
              <w:left w:val="single" w:sz="8" w:space="0" w:color="auto"/>
              <w:bottom w:val="single" w:sz="8" w:space="0" w:color="auto"/>
              <w:right w:val="single" w:sz="8" w:space="0" w:color="auto"/>
            </w:tcBorders>
            <w:shd w:val="clear" w:color="auto" w:fill="auto"/>
            <w:noWrap/>
            <w:vAlign w:val="center"/>
          </w:tcPr>
          <w:p w14:paraId="5A2A6FA5" w14:textId="7D6D51A5" w:rsidR="00322140" w:rsidRPr="00322140" w:rsidRDefault="00322140" w:rsidP="00322140">
            <w:pPr>
              <w:jc w:val="center"/>
              <w:rPr>
                <w:color w:val="000000"/>
                <w:sz w:val="20"/>
                <w:szCs w:val="20"/>
              </w:rPr>
            </w:pPr>
            <w:r w:rsidRPr="00322140">
              <w:rPr>
                <w:color w:val="000000"/>
                <w:sz w:val="20"/>
                <w:szCs w:val="20"/>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63" w:type="pct"/>
            <w:tcBorders>
              <w:top w:val="nil"/>
              <w:left w:val="nil"/>
              <w:bottom w:val="single" w:sz="8" w:space="0" w:color="auto"/>
              <w:right w:val="single" w:sz="8" w:space="0" w:color="auto"/>
            </w:tcBorders>
            <w:shd w:val="clear" w:color="auto" w:fill="auto"/>
            <w:noWrap/>
            <w:vAlign w:val="center"/>
          </w:tcPr>
          <w:p w14:paraId="2909E5F5" w14:textId="65E2135C" w:rsidR="00322140" w:rsidRPr="00322140" w:rsidRDefault="00322140" w:rsidP="00322140">
            <w:pPr>
              <w:jc w:val="center"/>
              <w:rPr>
                <w:color w:val="000000"/>
                <w:sz w:val="20"/>
                <w:szCs w:val="20"/>
              </w:rPr>
            </w:pPr>
            <w:r w:rsidRPr="00322140">
              <w:rPr>
                <w:color w:val="000000"/>
                <w:sz w:val="20"/>
                <w:szCs w:val="20"/>
              </w:rPr>
              <w:t>ед. год</w:t>
            </w:r>
          </w:p>
        </w:tc>
        <w:tc>
          <w:tcPr>
            <w:tcW w:w="333" w:type="pct"/>
            <w:tcBorders>
              <w:top w:val="nil"/>
              <w:left w:val="nil"/>
              <w:bottom w:val="single" w:sz="8" w:space="0" w:color="auto"/>
              <w:right w:val="single" w:sz="8" w:space="0" w:color="auto"/>
            </w:tcBorders>
            <w:shd w:val="clear" w:color="auto" w:fill="auto"/>
            <w:noWrap/>
            <w:vAlign w:val="center"/>
          </w:tcPr>
          <w:p w14:paraId="7BC7B9BF" w14:textId="2D0DAA55" w:rsidR="00322140" w:rsidRPr="00322140" w:rsidRDefault="00322140" w:rsidP="00322140">
            <w:pPr>
              <w:jc w:val="center"/>
              <w:rPr>
                <w:color w:val="000000"/>
                <w:sz w:val="22"/>
                <w:szCs w:val="22"/>
              </w:rPr>
            </w:pPr>
            <w:r w:rsidRPr="00322140">
              <w:rPr>
                <w:color w:val="000000"/>
                <w:sz w:val="22"/>
                <w:szCs w:val="22"/>
              </w:rPr>
              <w:t>0</w:t>
            </w:r>
          </w:p>
        </w:tc>
        <w:tc>
          <w:tcPr>
            <w:tcW w:w="323" w:type="pct"/>
            <w:tcBorders>
              <w:top w:val="nil"/>
              <w:left w:val="nil"/>
              <w:bottom w:val="single" w:sz="8" w:space="0" w:color="auto"/>
              <w:right w:val="single" w:sz="8" w:space="0" w:color="auto"/>
            </w:tcBorders>
            <w:shd w:val="clear" w:color="auto" w:fill="auto"/>
            <w:noWrap/>
            <w:vAlign w:val="center"/>
          </w:tcPr>
          <w:p w14:paraId="382DDB1C" w14:textId="004C46AA" w:rsidR="00322140" w:rsidRPr="00322140" w:rsidRDefault="00322140" w:rsidP="00322140">
            <w:pPr>
              <w:jc w:val="center"/>
              <w:rPr>
                <w:color w:val="000000"/>
                <w:sz w:val="22"/>
                <w:szCs w:val="22"/>
              </w:rPr>
            </w:pPr>
            <w:r w:rsidRPr="00322140">
              <w:rPr>
                <w:color w:val="000000"/>
                <w:sz w:val="22"/>
                <w:szCs w:val="22"/>
              </w:rPr>
              <w:t>0</w:t>
            </w:r>
          </w:p>
        </w:tc>
        <w:tc>
          <w:tcPr>
            <w:tcW w:w="342" w:type="pct"/>
            <w:tcBorders>
              <w:top w:val="nil"/>
              <w:left w:val="nil"/>
              <w:bottom w:val="single" w:sz="8" w:space="0" w:color="auto"/>
              <w:right w:val="single" w:sz="8" w:space="0" w:color="auto"/>
            </w:tcBorders>
            <w:shd w:val="clear" w:color="auto" w:fill="auto"/>
            <w:noWrap/>
            <w:vAlign w:val="center"/>
          </w:tcPr>
          <w:p w14:paraId="523B8B6D" w14:textId="093F9BB0" w:rsidR="00322140" w:rsidRPr="00322140" w:rsidRDefault="00322140" w:rsidP="00322140">
            <w:pPr>
              <w:jc w:val="center"/>
              <w:rPr>
                <w:color w:val="000000"/>
                <w:sz w:val="22"/>
                <w:szCs w:val="22"/>
              </w:rPr>
            </w:pPr>
            <w:r w:rsidRPr="00322140">
              <w:rPr>
                <w:color w:val="000000"/>
                <w:sz w:val="22"/>
                <w:szCs w:val="22"/>
              </w:rPr>
              <w:t>0</w:t>
            </w:r>
          </w:p>
        </w:tc>
        <w:tc>
          <w:tcPr>
            <w:tcW w:w="331" w:type="pct"/>
            <w:tcBorders>
              <w:top w:val="nil"/>
              <w:left w:val="nil"/>
              <w:bottom w:val="single" w:sz="8" w:space="0" w:color="auto"/>
              <w:right w:val="single" w:sz="8" w:space="0" w:color="auto"/>
            </w:tcBorders>
            <w:shd w:val="clear" w:color="auto" w:fill="auto"/>
            <w:noWrap/>
            <w:vAlign w:val="center"/>
          </w:tcPr>
          <w:p w14:paraId="5160AEA9" w14:textId="68445DB1" w:rsidR="00322140" w:rsidRPr="00322140" w:rsidRDefault="00322140" w:rsidP="00322140">
            <w:pPr>
              <w:jc w:val="center"/>
              <w:rPr>
                <w:color w:val="000000"/>
                <w:sz w:val="22"/>
                <w:szCs w:val="22"/>
              </w:rPr>
            </w:pPr>
            <w:r w:rsidRPr="00322140">
              <w:rPr>
                <w:color w:val="000000"/>
                <w:sz w:val="22"/>
                <w:szCs w:val="22"/>
              </w:rPr>
              <w:t>0</w:t>
            </w:r>
          </w:p>
        </w:tc>
        <w:tc>
          <w:tcPr>
            <w:tcW w:w="331" w:type="pct"/>
            <w:tcBorders>
              <w:top w:val="nil"/>
              <w:left w:val="nil"/>
              <w:bottom w:val="single" w:sz="8" w:space="0" w:color="auto"/>
              <w:right w:val="single" w:sz="8" w:space="0" w:color="auto"/>
            </w:tcBorders>
            <w:shd w:val="clear" w:color="auto" w:fill="auto"/>
            <w:noWrap/>
            <w:vAlign w:val="center"/>
          </w:tcPr>
          <w:p w14:paraId="05196FFA" w14:textId="21CB44B5" w:rsidR="00322140" w:rsidRPr="00322140" w:rsidRDefault="00322140" w:rsidP="00322140">
            <w:pPr>
              <w:jc w:val="center"/>
              <w:rPr>
                <w:color w:val="000000"/>
                <w:sz w:val="22"/>
                <w:szCs w:val="22"/>
              </w:rPr>
            </w:pPr>
            <w:r w:rsidRPr="00322140">
              <w:rPr>
                <w:color w:val="000000"/>
                <w:sz w:val="22"/>
                <w:szCs w:val="22"/>
              </w:rPr>
              <w:t>0</w:t>
            </w:r>
          </w:p>
        </w:tc>
        <w:tc>
          <w:tcPr>
            <w:tcW w:w="348" w:type="pct"/>
            <w:tcBorders>
              <w:top w:val="nil"/>
              <w:left w:val="nil"/>
              <w:bottom w:val="single" w:sz="8" w:space="0" w:color="auto"/>
              <w:right w:val="single" w:sz="8" w:space="0" w:color="auto"/>
            </w:tcBorders>
            <w:shd w:val="clear" w:color="auto" w:fill="auto"/>
            <w:vAlign w:val="center"/>
          </w:tcPr>
          <w:p w14:paraId="3BE9707C" w14:textId="0E179026" w:rsidR="00322140" w:rsidRPr="00322140" w:rsidRDefault="00322140" w:rsidP="00322140">
            <w:pPr>
              <w:jc w:val="center"/>
              <w:rPr>
                <w:color w:val="000000"/>
                <w:sz w:val="22"/>
                <w:szCs w:val="22"/>
              </w:rPr>
            </w:pPr>
            <w:r w:rsidRPr="00322140">
              <w:rPr>
                <w:color w:val="000000"/>
                <w:sz w:val="22"/>
                <w:szCs w:val="22"/>
              </w:rPr>
              <w:t>0</w:t>
            </w:r>
          </w:p>
        </w:tc>
        <w:tc>
          <w:tcPr>
            <w:tcW w:w="426" w:type="pct"/>
            <w:tcBorders>
              <w:top w:val="nil"/>
              <w:left w:val="nil"/>
              <w:bottom w:val="single" w:sz="8" w:space="0" w:color="auto"/>
              <w:right w:val="single" w:sz="8" w:space="0" w:color="auto"/>
            </w:tcBorders>
            <w:shd w:val="clear" w:color="auto" w:fill="auto"/>
            <w:vAlign w:val="center"/>
          </w:tcPr>
          <w:p w14:paraId="058D1466" w14:textId="3901C4B7" w:rsidR="00322140" w:rsidRPr="00322140" w:rsidRDefault="00322140" w:rsidP="00322140">
            <w:pPr>
              <w:jc w:val="center"/>
              <w:rPr>
                <w:color w:val="000000"/>
                <w:sz w:val="22"/>
                <w:szCs w:val="22"/>
              </w:rPr>
            </w:pPr>
            <w:r w:rsidRPr="00322140">
              <w:rPr>
                <w:color w:val="000000"/>
                <w:sz w:val="22"/>
                <w:szCs w:val="22"/>
              </w:rPr>
              <w:t>0</w:t>
            </w:r>
          </w:p>
        </w:tc>
        <w:tc>
          <w:tcPr>
            <w:tcW w:w="417" w:type="pct"/>
            <w:tcBorders>
              <w:top w:val="nil"/>
              <w:left w:val="nil"/>
              <w:bottom w:val="single" w:sz="8" w:space="0" w:color="auto"/>
              <w:right w:val="single" w:sz="8" w:space="0" w:color="auto"/>
            </w:tcBorders>
            <w:shd w:val="clear" w:color="auto" w:fill="auto"/>
            <w:vAlign w:val="center"/>
          </w:tcPr>
          <w:p w14:paraId="10544E3F" w14:textId="13E48231" w:rsidR="00322140" w:rsidRPr="00322140" w:rsidRDefault="00322140" w:rsidP="00322140">
            <w:pPr>
              <w:jc w:val="center"/>
              <w:rPr>
                <w:color w:val="000000"/>
                <w:sz w:val="22"/>
                <w:szCs w:val="22"/>
              </w:rPr>
            </w:pPr>
            <w:r w:rsidRPr="00322140">
              <w:rPr>
                <w:color w:val="000000"/>
                <w:sz w:val="22"/>
                <w:szCs w:val="22"/>
              </w:rPr>
              <w:t>0</w:t>
            </w:r>
          </w:p>
        </w:tc>
      </w:tr>
      <w:tr w:rsidR="00322140" w:rsidRPr="009E4337" w14:paraId="01F68FB9" w14:textId="77777777" w:rsidTr="009E4337">
        <w:trPr>
          <w:cantSplit/>
        </w:trPr>
        <w:tc>
          <w:tcPr>
            <w:tcW w:w="273" w:type="pct"/>
            <w:shd w:val="clear" w:color="auto" w:fill="auto"/>
            <w:vAlign w:val="center"/>
          </w:tcPr>
          <w:p w14:paraId="4EB0CCC5" w14:textId="56A21AC5" w:rsidR="00322140" w:rsidRPr="009E4337" w:rsidRDefault="00322140" w:rsidP="00322140">
            <w:pPr>
              <w:jc w:val="center"/>
              <w:rPr>
                <w:sz w:val="20"/>
                <w:szCs w:val="20"/>
              </w:rPr>
            </w:pPr>
            <w:r>
              <w:rPr>
                <w:sz w:val="20"/>
                <w:szCs w:val="20"/>
              </w:rPr>
              <w:t>3</w:t>
            </w:r>
          </w:p>
        </w:tc>
        <w:tc>
          <w:tcPr>
            <w:tcW w:w="1313" w:type="pct"/>
            <w:tcBorders>
              <w:top w:val="nil"/>
              <w:left w:val="single" w:sz="8" w:space="0" w:color="auto"/>
              <w:bottom w:val="single" w:sz="8" w:space="0" w:color="auto"/>
              <w:right w:val="single" w:sz="8" w:space="0" w:color="auto"/>
            </w:tcBorders>
            <w:shd w:val="clear" w:color="auto" w:fill="auto"/>
            <w:noWrap/>
            <w:vAlign w:val="center"/>
          </w:tcPr>
          <w:p w14:paraId="6FAC76E8" w14:textId="6AF46B4B" w:rsidR="00322140" w:rsidRPr="00322140" w:rsidRDefault="00322140" w:rsidP="00322140">
            <w:pPr>
              <w:jc w:val="center"/>
              <w:rPr>
                <w:color w:val="000000"/>
                <w:sz w:val="20"/>
                <w:szCs w:val="20"/>
              </w:rPr>
            </w:pPr>
            <w:r w:rsidRPr="00322140">
              <w:rPr>
                <w:color w:val="000000"/>
                <w:sz w:val="20"/>
                <w:szCs w:val="20"/>
              </w:rPr>
              <w:t xml:space="preserve">Удельный расход условного топлива на единицу отпускаемой тепловой энергии </w:t>
            </w:r>
          </w:p>
        </w:tc>
        <w:tc>
          <w:tcPr>
            <w:tcW w:w="563" w:type="pct"/>
            <w:tcBorders>
              <w:top w:val="nil"/>
              <w:left w:val="nil"/>
              <w:bottom w:val="single" w:sz="8" w:space="0" w:color="auto"/>
              <w:right w:val="single" w:sz="8" w:space="0" w:color="auto"/>
            </w:tcBorders>
            <w:shd w:val="clear" w:color="auto" w:fill="auto"/>
            <w:noWrap/>
            <w:vAlign w:val="center"/>
          </w:tcPr>
          <w:p w14:paraId="465A9E36" w14:textId="3DC51A34" w:rsidR="00322140" w:rsidRPr="00322140" w:rsidRDefault="00322140" w:rsidP="00322140">
            <w:pPr>
              <w:jc w:val="center"/>
              <w:rPr>
                <w:color w:val="000000"/>
                <w:sz w:val="20"/>
                <w:szCs w:val="20"/>
              </w:rPr>
            </w:pPr>
            <w:r w:rsidRPr="00322140">
              <w:rPr>
                <w:color w:val="000000"/>
                <w:sz w:val="20"/>
                <w:szCs w:val="20"/>
              </w:rPr>
              <w:t> </w:t>
            </w:r>
          </w:p>
        </w:tc>
        <w:tc>
          <w:tcPr>
            <w:tcW w:w="333" w:type="pct"/>
            <w:tcBorders>
              <w:top w:val="nil"/>
              <w:left w:val="nil"/>
              <w:bottom w:val="single" w:sz="8" w:space="0" w:color="auto"/>
              <w:right w:val="single" w:sz="8" w:space="0" w:color="auto"/>
            </w:tcBorders>
            <w:shd w:val="clear" w:color="auto" w:fill="auto"/>
            <w:noWrap/>
            <w:vAlign w:val="center"/>
          </w:tcPr>
          <w:p w14:paraId="1D74683E" w14:textId="4D8B1455" w:rsidR="00322140" w:rsidRPr="00322140" w:rsidRDefault="00322140" w:rsidP="00322140">
            <w:pPr>
              <w:jc w:val="center"/>
              <w:rPr>
                <w:color w:val="000000"/>
                <w:sz w:val="22"/>
                <w:szCs w:val="22"/>
              </w:rPr>
            </w:pPr>
            <w:r w:rsidRPr="00322140">
              <w:rPr>
                <w:color w:val="000000"/>
                <w:sz w:val="22"/>
                <w:szCs w:val="22"/>
              </w:rPr>
              <w:t> </w:t>
            </w:r>
          </w:p>
        </w:tc>
        <w:tc>
          <w:tcPr>
            <w:tcW w:w="323" w:type="pct"/>
            <w:tcBorders>
              <w:top w:val="nil"/>
              <w:left w:val="nil"/>
              <w:bottom w:val="single" w:sz="8" w:space="0" w:color="auto"/>
              <w:right w:val="single" w:sz="8" w:space="0" w:color="auto"/>
            </w:tcBorders>
            <w:shd w:val="clear" w:color="auto" w:fill="auto"/>
            <w:noWrap/>
            <w:vAlign w:val="center"/>
          </w:tcPr>
          <w:p w14:paraId="15CFD836" w14:textId="6B97D9BE" w:rsidR="00322140" w:rsidRPr="00322140" w:rsidRDefault="00322140" w:rsidP="00322140">
            <w:pPr>
              <w:jc w:val="center"/>
              <w:rPr>
                <w:color w:val="000000"/>
                <w:sz w:val="22"/>
                <w:szCs w:val="22"/>
              </w:rPr>
            </w:pPr>
            <w:r w:rsidRPr="00322140">
              <w:rPr>
                <w:color w:val="000000"/>
                <w:sz w:val="22"/>
                <w:szCs w:val="22"/>
              </w:rPr>
              <w:t> </w:t>
            </w:r>
          </w:p>
        </w:tc>
        <w:tc>
          <w:tcPr>
            <w:tcW w:w="342" w:type="pct"/>
            <w:tcBorders>
              <w:top w:val="nil"/>
              <w:left w:val="nil"/>
              <w:bottom w:val="single" w:sz="8" w:space="0" w:color="auto"/>
              <w:right w:val="single" w:sz="8" w:space="0" w:color="auto"/>
            </w:tcBorders>
            <w:shd w:val="clear" w:color="auto" w:fill="auto"/>
            <w:noWrap/>
            <w:vAlign w:val="center"/>
          </w:tcPr>
          <w:p w14:paraId="61A6403E" w14:textId="3B893833" w:rsidR="00322140" w:rsidRPr="00322140" w:rsidRDefault="00322140" w:rsidP="00322140">
            <w:pPr>
              <w:jc w:val="center"/>
              <w:rPr>
                <w:color w:val="000000"/>
                <w:sz w:val="22"/>
                <w:szCs w:val="22"/>
              </w:rPr>
            </w:pPr>
            <w:r w:rsidRPr="00322140">
              <w:rPr>
                <w:color w:val="000000"/>
                <w:sz w:val="22"/>
                <w:szCs w:val="22"/>
              </w:rPr>
              <w:t> </w:t>
            </w:r>
          </w:p>
        </w:tc>
        <w:tc>
          <w:tcPr>
            <w:tcW w:w="331" w:type="pct"/>
            <w:tcBorders>
              <w:top w:val="nil"/>
              <w:left w:val="nil"/>
              <w:bottom w:val="single" w:sz="8" w:space="0" w:color="auto"/>
              <w:right w:val="single" w:sz="8" w:space="0" w:color="auto"/>
            </w:tcBorders>
            <w:shd w:val="clear" w:color="auto" w:fill="auto"/>
            <w:noWrap/>
            <w:vAlign w:val="center"/>
          </w:tcPr>
          <w:p w14:paraId="41FB864E" w14:textId="1A3DBED7" w:rsidR="00322140" w:rsidRPr="00322140" w:rsidRDefault="00322140" w:rsidP="00322140">
            <w:pPr>
              <w:jc w:val="center"/>
              <w:rPr>
                <w:color w:val="000000"/>
                <w:sz w:val="22"/>
                <w:szCs w:val="22"/>
              </w:rPr>
            </w:pPr>
            <w:r w:rsidRPr="00322140">
              <w:rPr>
                <w:color w:val="000000"/>
                <w:sz w:val="22"/>
                <w:szCs w:val="22"/>
              </w:rPr>
              <w:t> </w:t>
            </w:r>
          </w:p>
        </w:tc>
        <w:tc>
          <w:tcPr>
            <w:tcW w:w="331" w:type="pct"/>
            <w:tcBorders>
              <w:top w:val="nil"/>
              <w:left w:val="nil"/>
              <w:bottom w:val="single" w:sz="8" w:space="0" w:color="auto"/>
              <w:right w:val="single" w:sz="8" w:space="0" w:color="auto"/>
            </w:tcBorders>
            <w:shd w:val="clear" w:color="auto" w:fill="auto"/>
            <w:noWrap/>
            <w:vAlign w:val="center"/>
          </w:tcPr>
          <w:p w14:paraId="695C3ADF" w14:textId="4DCF0E6E" w:rsidR="00322140" w:rsidRPr="00322140" w:rsidRDefault="00322140" w:rsidP="00322140">
            <w:pPr>
              <w:jc w:val="center"/>
              <w:rPr>
                <w:color w:val="000000"/>
                <w:sz w:val="22"/>
                <w:szCs w:val="22"/>
              </w:rPr>
            </w:pPr>
            <w:r w:rsidRPr="00322140">
              <w:rPr>
                <w:color w:val="000000"/>
                <w:sz w:val="22"/>
                <w:szCs w:val="22"/>
              </w:rPr>
              <w:t> </w:t>
            </w:r>
          </w:p>
        </w:tc>
        <w:tc>
          <w:tcPr>
            <w:tcW w:w="348" w:type="pct"/>
            <w:tcBorders>
              <w:top w:val="nil"/>
              <w:left w:val="nil"/>
              <w:bottom w:val="single" w:sz="8" w:space="0" w:color="auto"/>
              <w:right w:val="single" w:sz="8" w:space="0" w:color="auto"/>
            </w:tcBorders>
            <w:shd w:val="clear" w:color="auto" w:fill="auto"/>
            <w:vAlign w:val="center"/>
          </w:tcPr>
          <w:p w14:paraId="124B635E" w14:textId="1B696103" w:rsidR="00322140" w:rsidRPr="00322140" w:rsidRDefault="00322140" w:rsidP="00322140">
            <w:pPr>
              <w:jc w:val="center"/>
              <w:rPr>
                <w:color w:val="000000"/>
                <w:sz w:val="22"/>
                <w:szCs w:val="22"/>
              </w:rPr>
            </w:pPr>
            <w:r w:rsidRPr="00322140">
              <w:rPr>
                <w:color w:val="000000"/>
                <w:sz w:val="22"/>
                <w:szCs w:val="22"/>
              </w:rPr>
              <w:t> </w:t>
            </w:r>
          </w:p>
        </w:tc>
        <w:tc>
          <w:tcPr>
            <w:tcW w:w="426" w:type="pct"/>
            <w:tcBorders>
              <w:top w:val="nil"/>
              <w:left w:val="nil"/>
              <w:bottom w:val="single" w:sz="8" w:space="0" w:color="auto"/>
              <w:right w:val="single" w:sz="8" w:space="0" w:color="auto"/>
            </w:tcBorders>
            <w:shd w:val="clear" w:color="auto" w:fill="auto"/>
            <w:vAlign w:val="center"/>
          </w:tcPr>
          <w:p w14:paraId="712FC544" w14:textId="34BB7BC5" w:rsidR="00322140" w:rsidRPr="00322140" w:rsidRDefault="00322140" w:rsidP="00322140">
            <w:pPr>
              <w:jc w:val="center"/>
              <w:rPr>
                <w:color w:val="000000"/>
                <w:sz w:val="22"/>
                <w:szCs w:val="22"/>
              </w:rPr>
            </w:pPr>
            <w:r w:rsidRPr="00322140">
              <w:rPr>
                <w:color w:val="000000"/>
                <w:sz w:val="22"/>
                <w:szCs w:val="22"/>
              </w:rPr>
              <w:t> </w:t>
            </w:r>
          </w:p>
        </w:tc>
        <w:tc>
          <w:tcPr>
            <w:tcW w:w="417" w:type="pct"/>
            <w:tcBorders>
              <w:top w:val="nil"/>
              <w:left w:val="nil"/>
              <w:bottom w:val="single" w:sz="8" w:space="0" w:color="auto"/>
              <w:right w:val="single" w:sz="8" w:space="0" w:color="auto"/>
            </w:tcBorders>
            <w:shd w:val="clear" w:color="auto" w:fill="auto"/>
            <w:vAlign w:val="center"/>
          </w:tcPr>
          <w:p w14:paraId="50AFC3C7" w14:textId="1787F994" w:rsidR="00322140" w:rsidRPr="00322140" w:rsidRDefault="00322140" w:rsidP="00322140">
            <w:pPr>
              <w:jc w:val="center"/>
              <w:rPr>
                <w:color w:val="000000"/>
                <w:sz w:val="22"/>
                <w:szCs w:val="22"/>
              </w:rPr>
            </w:pPr>
            <w:r w:rsidRPr="00322140">
              <w:rPr>
                <w:color w:val="000000"/>
                <w:sz w:val="22"/>
                <w:szCs w:val="22"/>
              </w:rPr>
              <w:t> </w:t>
            </w:r>
          </w:p>
        </w:tc>
      </w:tr>
      <w:tr w:rsidR="00322140" w:rsidRPr="009E4337" w14:paraId="4FB04227" w14:textId="77777777" w:rsidTr="009E4337">
        <w:trPr>
          <w:cantSplit/>
        </w:trPr>
        <w:tc>
          <w:tcPr>
            <w:tcW w:w="273" w:type="pct"/>
            <w:shd w:val="clear" w:color="auto" w:fill="auto"/>
            <w:vAlign w:val="center"/>
          </w:tcPr>
          <w:p w14:paraId="32D198BC" w14:textId="3A8CF85D" w:rsidR="00322140" w:rsidRPr="009E4337" w:rsidRDefault="00322140" w:rsidP="00322140">
            <w:pPr>
              <w:jc w:val="center"/>
              <w:rPr>
                <w:sz w:val="20"/>
                <w:szCs w:val="20"/>
              </w:rPr>
            </w:pPr>
            <w:r>
              <w:rPr>
                <w:sz w:val="20"/>
                <w:szCs w:val="20"/>
              </w:rPr>
              <w:t>3.1</w:t>
            </w:r>
          </w:p>
        </w:tc>
        <w:tc>
          <w:tcPr>
            <w:tcW w:w="1313" w:type="pct"/>
            <w:tcBorders>
              <w:top w:val="nil"/>
              <w:left w:val="single" w:sz="8" w:space="0" w:color="auto"/>
              <w:bottom w:val="single" w:sz="8" w:space="0" w:color="auto"/>
              <w:right w:val="single" w:sz="8" w:space="0" w:color="auto"/>
            </w:tcBorders>
            <w:shd w:val="clear" w:color="auto" w:fill="auto"/>
            <w:noWrap/>
            <w:vAlign w:val="center"/>
          </w:tcPr>
          <w:p w14:paraId="2DDD3EF6" w14:textId="37E6A8A3" w:rsidR="00322140" w:rsidRPr="00322140" w:rsidRDefault="00322140" w:rsidP="00322140">
            <w:pPr>
              <w:jc w:val="center"/>
              <w:rPr>
                <w:color w:val="000000"/>
                <w:sz w:val="20"/>
                <w:szCs w:val="20"/>
              </w:rPr>
            </w:pPr>
            <w:r w:rsidRPr="00322140">
              <w:rPr>
                <w:color w:val="000000"/>
                <w:sz w:val="20"/>
                <w:szCs w:val="20"/>
              </w:rPr>
              <w:t>Котельная «Школа» (с. Дунаево)</w:t>
            </w:r>
          </w:p>
        </w:tc>
        <w:tc>
          <w:tcPr>
            <w:tcW w:w="563" w:type="pct"/>
            <w:tcBorders>
              <w:top w:val="nil"/>
              <w:left w:val="nil"/>
              <w:bottom w:val="single" w:sz="8" w:space="0" w:color="auto"/>
              <w:right w:val="single" w:sz="8" w:space="0" w:color="auto"/>
            </w:tcBorders>
            <w:shd w:val="clear" w:color="auto" w:fill="auto"/>
            <w:noWrap/>
            <w:vAlign w:val="center"/>
          </w:tcPr>
          <w:p w14:paraId="1BC534F7" w14:textId="26E04038" w:rsidR="00322140" w:rsidRPr="00322140" w:rsidRDefault="00322140" w:rsidP="00322140">
            <w:pPr>
              <w:jc w:val="center"/>
              <w:rPr>
                <w:color w:val="000000"/>
                <w:sz w:val="20"/>
                <w:szCs w:val="20"/>
              </w:rPr>
            </w:pPr>
            <w:r w:rsidRPr="00322140">
              <w:rPr>
                <w:color w:val="000000"/>
                <w:sz w:val="20"/>
                <w:szCs w:val="20"/>
              </w:rPr>
              <w:t>кг у.т./Гкал</w:t>
            </w:r>
          </w:p>
        </w:tc>
        <w:tc>
          <w:tcPr>
            <w:tcW w:w="333" w:type="pct"/>
            <w:tcBorders>
              <w:top w:val="nil"/>
              <w:left w:val="nil"/>
              <w:bottom w:val="single" w:sz="8" w:space="0" w:color="auto"/>
              <w:right w:val="single" w:sz="8" w:space="0" w:color="auto"/>
            </w:tcBorders>
            <w:shd w:val="clear" w:color="auto" w:fill="auto"/>
            <w:noWrap/>
            <w:vAlign w:val="center"/>
          </w:tcPr>
          <w:p w14:paraId="778DBA26" w14:textId="040C775E" w:rsidR="00322140" w:rsidRPr="00322140" w:rsidRDefault="00322140" w:rsidP="00322140">
            <w:pPr>
              <w:jc w:val="center"/>
              <w:rPr>
                <w:color w:val="000000"/>
                <w:sz w:val="22"/>
                <w:szCs w:val="22"/>
              </w:rPr>
            </w:pPr>
            <w:r w:rsidRPr="00322140">
              <w:rPr>
                <w:color w:val="000000"/>
                <w:sz w:val="22"/>
                <w:szCs w:val="22"/>
              </w:rPr>
              <w:t>215,0</w:t>
            </w:r>
          </w:p>
        </w:tc>
        <w:tc>
          <w:tcPr>
            <w:tcW w:w="323" w:type="pct"/>
            <w:tcBorders>
              <w:top w:val="nil"/>
              <w:left w:val="nil"/>
              <w:bottom w:val="single" w:sz="8" w:space="0" w:color="auto"/>
              <w:right w:val="single" w:sz="8" w:space="0" w:color="auto"/>
            </w:tcBorders>
            <w:shd w:val="clear" w:color="auto" w:fill="auto"/>
            <w:noWrap/>
            <w:vAlign w:val="center"/>
          </w:tcPr>
          <w:p w14:paraId="132B3C84" w14:textId="6D4C0E83" w:rsidR="00322140" w:rsidRPr="00322140" w:rsidRDefault="00322140" w:rsidP="00322140">
            <w:pPr>
              <w:jc w:val="center"/>
              <w:rPr>
                <w:color w:val="000000"/>
                <w:sz w:val="22"/>
                <w:szCs w:val="22"/>
              </w:rPr>
            </w:pPr>
            <w:r w:rsidRPr="00322140">
              <w:rPr>
                <w:color w:val="000000"/>
                <w:sz w:val="22"/>
                <w:szCs w:val="22"/>
              </w:rPr>
              <w:t>215,0</w:t>
            </w:r>
          </w:p>
        </w:tc>
        <w:tc>
          <w:tcPr>
            <w:tcW w:w="342" w:type="pct"/>
            <w:tcBorders>
              <w:top w:val="nil"/>
              <w:left w:val="nil"/>
              <w:bottom w:val="single" w:sz="8" w:space="0" w:color="auto"/>
              <w:right w:val="single" w:sz="8" w:space="0" w:color="auto"/>
            </w:tcBorders>
            <w:shd w:val="clear" w:color="auto" w:fill="auto"/>
            <w:noWrap/>
            <w:vAlign w:val="center"/>
          </w:tcPr>
          <w:p w14:paraId="7CBD5F67" w14:textId="19D5AEBA" w:rsidR="00322140" w:rsidRPr="00322140" w:rsidRDefault="00322140" w:rsidP="00322140">
            <w:pPr>
              <w:jc w:val="center"/>
              <w:rPr>
                <w:color w:val="000000"/>
                <w:sz w:val="22"/>
                <w:szCs w:val="22"/>
              </w:rPr>
            </w:pPr>
            <w:r w:rsidRPr="00322140">
              <w:rPr>
                <w:color w:val="000000"/>
                <w:sz w:val="22"/>
                <w:szCs w:val="22"/>
              </w:rPr>
              <w:t>204,3</w:t>
            </w:r>
          </w:p>
        </w:tc>
        <w:tc>
          <w:tcPr>
            <w:tcW w:w="331" w:type="pct"/>
            <w:tcBorders>
              <w:top w:val="nil"/>
              <w:left w:val="nil"/>
              <w:bottom w:val="single" w:sz="8" w:space="0" w:color="auto"/>
              <w:right w:val="single" w:sz="8" w:space="0" w:color="auto"/>
            </w:tcBorders>
            <w:shd w:val="clear" w:color="auto" w:fill="auto"/>
            <w:noWrap/>
            <w:vAlign w:val="center"/>
          </w:tcPr>
          <w:p w14:paraId="0801EF41" w14:textId="359CE838" w:rsidR="00322140" w:rsidRPr="00322140" w:rsidRDefault="00322140" w:rsidP="00322140">
            <w:pPr>
              <w:jc w:val="center"/>
              <w:rPr>
                <w:color w:val="000000"/>
                <w:sz w:val="22"/>
                <w:szCs w:val="22"/>
              </w:rPr>
            </w:pPr>
            <w:r w:rsidRPr="00322140">
              <w:rPr>
                <w:color w:val="000000"/>
                <w:sz w:val="22"/>
                <w:szCs w:val="22"/>
              </w:rPr>
              <w:t>204,3</w:t>
            </w:r>
          </w:p>
        </w:tc>
        <w:tc>
          <w:tcPr>
            <w:tcW w:w="331" w:type="pct"/>
            <w:tcBorders>
              <w:top w:val="nil"/>
              <w:left w:val="nil"/>
              <w:bottom w:val="single" w:sz="8" w:space="0" w:color="auto"/>
              <w:right w:val="single" w:sz="8" w:space="0" w:color="auto"/>
            </w:tcBorders>
            <w:shd w:val="clear" w:color="auto" w:fill="auto"/>
            <w:noWrap/>
            <w:vAlign w:val="center"/>
          </w:tcPr>
          <w:p w14:paraId="4D443567" w14:textId="5F856D3B" w:rsidR="00322140" w:rsidRPr="00322140" w:rsidRDefault="00322140" w:rsidP="00322140">
            <w:pPr>
              <w:jc w:val="center"/>
              <w:rPr>
                <w:color w:val="000000"/>
                <w:sz w:val="22"/>
                <w:szCs w:val="22"/>
              </w:rPr>
            </w:pPr>
            <w:r w:rsidRPr="00322140">
              <w:rPr>
                <w:color w:val="000000"/>
                <w:sz w:val="22"/>
                <w:szCs w:val="22"/>
              </w:rPr>
              <w:t>204,3</w:t>
            </w:r>
          </w:p>
        </w:tc>
        <w:tc>
          <w:tcPr>
            <w:tcW w:w="348" w:type="pct"/>
            <w:tcBorders>
              <w:top w:val="nil"/>
              <w:left w:val="nil"/>
              <w:bottom w:val="single" w:sz="8" w:space="0" w:color="auto"/>
              <w:right w:val="single" w:sz="8" w:space="0" w:color="auto"/>
            </w:tcBorders>
            <w:shd w:val="clear" w:color="auto" w:fill="auto"/>
            <w:vAlign w:val="center"/>
          </w:tcPr>
          <w:p w14:paraId="4CC19160" w14:textId="1CBC55D0" w:rsidR="00322140" w:rsidRPr="00322140" w:rsidRDefault="00322140" w:rsidP="00322140">
            <w:pPr>
              <w:jc w:val="center"/>
              <w:rPr>
                <w:color w:val="000000"/>
                <w:sz w:val="22"/>
                <w:szCs w:val="22"/>
              </w:rPr>
            </w:pPr>
            <w:r w:rsidRPr="00322140">
              <w:rPr>
                <w:color w:val="000000"/>
                <w:sz w:val="22"/>
                <w:szCs w:val="22"/>
              </w:rPr>
              <w:t>204,3</w:t>
            </w:r>
          </w:p>
        </w:tc>
        <w:tc>
          <w:tcPr>
            <w:tcW w:w="426" w:type="pct"/>
            <w:tcBorders>
              <w:top w:val="nil"/>
              <w:left w:val="nil"/>
              <w:bottom w:val="single" w:sz="8" w:space="0" w:color="auto"/>
              <w:right w:val="single" w:sz="8" w:space="0" w:color="auto"/>
            </w:tcBorders>
            <w:shd w:val="clear" w:color="auto" w:fill="auto"/>
            <w:vAlign w:val="center"/>
          </w:tcPr>
          <w:p w14:paraId="38F2EB5D" w14:textId="0034DD31" w:rsidR="00322140" w:rsidRPr="00322140" w:rsidRDefault="00322140" w:rsidP="00322140">
            <w:pPr>
              <w:jc w:val="center"/>
              <w:rPr>
                <w:color w:val="000000"/>
                <w:sz w:val="22"/>
                <w:szCs w:val="22"/>
              </w:rPr>
            </w:pPr>
            <w:r w:rsidRPr="00322140">
              <w:rPr>
                <w:color w:val="000000"/>
                <w:sz w:val="22"/>
                <w:szCs w:val="22"/>
              </w:rPr>
              <w:t>204,3</w:t>
            </w:r>
          </w:p>
        </w:tc>
        <w:tc>
          <w:tcPr>
            <w:tcW w:w="417" w:type="pct"/>
            <w:tcBorders>
              <w:top w:val="nil"/>
              <w:left w:val="nil"/>
              <w:bottom w:val="single" w:sz="8" w:space="0" w:color="auto"/>
              <w:right w:val="single" w:sz="8" w:space="0" w:color="auto"/>
            </w:tcBorders>
            <w:shd w:val="clear" w:color="auto" w:fill="auto"/>
            <w:vAlign w:val="center"/>
          </w:tcPr>
          <w:p w14:paraId="5A3C204E" w14:textId="07163F00" w:rsidR="00322140" w:rsidRPr="00322140" w:rsidRDefault="00322140" w:rsidP="00322140">
            <w:pPr>
              <w:jc w:val="center"/>
              <w:rPr>
                <w:color w:val="000000"/>
                <w:sz w:val="22"/>
                <w:szCs w:val="22"/>
              </w:rPr>
            </w:pPr>
            <w:r w:rsidRPr="00322140">
              <w:rPr>
                <w:color w:val="000000"/>
                <w:sz w:val="22"/>
                <w:szCs w:val="22"/>
              </w:rPr>
              <w:t>204,3</w:t>
            </w:r>
          </w:p>
        </w:tc>
      </w:tr>
      <w:tr w:rsidR="00322140" w:rsidRPr="009E4337" w14:paraId="2A5F86AC" w14:textId="77777777" w:rsidTr="009E4337">
        <w:trPr>
          <w:cantSplit/>
        </w:trPr>
        <w:tc>
          <w:tcPr>
            <w:tcW w:w="273" w:type="pct"/>
            <w:shd w:val="clear" w:color="auto" w:fill="auto"/>
            <w:vAlign w:val="center"/>
          </w:tcPr>
          <w:p w14:paraId="73BB05E1" w14:textId="4D20CC92" w:rsidR="00322140" w:rsidRPr="009E4337" w:rsidRDefault="00322140" w:rsidP="00322140">
            <w:pPr>
              <w:jc w:val="center"/>
              <w:rPr>
                <w:sz w:val="20"/>
                <w:szCs w:val="20"/>
              </w:rPr>
            </w:pPr>
            <w:r>
              <w:rPr>
                <w:sz w:val="20"/>
                <w:szCs w:val="20"/>
              </w:rPr>
              <w:t>3.2</w:t>
            </w:r>
          </w:p>
        </w:tc>
        <w:tc>
          <w:tcPr>
            <w:tcW w:w="1313" w:type="pct"/>
            <w:tcBorders>
              <w:top w:val="nil"/>
              <w:left w:val="single" w:sz="8" w:space="0" w:color="auto"/>
              <w:bottom w:val="single" w:sz="8" w:space="0" w:color="auto"/>
              <w:right w:val="single" w:sz="8" w:space="0" w:color="auto"/>
            </w:tcBorders>
            <w:shd w:val="clear" w:color="auto" w:fill="auto"/>
            <w:noWrap/>
            <w:vAlign w:val="center"/>
          </w:tcPr>
          <w:p w14:paraId="68DD7DED" w14:textId="2DBE4FC0" w:rsidR="00322140" w:rsidRPr="00322140" w:rsidRDefault="00322140" w:rsidP="00322140">
            <w:pPr>
              <w:jc w:val="center"/>
              <w:rPr>
                <w:color w:val="000000"/>
                <w:sz w:val="20"/>
                <w:szCs w:val="20"/>
              </w:rPr>
            </w:pPr>
            <w:r w:rsidRPr="00322140">
              <w:rPr>
                <w:color w:val="000000"/>
                <w:sz w:val="20"/>
                <w:szCs w:val="20"/>
              </w:rPr>
              <w:t>Котельная «Стройдвор» (с. Дунаево)</w:t>
            </w:r>
          </w:p>
        </w:tc>
        <w:tc>
          <w:tcPr>
            <w:tcW w:w="563" w:type="pct"/>
            <w:tcBorders>
              <w:top w:val="nil"/>
              <w:left w:val="nil"/>
              <w:bottom w:val="single" w:sz="8" w:space="0" w:color="auto"/>
              <w:right w:val="single" w:sz="8" w:space="0" w:color="auto"/>
            </w:tcBorders>
            <w:shd w:val="clear" w:color="auto" w:fill="auto"/>
            <w:noWrap/>
            <w:vAlign w:val="center"/>
          </w:tcPr>
          <w:p w14:paraId="1434CA3D" w14:textId="7906355D" w:rsidR="00322140" w:rsidRPr="00322140" w:rsidRDefault="00322140" w:rsidP="00322140">
            <w:pPr>
              <w:jc w:val="center"/>
              <w:rPr>
                <w:color w:val="000000"/>
                <w:sz w:val="20"/>
                <w:szCs w:val="20"/>
              </w:rPr>
            </w:pPr>
            <w:r w:rsidRPr="00322140">
              <w:rPr>
                <w:color w:val="000000"/>
                <w:sz w:val="20"/>
                <w:szCs w:val="20"/>
              </w:rPr>
              <w:t>кг у.т./Гкал</w:t>
            </w:r>
          </w:p>
        </w:tc>
        <w:tc>
          <w:tcPr>
            <w:tcW w:w="333" w:type="pct"/>
            <w:tcBorders>
              <w:top w:val="nil"/>
              <w:left w:val="nil"/>
              <w:bottom w:val="single" w:sz="8" w:space="0" w:color="auto"/>
              <w:right w:val="single" w:sz="8" w:space="0" w:color="auto"/>
            </w:tcBorders>
            <w:shd w:val="clear" w:color="auto" w:fill="auto"/>
            <w:noWrap/>
            <w:vAlign w:val="center"/>
          </w:tcPr>
          <w:p w14:paraId="483F312B" w14:textId="7E3A2EF6" w:rsidR="00322140" w:rsidRPr="00322140" w:rsidRDefault="00322140" w:rsidP="00322140">
            <w:pPr>
              <w:jc w:val="center"/>
              <w:rPr>
                <w:color w:val="000000"/>
                <w:sz w:val="22"/>
                <w:szCs w:val="22"/>
              </w:rPr>
            </w:pPr>
            <w:r w:rsidRPr="00322140">
              <w:rPr>
                <w:color w:val="000000"/>
                <w:sz w:val="22"/>
                <w:szCs w:val="22"/>
              </w:rPr>
              <w:t>268,2</w:t>
            </w:r>
          </w:p>
        </w:tc>
        <w:tc>
          <w:tcPr>
            <w:tcW w:w="323" w:type="pct"/>
            <w:tcBorders>
              <w:top w:val="nil"/>
              <w:left w:val="nil"/>
              <w:bottom w:val="single" w:sz="8" w:space="0" w:color="auto"/>
              <w:right w:val="single" w:sz="8" w:space="0" w:color="auto"/>
            </w:tcBorders>
            <w:shd w:val="clear" w:color="auto" w:fill="auto"/>
            <w:noWrap/>
            <w:vAlign w:val="center"/>
          </w:tcPr>
          <w:p w14:paraId="3B4E2280" w14:textId="19288F14" w:rsidR="00322140" w:rsidRPr="00322140" w:rsidRDefault="00322140" w:rsidP="00322140">
            <w:pPr>
              <w:jc w:val="center"/>
              <w:rPr>
                <w:color w:val="000000"/>
                <w:sz w:val="22"/>
                <w:szCs w:val="22"/>
              </w:rPr>
            </w:pPr>
            <w:r w:rsidRPr="00322140">
              <w:rPr>
                <w:color w:val="000000"/>
                <w:sz w:val="22"/>
                <w:szCs w:val="22"/>
              </w:rPr>
              <w:t>268,2</w:t>
            </w:r>
          </w:p>
        </w:tc>
        <w:tc>
          <w:tcPr>
            <w:tcW w:w="342" w:type="pct"/>
            <w:tcBorders>
              <w:top w:val="nil"/>
              <w:left w:val="nil"/>
              <w:bottom w:val="single" w:sz="8" w:space="0" w:color="auto"/>
              <w:right w:val="single" w:sz="8" w:space="0" w:color="auto"/>
            </w:tcBorders>
            <w:shd w:val="clear" w:color="auto" w:fill="auto"/>
            <w:noWrap/>
            <w:vAlign w:val="center"/>
          </w:tcPr>
          <w:p w14:paraId="3F8E6736" w14:textId="4405A18C" w:rsidR="00322140" w:rsidRPr="00322140" w:rsidRDefault="00322140" w:rsidP="00322140">
            <w:pPr>
              <w:jc w:val="center"/>
              <w:rPr>
                <w:color w:val="000000"/>
                <w:sz w:val="22"/>
                <w:szCs w:val="22"/>
              </w:rPr>
            </w:pPr>
            <w:r w:rsidRPr="00322140">
              <w:rPr>
                <w:color w:val="000000"/>
                <w:sz w:val="22"/>
                <w:szCs w:val="22"/>
              </w:rPr>
              <w:t>268,2</w:t>
            </w:r>
          </w:p>
        </w:tc>
        <w:tc>
          <w:tcPr>
            <w:tcW w:w="331" w:type="pct"/>
            <w:tcBorders>
              <w:top w:val="nil"/>
              <w:left w:val="nil"/>
              <w:bottom w:val="single" w:sz="8" w:space="0" w:color="auto"/>
              <w:right w:val="single" w:sz="8" w:space="0" w:color="auto"/>
            </w:tcBorders>
            <w:shd w:val="clear" w:color="auto" w:fill="auto"/>
            <w:noWrap/>
            <w:vAlign w:val="center"/>
          </w:tcPr>
          <w:p w14:paraId="551A4CDF" w14:textId="271342F0" w:rsidR="00322140" w:rsidRPr="00322140" w:rsidRDefault="00322140" w:rsidP="00322140">
            <w:pPr>
              <w:jc w:val="center"/>
              <w:rPr>
                <w:color w:val="000000"/>
                <w:sz w:val="22"/>
                <w:szCs w:val="22"/>
              </w:rPr>
            </w:pPr>
            <w:r w:rsidRPr="00322140">
              <w:rPr>
                <w:color w:val="000000"/>
                <w:sz w:val="22"/>
                <w:szCs w:val="22"/>
              </w:rPr>
              <w:t>204,3</w:t>
            </w:r>
          </w:p>
        </w:tc>
        <w:tc>
          <w:tcPr>
            <w:tcW w:w="331" w:type="pct"/>
            <w:tcBorders>
              <w:top w:val="nil"/>
              <w:left w:val="nil"/>
              <w:bottom w:val="single" w:sz="8" w:space="0" w:color="auto"/>
              <w:right w:val="single" w:sz="8" w:space="0" w:color="auto"/>
            </w:tcBorders>
            <w:shd w:val="clear" w:color="auto" w:fill="auto"/>
            <w:noWrap/>
            <w:vAlign w:val="center"/>
          </w:tcPr>
          <w:p w14:paraId="6D03E113" w14:textId="28FBCB2E" w:rsidR="00322140" w:rsidRPr="00322140" w:rsidRDefault="00322140" w:rsidP="00322140">
            <w:pPr>
              <w:jc w:val="center"/>
              <w:rPr>
                <w:color w:val="000000"/>
                <w:sz w:val="22"/>
                <w:szCs w:val="22"/>
              </w:rPr>
            </w:pPr>
            <w:r w:rsidRPr="00322140">
              <w:rPr>
                <w:color w:val="000000"/>
                <w:sz w:val="22"/>
                <w:szCs w:val="22"/>
              </w:rPr>
              <w:t>204,3</w:t>
            </w:r>
          </w:p>
        </w:tc>
        <w:tc>
          <w:tcPr>
            <w:tcW w:w="348" w:type="pct"/>
            <w:tcBorders>
              <w:top w:val="nil"/>
              <w:left w:val="nil"/>
              <w:bottom w:val="single" w:sz="8" w:space="0" w:color="auto"/>
              <w:right w:val="single" w:sz="8" w:space="0" w:color="auto"/>
            </w:tcBorders>
            <w:shd w:val="clear" w:color="auto" w:fill="auto"/>
            <w:vAlign w:val="center"/>
          </w:tcPr>
          <w:p w14:paraId="48DE7C7B" w14:textId="5EAE5CF4" w:rsidR="00322140" w:rsidRPr="00322140" w:rsidRDefault="00322140" w:rsidP="00322140">
            <w:pPr>
              <w:jc w:val="center"/>
              <w:rPr>
                <w:color w:val="000000"/>
                <w:sz w:val="22"/>
                <w:szCs w:val="22"/>
              </w:rPr>
            </w:pPr>
            <w:r w:rsidRPr="00322140">
              <w:rPr>
                <w:color w:val="000000"/>
                <w:sz w:val="22"/>
                <w:szCs w:val="22"/>
              </w:rPr>
              <w:t>204,3</w:t>
            </w:r>
          </w:p>
        </w:tc>
        <w:tc>
          <w:tcPr>
            <w:tcW w:w="426" w:type="pct"/>
            <w:tcBorders>
              <w:top w:val="nil"/>
              <w:left w:val="nil"/>
              <w:bottom w:val="single" w:sz="8" w:space="0" w:color="auto"/>
              <w:right w:val="single" w:sz="8" w:space="0" w:color="auto"/>
            </w:tcBorders>
            <w:shd w:val="clear" w:color="auto" w:fill="auto"/>
            <w:vAlign w:val="center"/>
          </w:tcPr>
          <w:p w14:paraId="1A5A47CA" w14:textId="6230F426" w:rsidR="00322140" w:rsidRPr="00322140" w:rsidRDefault="00322140" w:rsidP="00322140">
            <w:pPr>
              <w:jc w:val="center"/>
              <w:rPr>
                <w:color w:val="000000"/>
                <w:sz w:val="22"/>
                <w:szCs w:val="22"/>
              </w:rPr>
            </w:pPr>
            <w:r w:rsidRPr="00322140">
              <w:rPr>
                <w:color w:val="000000"/>
                <w:sz w:val="22"/>
                <w:szCs w:val="22"/>
              </w:rPr>
              <w:t>204,3</w:t>
            </w:r>
          </w:p>
        </w:tc>
        <w:tc>
          <w:tcPr>
            <w:tcW w:w="417" w:type="pct"/>
            <w:tcBorders>
              <w:top w:val="nil"/>
              <w:left w:val="nil"/>
              <w:bottom w:val="single" w:sz="8" w:space="0" w:color="auto"/>
              <w:right w:val="single" w:sz="8" w:space="0" w:color="auto"/>
            </w:tcBorders>
            <w:shd w:val="clear" w:color="auto" w:fill="auto"/>
            <w:vAlign w:val="center"/>
          </w:tcPr>
          <w:p w14:paraId="1480C057" w14:textId="0B134B25" w:rsidR="00322140" w:rsidRPr="00322140" w:rsidRDefault="00322140" w:rsidP="00322140">
            <w:pPr>
              <w:jc w:val="center"/>
              <w:rPr>
                <w:color w:val="000000"/>
                <w:sz w:val="22"/>
                <w:szCs w:val="22"/>
              </w:rPr>
            </w:pPr>
            <w:r w:rsidRPr="00322140">
              <w:rPr>
                <w:color w:val="000000"/>
                <w:sz w:val="22"/>
                <w:szCs w:val="22"/>
              </w:rPr>
              <w:t>204,3</w:t>
            </w:r>
          </w:p>
        </w:tc>
      </w:tr>
      <w:tr w:rsidR="00322140" w:rsidRPr="009E4337" w14:paraId="369DA28C" w14:textId="77777777" w:rsidTr="009E4337">
        <w:trPr>
          <w:cantSplit/>
        </w:trPr>
        <w:tc>
          <w:tcPr>
            <w:tcW w:w="273" w:type="pct"/>
            <w:shd w:val="clear" w:color="auto" w:fill="auto"/>
            <w:vAlign w:val="center"/>
          </w:tcPr>
          <w:p w14:paraId="7F4B5649" w14:textId="60329ABF" w:rsidR="00322140" w:rsidRPr="009E4337" w:rsidRDefault="00322140" w:rsidP="00322140">
            <w:pPr>
              <w:jc w:val="center"/>
              <w:rPr>
                <w:sz w:val="20"/>
                <w:szCs w:val="20"/>
              </w:rPr>
            </w:pPr>
            <w:r>
              <w:rPr>
                <w:sz w:val="20"/>
                <w:szCs w:val="20"/>
              </w:rPr>
              <w:t>3.3</w:t>
            </w:r>
          </w:p>
        </w:tc>
        <w:tc>
          <w:tcPr>
            <w:tcW w:w="1313" w:type="pct"/>
            <w:tcBorders>
              <w:top w:val="nil"/>
              <w:left w:val="single" w:sz="8" w:space="0" w:color="auto"/>
              <w:bottom w:val="single" w:sz="8" w:space="0" w:color="auto"/>
              <w:right w:val="single" w:sz="8" w:space="0" w:color="auto"/>
            </w:tcBorders>
            <w:shd w:val="clear" w:color="auto" w:fill="auto"/>
            <w:noWrap/>
            <w:vAlign w:val="center"/>
          </w:tcPr>
          <w:p w14:paraId="083A1CE5" w14:textId="587195E5" w:rsidR="00322140" w:rsidRPr="00322140" w:rsidRDefault="00322140" w:rsidP="00322140">
            <w:pPr>
              <w:jc w:val="center"/>
              <w:rPr>
                <w:color w:val="000000"/>
                <w:sz w:val="20"/>
                <w:szCs w:val="20"/>
              </w:rPr>
            </w:pPr>
            <w:r w:rsidRPr="00322140">
              <w:rPr>
                <w:color w:val="000000"/>
                <w:sz w:val="20"/>
                <w:szCs w:val="20"/>
              </w:rPr>
              <w:t>Котельная «ДКПС» (с. Дунаево)</w:t>
            </w:r>
          </w:p>
        </w:tc>
        <w:tc>
          <w:tcPr>
            <w:tcW w:w="563" w:type="pct"/>
            <w:tcBorders>
              <w:top w:val="nil"/>
              <w:left w:val="nil"/>
              <w:bottom w:val="single" w:sz="8" w:space="0" w:color="auto"/>
              <w:right w:val="single" w:sz="8" w:space="0" w:color="auto"/>
            </w:tcBorders>
            <w:shd w:val="clear" w:color="auto" w:fill="auto"/>
            <w:noWrap/>
            <w:vAlign w:val="center"/>
          </w:tcPr>
          <w:p w14:paraId="38731FBC" w14:textId="18906582" w:rsidR="00322140" w:rsidRPr="00322140" w:rsidRDefault="00322140" w:rsidP="00322140">
            <w:pPr>
              <w:jc w:val="center"/>
              <w:rPr>
                <w:color w:val="000000"/>
                <w:sz w:val="20"/>
                <w:szCs w:val="20"/>
              </w:rPr>
            </w:pPr>
            <w:r w:rsidRPr="00322140">
              <w:rPr>
                <w:color w:val="000000"/>
                <w:sz w:val="20"/>
                <w:szCs w:val="20"/>
              </w:rPr>
              <w:t>кг у.т./Гкал</w:t>
            </w:r>
          </w:p>
        </w:tc>
        <w:tc>
          <w:tcPr>
            <w:tcW w:w="333" w:type="pct"/>
            <w:tcBorders>
              <w:top w:val="nil"/>
              <w:left w:val="nil"/>
              <w:bottom w:val="single" w:sz="8" w:space="0" w:color="auto"/>
              <w:right w:val="single" w:sz="8" w:space="0" w:color="auto"/>
            </w:tcBorders>
            <w:shd w:val="clear" w:color="auto" w:fill="auto"/>
            <w:noWrap/>
            <w:vAlign w:val="center"/>
          </w:tcPr>
          <w:p w14:paraId="33953F06" w14:textId="7692F49B" w:rsidR="00322140" w:rsidRPr="00322140" w:rsidRDefault="00322140" w:rsidP="00322140">
            <w:pPr>
              <w:jc w:val="center"/>
              <w:rPr>
                <w:color w:val="000000"/>
                <w:sz w:val="22"/>
                <w:szCs w:val="22"/>
              </w:rPr>
            </w:pPr>
            <w:r w:rsidRPr="00322140">
              <w:rPr>
                <w:color w:val="000000"/>
                <w:sz w:val="22"/>
                <w:szCs w:val="22"/>
              </w:rPr>
              <w:t>429,0</w:t>
            </w:r>
          </w:p>
        </w:tc>
        <w:tc>
          <w:tcPr>
            <w:tcW w:w="323" w:type="pct"/>
            <w:tcBorders>
              <w:top w:val="nil"/>
              <w:left w:val="nil"/>
              <w:bottom w:val="single" w:sz="8" w:space="0" w:color="auto"/>
              <w:right w:val="single" w:sz="8" w:space="0" w:color="auto"/>
            </w:tcBorders>
            <w:shd w:val="clear" w:color="auto" w:fill="auto"/>
            <w:noWrap/>
            <w:vAlign w:val="center"/>
          </w:tcPr>
          <w:p w14:paraId="7F9F86D8" w14:textId="7EBEC9FA" w:rsidR="00322140" w:rsidRPr="00322140" w:rsidRDefault="00322140" w:rsidP="00322140">
            <w:pPr>
              <w:jc w:val="center"/>
              <w:rPr>
                <w:color w:val="000000"/>
                <w:sz w:val="22"/>
                <w:szCs w:val="22"/>
              </w:rPr>
            </w:pPr>
            <w:r w:rsidRPr="00322140">
              <w:rPr>
                <w:color w:val="000000"/>
                <w:sz w:val="22"/>
                <w:szCs w:val="22"/>
              </w:rPr>
              <w:t>233,3</w:t>
            </w:r>
          </w:p>
        </w:tc>
        <w:tc>
          <w:tcPr>
            <w:tcW w:w="342" w:type="pct"/>
            <w:tcBorders>
              <w:top w:val="nil"/>
              <w:left w:val="nil"/>
              <w:bottom w:val="single" w:sz="8" w:space="0" w:color="auto"/>
              <w:right w:val="single" w:sz="8" w:space="0" w:color="auto"/>
            </w:tcBorders>
            <w:shd w:val="clear" w:color="auto" w:fill="auto"/>
            <w:noWrap/>
            <w:vAlign w:val="center"/>
          </w:tcPr>
          <w:p w14:paraId="2604F91E" w14:textId="78577CC5" w:rsidR="00322140" w:rsidRPr="00322140" w:rsidRDefault="00322140" w:rsidP="00322140">
            <w:pPr>
              <w:jc w:val="center"/>
              <w:rPr>
                <w:color w:val="000000"/>
                <w:sz w:val="22"/>
                <w:szCs w:val="22"/>
              </w:rPr>
            </w:pPr>
            <w:r w:rsidRPr="00322140">
              <w:rPr>
                <w:color w:val="000000"/>
                <w:sz w:val="22"/>
                <w:szCs w:val="22"/>
              </w:rPr>
              <w:t>233,3</w:t>
            </w:r>
          </w:p>
        </w:tc>
        <w:tc>
          <w:tcPr>
            <w:tcW w:w="331" w:type="pct"/>
            <w:tcBorders>
              <w:top w:val="nil"/>
              <w:left w:val="nil"/>
              <w:bottom w:val="single" w:sz="8" w:space="0" w:color="auto"/>
              <w:right w:val="single" w:sz="8" w:space="0" w:color="auto"/>
            </w:tcBorders>
            <w:shd w:val="clear" w:color="auto" w:fill="auto"/>
            <w:noWrap/>
            <w:vAlign w:val="center"/>
          </w:tcPr>
          <w:p w14:paraId="27D5B610" w14:textId="4F5A82A2" w:rsidR="00322140" w:rsidRPr="00322140" w:rsidRDefault="00322140" w:rsidP="00322140">
            <w:pPr>
              <w:jc w:val="center"/>
              <w:rPr>
                <w:color w:val="000000"/>
                <w:sz w:val="22"/>
                <w:szCs w:val="22"/>
              </w:rPr>
            </w:pPr>
            <w:r w:rsidRPr="00322140">
              <w:rPr>
                <w:color w:val="000000"/>
                <w:sz w:val="22"/>
                <w:szCs w:val="22"/>
              </w:rPr>
              <w:t>233,3</w:t>
            </w:r>
          </w:p>
        </w:tc>
        <w:tc>
          <w:tcPr>
            <w:tcW w:w="331" w:type="pct"/>
            <w:tcBorders>
              <w:top w:val="nil"/>
              <w:left w:val="nil"/>
              <w:bottom w:val="single" w:sz="8" w:space="0" w:color="auto"/>
              <w:right w:val="single" w:sz="8" w:space="0" w:color="auto"/>
            </w:tcBorders>
            <w:shd w:val="clear" w:color="auto" w:fill="auto"/>
            <w:noWrap/>
            <w:vAlign w:val="center"/>
          </w:tcPr>
          <w:p w14:paraId="4CB64633" w14:textId="5E525E6F" w:rsidR="00322140" w:rsidRPr="00322140" w:rsidRDefault="00322140" w:rsidP="00322140">
            <w:pPr>
              <w:jc w:val="center"/>
              <w:rPr>
                <w:color w:val="000000"/>
                <w:sz w:val="22"/>
                <w:szCs w:val="22"/>
              </w:rPr>
            </w:pPr>
            <w:r w:rsidRPr="00322140">
              <w:rPr>
                <w:color w:val="000000"/>
                <w:sz w:val="22"/>
                <w:szCs w:val="22"/>
              </w:rPr>
              <w:t>233,3</w:t>
            </w:r>
          </w:p>
        </w:tc>
        <w:tc>
          <w:tcPr>
            <w:tcW w:w="348" w:type="pct"/>
            <w:tcBorders>
              <w:top w:val="nil"/>
              <w:left w:val="nil"/>
              <w:bottom w:val="single" w:sz="8" w:space="0" w:color="auto"/>
              <w:right w:val="single" w:sz="8" w:space="0" w:color="auto"/>
            </w:tcBorders>
            <w:shd w:val="clear" w:color="auto" w:fill="auto"/>
            <w:vAlign w:val="center"/>
          </w:tcPr>
          <w:p w14:paraId="07AFE9D3" w14:textId="18FDC382" w:rsidR="00322140" w:rsidRPr="00322140" w:rsidRDefault="00322140" w:rsidP="00322140">
            <w:pPr>
              <w:jc w:val="center"/>
              <w:rPr>
                <w:color w:val="000000"/>
                <w:sz w:val="22"/>
                <w:szCs w:val="22"/>
              </w:rPr>
            </w:pPr>
            <w:r w:rsidRPr="00322140">
              <w:rPr>
                <w:color w:val="000000"/>
                <w:sz w:val="22"/>
                <w:szCs w:val="22"/>
              </w:rPr>
              <w:t>233,3</w:t>
            </w:r>
          </w:p>
        </w:tc>
        <w:tc>
          <w:tcPr>
            <w:tcW w:w="426" w:type="pct"/>
            <w:tcBorders>
              <w:top w:val="nil"/>
              <w:left w:val="nil"/>
              <w:bottom w:val="single" w:sz="8" w:space="0" w:color="auto"/>
              <w:right w:val="single" w:sz="8" w:space="0" w:color="auto"/>
            </w:tcBorders>
            <w:shd w:val="clear" w:color="auto" w:fill="auto"/>
            <w:vAlign w:val="center"/>
          </w:tcPr>
          <w:p w14:paraId="02A9E839" w14:textId="5A421D61" w:rsidR="00322140" w:rsidRPr="00322140" w:rsidRDefault="00322140" w:rsidP="00322140">
            <w:pPr>
              <w:jc w:val="center"/>
              <w:rPr>
                <w:color w:val="000000"/>
                <w:sz w:val="22"/>
                <w:szCs w:val="22"/>
              </w:rPr>
            </w:pPr>
            <w:r w:rsidRPr="00322140">
              <w:rPr>
                <w:color w:val="000000"/>
                <w:sz w:val="22"/>
                <w:szCs w:val="22"/>
              </w:rPr>
              <w:t>233,3</w:t>
            </w:r>
          </w:p>
        </w:tc>
        <w:tc>
          <w:tcPr>
            <w:tcW w:w="417" w:type="pct"/>
            <w:tcBorders>
              <w:top w:val="nil"/>
              <w:left w:val="nil"/>
              <w:bottom w:val="single" w:sz="8" w:space="0" w:color="auto"/>
              <w:right w:val="single" w:sz="8" w:space="0" w:color="auto"/>
            </w:tcBorders>
            <w:shd w:val="clear" w:color="auto" w:fill="auto"/>
            <w:vAlign w:val="center"/>
          </w:tcPr>
          <w:p w14:paraId="4B3E7865" w14:textId="356DF332" w:rsidR="00322140" w:rsidRPr="00322140" w:rsidRDefault="00322140" w:rsidP="00322140">
            <w:pPr>
              <w:jc w:val="center"/>
              <w:rPr>
                <w:color w:val="000000"/>
                <w:sz w:val="22"/>
                <w:szCs w:val="22"/>
              </w:rPr>
            </w:pPr>
            <w:r w:rsidRPr="00322140">
              <w:rPr>
                <w:color w:val="000000"/>
                <w:sz w:val="22"/>
                <w:szCs w:val="22"/>
              </w:rPr>
              <w:t>233,3</w:t>
            </w:r>
          </w:p>
        </w:tc>
      </w:tr>
      <w:tr w:rsidR="00322140" w:rsidRPr="009E4337" w14:paraId="1FD4DA68" w14:textId="77777777" w:rsidTr="009E4337">
        <w:trPr>
          <w:cantSplit/>
        </w:trPr>
        <w:tc>
          <w:tcPr>
            <w:tcW w:w="273" w:type="pct"/>
            <w:shd w:val="clear" w:color="auto" w:fill="auto"/>
            <w:vAlign w:val="center"/>
          </w:tcPr>
          <w:p w14:paraId="75B3A1A9" w14:textId="10677BA3" w:rsidR="00322140" w:rsidRPr="009E4337" w:rsidRDefault="00322140" w:rsidP="00322140">
            <w:pPr>
              <w:jc w:val="center"/>
              <w:rPr>
                <w:sz w:val="20"/>
                <w:szCs w:val="20"/>
              </w:rPr>
            </w:pPr>
            <w:r>
              <w:rPr>
                <w:sz w:val="20"/>
                <w:szCs w:val="20"/>
              </w:rPr>
              <w:t>4</w:t>
            </w:r>
          </w:p>
        </w:tc>
        <w:tc>
          <w:tcPr>
            <w:tcW w:w="1313" w:type="pct"/>
            <w:tcBorders>
              <w:top w:val="nil"/>
              <w:left w:val="single" w:sz="8" w:space="0" w:color="auto"/>
              <w:bottom w:val="single" w:sz="8" w:space="0" w:color="auto"/>
              <w:right w:val="single" w:sz="8" w:space="0" w:color="auto"/>
            </w:tcBorders>
            <w:shd w:val="clear" w:color="auto" w:fill="auto"/>
            <w:noWrap/>
            <w:vAlign w:val="center"/>
          </w:tcPr>
          <w:p w14:paraId="074DCCB4" w14:textId="43CB7962" w:rsidR="00322140" w:rsidRPr="00322140" w:rsidRDefault="00322140" w:rsidP="00322140">
            <w:pPr>
              <w:jc w:val="center"/>
              <w:rPr>
                <w:color w:val="000000"/>
                <w:sz w:val="20"/>
                <w:szCs w:val="20"/>
              </w:rPr>
            </w:pPr>
            <w:r w:rsidRPr="00322140">
              <w:rPr>
                <w:color w:val="000000"/>
                <w:sz w:val="20"/>
                <w:szCs w:val="20"/>
              </w:rPr>
              <w:t>Отношение величины технологических потерь тепловой энергии к материальной характеристике тепловой сети</w:t>
            </w:r>
          </w:p>
        </w:tc>
        <w:tc>
          <w:tcPr>
            <w:tcW w:w="563" w:type="pct"/>
            <w:tcBorders>
              <w:top w:val="nil"/>
              <w:left w:val="nil"/>
              <w:bottom w:val="single" w:sz="8" w:space="0" w:color="auto"/>
              <w:right w:val="single" w:sz="8" w:space="0" w:color="auto"/>
            </w:tcBorders>
            <w:shd w:val="clear" w:color="auto" w:fill="auto"/>
            <w:noWrap/>
            <w:vAlign w:val="center"/>
          </w:tcPr>
          <w:p w14:paraId="4EB2D60E" w14:textId="6FFC87E1" w:rsidR="00322140" w:rsidRPr="00322140" w:rsidRDefault="00322140" w:rsidP="00322140">
            <w:pPr>
              <w:jc w:val="center"/>
              <w:rPr>
                <w:color w:val="000000"/>
                <w:sz w:val="20"/>
                <w:szCs w:val="20"/>
              </w:rPr>
            </w:pPr>
            <w:r w:rsidRPr="00322140">
              <w:rPr>
                <w:color w:val="000000"/>
                <w:sz w:val="22"/>
                <w:szCs w:val="22"/>
              </w:rPr>
              <w:t> </w:t>
            </w:r>
          </w:p>
        </w:tc>
        <w:tc>
          <w:tcPr>
            <w:tcW w:w="333" w:type="pct"/>
            <w:tcBorders>
              <w:top w:val="nil"/>
              <w:left w:val="nil"/>
              <w:bottom w:val="single" w:sz="8" w:space="0" w:color="auto"/>
              <w:right w:val="single" w:sz="8" w:space="0" w:color="auto"/>
            </w:tcBorders>
            <w:shd w:val="clear" w:color="auto" w:fill="auto"/>
            <w:noWrap/>
            <w:vAlign w:val="center"/>
          </w:tcPr>
          <w:p w14:paraId="3DCAA78F" w14:textId="45F5B66D" w:rsidR="00322140" w:rsidRPr="00322140" w:rsidRDefault="00322140" w:rsidP="00322140">
            <w:pPr>
              <w:jc w:val="center"/>
              <w:rPr>
                <w:color w:val="000000"/>
                <w:sz w:val="22"/>
                <w:szCs w:val="22"/>
              </w:rPr>
            </w:pPr>
            <w:r w:rsidRPr="00322140">
              <w:rPr>
                <w:color w:val="000000"/>
                <w:sz w:val="22"/>
                <w:szCs w:val="22"/>
              </w:rPr>
              <w:t> </w:t>
            </w:r>
          </w:p>
        </w:tc>
        <w:tc>
          <w:tcPr>
            <w:tcW w:w="323" w:type="pct"/>
            <w:tcBorders>
              <w:top w:val="nil"/>
              <w:left w:val="nil"/>
              <w:bottom w:val="single" w:sz="8" w:space="0" w:color="auto"/>
              <w:right w:val="single" w:sz="8" w:space="0" w:color="auto"/>
            </w:tcBorders>
            <w:shd w:val="clear" w:color="auto" w:fill="auto"/>
            <w:noWrap/>
            <w:vAlign w:val="center"/>
          </w:tcPr>
          <w:p w14:paraId="228AF5F0" w14:textId="7E645ED1" w:rsidR="00322140" w:rsidRPr="00322140" w:rsidRDefault="00322140" w:rsidP="00322140">
            <w:pPr>
              <w:jc w:val="center"/>
              <w:rPr>
                <w:color w:val="000000"/>
                <w:sz w:val="22"/>
                <w:szCs w:val="22"/>
              </w:rPr>
            </w:pPr>
            <w:r w:rsidRPr="00322140">
              <w:rPr>
                <w:color w:val="000000"/>
                <w:sz w:val="22"/>
                <w:szCs w:val="22"/>
              </w:rPr>
              <w:t> </w:t>
            </w:r>
          </w:p>
        </w:tc>
        <w:tc>
          <w:tcPr>
            <w:tcW w:w="342" w:type="pct"/>
            <w:tcBorders>
              <w:top w:val="nil"/>
              <w:left w:val="nil"/>
              <w:bottom w:val="single" w:sz="8" w:space="0" w:color="auto"/>
              <w:right w:val="single" w:sz="8" w:space="0" w:color="auto"/>
            </w:tcBorders>
            <w:shd w:val="clear" w:color="auto" w:fill="auto"/>
            <w:noWrap/>
            <w:vAlign w:val="center"/>
          </w:tcPr>
          <w:p w14:paraId="4809BB9F" w14:textId="6B96755A" w:rsidR="00322140" w:rsidRPr="00322140" w:rsidRDefault="00322140" w:rsidP="00322140">
            <w:pPr>
              <w:jc w:val="center"/>
              <w:rPr>
                <w:color w:val="000000"/>
                <w:sz w:val="22"/>
                <w:szCs w:val="22"/>
              </w:rPr>
            </w:pPr>
            <w:r w:rsidRPr="00322140">
              <w:rPr>
                <w:color w:val="000000"/>
                <w:sz w:val="22"/>
                <w:szCs w:val="22"/>
              </w:rPr>
              <w:t> </w:t>
            </w:r>
          </w:p>
        </w:tc>
        <w:tc>
          <w:tcPr>
            <w:tcW w:w="331" w:type="pct"/>
            <w:tcBorders>
              <w:top w:val="nil"/>
              <w:left w:val="nil"/>
              <w:bottom w:val="single" w:sz="8" w:space="0" w:color="auto"/>
              <w:right w:val="single" w:sz="8" w:space="0" w:color="auto"/>
            </w:tcBorders>
            <w:shd w:val="clear" w:color="auto" w:fill="auto"/>
            <w:noWrap/>
            <w:vAlign w:val="center"/>
          </w:tcPr>
          <w:p w14:paraId="386FAEE2" w14:textId="06210099" w:rsidR="00322140" w:rsidRPr="00322140" w:rsidRDefault="00322140" w:rsidP="00322140">
            <w:pPr>
              <w:jc w:val="center"/>
              <w:rPr>
                <w:color w:val="000000"/>
                <w:sz w:val="22"/>
                <w:szCs w:val="22"/>
              </w:rPr>
            </w:pPr>
            <w:r w:rsidRPr="00322140">
              <w:rPr>
                <w:color w:val="000000"/>
                <w:sz w:val="22"/>
                <w:szCs w:val="22"/>
              </w:rPr>
              <w:t> </w:t>
            </w:r>
          </w:p>
        </w:tc>
        <w:tc>
          <w:tcPr>
            <w:tcW w:w="331" w:type="pct"/>
            <w:tcBorders>
              <w:top w:val="nil"/>
              <w:left w:val="nil"/>
              <w:bottom w:val="single" w:sz="8" w:space="0" w:color="auto"/>
              <w:right w:val="single" w:sz="8" w:space="0" w:color="auto"/>
            </w:tcBorders>
            <w:shd w:val="clear" w:color="auto" w:fill="auto"/>
            <w:noWrap/>
            <w:vAlign w:val="center"/>
          </w:tcPr>
          <w:p w14:paraId="2F94F210" w14:textId="3B20ADA5" w:rsidR="00322140" w:rsidRPr="00322140" w:rsidRDefault="00322140" w:rsidP="00322140">
            <w:pPr>
              <w:jc w:val="center"/>
              <w:rPr>
                <w:color w:val="000000"/>
                <w:sz w:val="22"/>
                <w:szCs w:val="22"/>
              </w:rPr>
            </w:pPr>
            <w:r w:rsidRPr="00322140">
              <w:rPr>
                <w:color w:val="000000"/>
                <w:sz w:val="22"/>
                <w:szCs w:val="22"/>
              </w:rPr>
              <w:t> </w:t>
            </w:r>
          </w:p>
        </w:tc>
        <w:tc>
          <w:tcPr>
            <w:tcW w:w="348" w:type="pct"/>
            <w:tcBorders>
              <w:top w:val="nil"/>
              <w:left w:val="nil"/>
              <w:bottom w:val="single" w:sz="8" w:space="0" w:color="auto"/>
              <w:right w:val="single" w:sz="8" w:space="0" w:color="auto"/>
            </w:tcBorders>
            <w:shd w:val="clear" w:color="auto" w:fill="auto"/>
            <w:vAlign w:val="center"/>
          </w:tcPr>
          <w:p w14:paraId="0017211D" w14:textId="6FB27864" w:rsidR="00322140" w:rsidRPr="00322140" w:rsidRDefault="00322140" w:rsidP="00322140">
            <w:pPr>
              <w:jc w:val="center"/>
              <w:rPr>
                <w:color w:val="000000"/>
                <w:sz w:val="22"/>
                <w:szCs w:val="22"/>
              </w:rPr>
            </w:pPr>
            <w:r w:rsidRPr="00322140">
              <w:rPr>
                <w:color w:val="000000"/>
                <w:sz w:val="22"/>
                <w:szCs w:val="22"/>
              </w:rPr>
              <w:t> </w:t>
            </w:r>
          </w:p>
        </w:tc>
        <w:tc>
          <w:tcPr>
            <w:tcW w:w="426" w:type="pct"/>
            <w:tcBorders>
              <w:top w:val="nil"/>
              <w:left w:val="nil"/>
              <w:bottom w:val="single" w:sz="8" w:space="0" w:color="auto"/>
              <w:right w:val="single" w:sz="8" w:space="0" w:color="auto"/>
            </w:tcBorders>
            <w:shd w:val="clear" w:color="auto" w:fill="auto"/>
            <w:vAlign w:val="center"/>
          </w:tcPr>
          <w:p w14:paraId="125E0C16" w14:textId="2CC19249" w:rsidR="00322140" w:rsidRPr="00322140" w:rsidRDefault="00322140" w:rsidP="00322140">
            <w:pPr>
              <w:jc w:val="center"/>
              <w:rPr>
                <w:color w:val="000000"/>
                <w:sz w:val="22"/>
                <w:szCs w:val="22"/>
              </w:rPr>
            </w:pPr>
            <w:r w:rsidRPr="00322140">
              <w:rPr>
                <w:color w:val="000000"/>
                <w:sz w:val="22"/>
                <w:szCs w:val="22"/>
              </w:rPr>
              <w:t> </w:t>
            </w:r>
          </w:p>
        </w:tc>
        <w:tc>
          <w:tcPr>
            <w:tcW w:w="417" w:type="pct"/>
            <w:tcBorders>
              <w:top w:val="nil"/>
              <w:left w:val="nil"/>
              <w:bottom w:val="single" w:sz="8" w:space="0" w:color="auto"/>
              <w:right w:val="single" w:sz="8" w:space="0" w:color="auto"/>
            </w:tcBorders>
            <w:shd w:val="clear" w:color="auto" w:fill="auto"/>
            <w:vAlign w:val="center"/>
          </w:tcPr>
          <w:p w14:paraId="3D026476" w14:textId="1915BB09" w:rsidR="00322140" w:rsidRPr="00322140" w:rsidRDefault="00322140" w:rsidP="00322140">
            <w:pPr>
              <w:jc w:val="center"/>
              <w:rPr>
                <w:color w:val="000000"/>
                <w:sz w:val="22"/>
                <w:szCs w:val="22"/>
              </w:rPr>
            </w:pPr>
            <w:r w:rsidRPr="00322140">
              <w:rPr>
                <w:color w:val="000000"/>
                <w:sz w:val="22"/>
                <w:szCs w:val="22"/>
              </w:rPr>
              <w:t> </w:t>
            </w:r>
          </w:p>
        </w:tc>
      </w:tr>
      <w:tr w:rsidR="00322140" w:rsidRPr="009E4337" w14:paraId="584E728C" w14:textId="77777777" w:rsidTr="009E4337">
        <w:trPr>
          <w:cantSplit/>
        </w:trPr>
        <w:tc>
          <w:tcPr>
            <w:tcW w:w="273" w:type="pct"/>
            <w:shd w:val="clear" w:color="auto" w:fill="auto"/>
            <w:vAlign w:val="center"/>
          </w:tcPr>
          <w:p w14:paraId="3A80A7C9" w14:textId="5F0E4023" w:rsidR="00322140" w:rsidRPr="009E4337" w:rsidRDefault="00322140" w:rsidP="00322140">
            <w:pPr>
              <w:jc w:val="center"/>
              <w:rPr>
                <w:sz w:val="20"/>
                <w:szCs w:val="20"/>
              </w:rPr>
            </w:pPr>
            <w:r>
              <w:rPr>
                <w:sz w:val="20"/>
                <w:szCs w:val="20"/>
              </w:rPr>
              <w:t>4.1</w:t>
            </w:r>
          </w:p>
        </w:tc>
        <w:tc>
          <w:tcPr>
            <w:tcW w:w="1313" w:type="pct"/>
            <w:tcBorders>
              <w:top w:val="nil"/>
              <w:left w:val="single" w:sz="8" w:space="0" w:color="auto"/>
              <w:bottom w:val="single" w:sz="8" w:space="0" w:color="auto"/>
              <w:right w:val="single" w:sz="8" w:space="0" w:color="auto"/>
            </w:tcBorders>
            <w:shd w:val="clear" w:color="auto" w:fill="auto"/>
            <w:noWrap/>
            <w:vAlign w:val="center"/>
          </w:tcPr>
          <w:p w14:paraId="74B1A9B3" w14:textId="548D5CF8" w:rsidR="00322140" w:rsidRPr="00322140" w:rsidRDefault="00322140" w:rsidP="00322140">
            <w:pPr>
              <w:jc w:val="center"/>
              <w:rPr>
                <w:color w:val="000000"/>
                <w:sz w:val="20"/>
                <w:szCs w:val="20"/>
              </w:rPr>
            </w:pPr>
            <w:r w:rsidRPr="00322140">
              <w:rPr>
                <w:color w:val="000000"/>
                <w:sz w:val="20"/>
                <w:szCs w:val="20"/>
              </w:rPr>
              <w:t>Котельная «Школа» (с. Дунаево)</w:t>
            </w:r>
          </w:p>
        </w:tc>
        <w:tc>
          <w:tcPr>
            <w:tcW w:w="563" w:type="pct"/>
            <w:tcBorders>
              <w:top w:val="nil"/>
              <w:left w:val="nil"/>
              <w:bottom w:val="single" w:sz="8" w:space="0" w:color="auto"/>
              <w:right w:val="single" w:sz="8" w:space="0" w:color="auto"/>
            </w:tcBorders>
            <w:shd w:val="clear" w:color="auto" w:fill="auto"/>
            <w:noWrap/>
            <w:vAlign w:val="center"/>
          </w:tcPr>
          <w:p w14:paraId="5EC83681" w14:textId="4E347673" w:rsidR="00322140" w:rsidRPr="00322140" w:rsidRDefault="00322140" w:rsidP="00322140">
            <w:pPr>
              <w:jc w:val="center"/>
              <w:rPr>
                <w:color w:val="000000"/>
                <w:sz w:val="22"/>
                <w:szCs w:val="22"/>
              </w:rPr>
            </w:pPr>
            <w:r w:rsidRPr="00322140">
              <w:rPr>
                <w:color w:val="000000"/>
                <w:sz w:val="20"/>
                <w:szCs w:val="20"/>
              </w:rPr>
              <w:t>Гкал/м.кв</w:t>
            </w:r>
          </w:p>
        </w:tc>
        <w:tc>
          <w:tcPr>
            <w:tcW w:w="333" w:type="pct"/>
            <w:tcBorders>
              <w:top w:val="nil"/>
              <w:left w:val="nil"/>
              <w:bottom w:val="single" w:sz="8" w:space="0" w:color="auto"/>
              <w:right w:val="single" w:sz="8" w:space="0" w:color="auto"/>
            </w:tcBorders>
            <w:shd w:val="clear" w:color="auto" w:fill="auto"/>
            <w:noWrap/>
            <w:vAlign w:val="center"/>
          </w:tcPr>
          <w:p w14:paraId="41DFE415" w14:textId="4DB10A3F" w:rsidR="00322140" w:rsidRPr="00322140" w:rsidRDefault="00322140" w:rsidP="00322140">
            <w:pPr>
              <w:jc w:val="center"/>
              <w:rPr>
                <w:color w:val="000000"/>
                <w:sz w:val="22"/>
                <w:szCs w:val="22"/>
              </w:rPr>
            </w:pPr>
            <w:r w:rsidRPr="00322140">
              <w:rPr>
                <w:color w:val="000000"/>
                <w:sz w:val="22"/>
                <w:szCs w:val="22"/>
              </w:rPr>
              <w:t>2,702</w:t>
            </w:r>
          </w:p>
        </w:tc>
        <w:tc>
          <w:tcPr>
            <w:tcW w:w="323" w:type="pct"/>
            <w:tcBorders>
              <w:top w:val="nil"/>
              <w:left w:val="nil"/>
              <w:bottom w:val="single" w:sz="8" w:space="0" w:color="auto"/>
              <w:right w:val="single" w:sz="8" w:space="0" w:color="auto"/>
            </w:tcBorders>
            <w:shd w:val="clear" w:color="auto" w:fill="auto"/>
            <w:noWrap/>
            <w:vAlign w:val="center"/>
          </w:tcPr>
          <w:p w14:paraId="453DBEB6" w14:textId="1BE2DF04" w:rsidR="00322140" w:rsidRPr="00322140" w:rsidRDefault="00322140" w:rsidP="00322140">
            <w:pPr>
              <w:jc w:val="center"/>
              <w:rPr>
                <w:color w:val="000000"/>
                <w:sz w:val="22"/>
                <w:szCs w:val="22"/>
              </w:rPr>
            </w:pPr>
            <w:r w:rsidRPr="00322140">
              <w:rPr>
                <w:color w:val="000000"/>
                <w:sz w:val="22"/>
                <w:szCs w:val="22"/>
              </w:rPr>
              <w:t>2,702</w:t>
            </w:r>
          </w:p>
        </w:tc>
        <w:tc>
          <w:tcPr>
            <w:tcW w:w="342" w:type="pct"/>
            <w:tcBorders>
              <w:top w:val="nil"/>
              <w:left w:val="nil"/>
              <w:bottom w:val="single" w:sz="8" w:space="0" w:color="auto"/>
              <w:right w:val="single" w:sz="8" w:space="0" w:color="auto"/>
            </w:tcBorders>
            <w:shd w:val="clear" w:color="auto" w:fill="auto"/>
            <w:noWrap/>
            <w:vAlign w:val="center"/>
          </w:tcPr>
          <w:p w14:paraId="6CCA3816" w14:textId="699264E8" w:rsidR="00322140" w:rsidRPr="00322140" w:rsidRDefault="00322140" w:rsidP="00322140">
            <w:pPr>
              <w:jc w:val="center"/>
              <w:rPr>
                <w:color w:val="000000"/>
                <w:sz w:val="22"/>
                <w:szCs w:val="22"/>
              </w:rPr>
            </w:pPr>
            <w:r w:rsidRPr="00322140">
              <w:rPr>
                <w:color w:val="000000"/>
                <w:sz w:val="22"/>
                <w:szCs w:val="22"/>
              </w:rPr>
              <w:t>2,702</w:t>
            </w:r>
          </w:p>
        </w:tc>
        <w:tc>
          <w:tcPr>
            <w:tcW w:w="331" w:type="pct"/>
            <w:tcBorders>
              <w:top w:val="nil"/>
              <w:left w:val="nil"/>
              <w:bottom w:val="single" w:sz="8" w:space="0" w:color="auto"/>
              <w:right w:val="single" w:sz="8" w:space="0" w:color="auto"/>
            </w:tcBorders>
            <w:shd w:val="clear" w:color="auto" w:fill="auto"/>
            <w:noWrap/>
            <w:vAlign w:val="center"/>
          </w:tcPr>
          <w:p w14:paraId="24D69A62" w14:textId="30360AEC" w:rsidR="00322140" w:rsidRPr="00322140" w:rsidRDefault="00322140" w:rsidP="00322140">
            <w:pPr>
              <w:jc w:val="center"/>
              <w:rPr>
                <w:color w:val="000000"/>
                <w:sz w:val="22"/>
                <w:szCs w:val="22"/>
              </w:rPr>
            </w:pPr>
            <w:r w:rsidRPr="00322140">
              <w:rPr>
                <w:color w:val="000000"/>
                <w:sz w:val="22"/>
                <w:szCs w:val="22"/>
              </w:rPr>
              <w:t>2,702</w:t>
            </w:r>
          </w:p>
        </w:tc>
        <w:tc>
          <w:tcPr>
            <w:tcW w:w="331" w:type="pct"/>
            <w:tcBorders>
              <w:top w:val="nil"/>
              <w:left w:val="nil"/>
              <w:bottom w:val="single" w:sz="8" w:space="0" w:color="auto"/>
              <w:right w:val="single" w:sz="8" w:space="0" w:color="auto"/>
            </w:tcBorders>
            <w:shd w:val="clear" w:color="auto" w:fill="auto"/>
            <w:noWrap/>
            <w:vAlign w:val="center"/>
          </w:tcPr>
          <w:p w14:paraId="57ED54C7" w14:textId="244DD621" w:rsidR="00322140" w:rsidRPr="00322140" w:rsidRDefault="00322140" w:rsidP="00322140">
            <w:pPr>
              <w:jc w:val="center"/>
              <w:rPr>
                <w:color w:val="000000"/>
                <w:sz w:val="22"/>
                <w:szCs w:val="22"/>
              </w:rPr>
            </w:pPr>
            <w:r w:rsidRPr="00322140">
              <w:rPr>
                <w:color w:val="000000"/>
                <w:sz w:val="22"/>
                <w:szCs w:val="22"/>
              </w:rPr>
              <w:t>2,702</w:t>
            </w:r>
          </w:p>
        </w:tc>
        <w:tc>
          <w:tcPr>
            <w:tcW w:w="348" w:type="pct"/>
            <w:tcBorders>
              <w:top w:val="nil"/>
              <w:left w:val="nil"/>
              <w:bottom w:val="single" w:sz="8" w:space="0" w:color="auto"/>
              <w:right w:val="single" w:sz="8" w:space="0" w:color="auto"/>
            </w:tcBorders>
            <w:shd w:val="clear" w:color="auto" w:fill="auto"/>
            <w:vAlign w:val="center"/>
          </w:tcPr>
          <w:p w14:paraId="46DA3274" w14:textId="591C7406" w:rsidR="00322140" w:rsidRPr="00322140" w:rsidRDefault="00322140" w:rsidP="00322140">
            <w:pPr>
              <w:jc w:val="center"/>
              <w:rPr>
                <w:color w:val="000000"/>
                <w:sz w:val="22"/>
                <w:szCs w:val="22"/>
              </w:rPr>
            </w:pPr>
            <w:r w:rsidRPr="00322140">
              <w:rPr>
                <w:color w:val="000000"/>
                <w:sz w:val="22"/>
                <w:szCs w:val="22"/>
              </w:rPr>
              <w:t>2,702</w:t>
            </w:r>
          </w:p>
        </w:tc>
        <w:tc>
          <w:tcPr>
            <w:tcW w:w="426" w:type="pct"/>
            <w:tcBorders>
              <w:top w:val="nil"/>
              <w:left w:val="nil"/>
              <w:bottom w:val="single" w:sz="8" w:space="0" w:color="auto"/>
              <w:right w:val="single" w:sz="8" w:space="0" w:color="auto"/>
            </w:tcBorders>
            <w:shd w:val="clear" w:color="auto" w:fill="auto"/>
            <w:vAlign w:val="center"/>
          </w:tcPr>
          <w:p w14:paraId="3BCE7604" w14:textId="339BE153" w:rsidR="00322140" w:rsidRPr="00322140" w:rsidRDefault="00322140" w:rsidP="00322140">
            <w:pPr>
              <w:jc w:val="center"/>
              <w:rPr>
                <w:color w:val="000000"/>
                <w:sz w:val="22"/>
                <w:szCs w:val="22"/>
              </w:rPr>
            </w:pPr>
            <w:r w:rsidRPr="00322140">
              <w:rPr>
                <w:color w:val="000000"/>
                <w:sz w:val="22"/>
                <w:szCs w:val="22"/>
              </w:rPr>
              <w:t>2,702</w:t>
            </w:r>
          </w:p>
        </w:tc>
        <w:tc>
          <w:tcPr>
            <w:tcW w:w="417" w:type="pct"/>
            <w:tcBorders>
              <w:top w:val="nil"/>
              <w:left w:val="nil"/>
              <w:bottom w:val="single" w:sz="8" w:space="0" w:color="auto"/>
              <w:right w:val="single" w:sz="8" w:space="0" w:color="auto"/>
            </w:tcBorders>
            <w:shd w:val="clear" w:color="auto" w:fill="auto"/>
            <w:vAlign w:val="center"/>
          </w:tcPr>
          <w:p w14:paraId="7A92442D" w14:textId="7E1FEA24" w:rsidR="00322140" w:rsidRPr="00322140" w:rsidRDefault="00322140" w:rsidP="00322140">
            <w:pPr>
              <w:jc w:val="center"/>
              <w:rPr>
                <w:color w:val="000000"/>
                <w:sz w:val="22"/>
                <w:szCs w:val="22"/>
              </w:rPr>
            </w:pPr>
            <w:r w:rsidRPr="00322140">
              <w:rPr>
                <w:color w:val="000000"/>
                <w:sz w:val="22"/>
                <w:szCs w:val="22"/>
              </w:rPr>
              <w:t>2,702</w:t>
            </w:r>
          </w:p>
        </w:tc>
      </w:tr>
      <w:tr w:rsidR="00322140" w:rsidRPr="009E4337" w14:paraId="75CC5120" w14:textId="77777777" w:rsidTr="009E4337">
        <w:trPr>
          <w:cantSplit/>
        </w:trPr>
        <w:tc>
          <w:tcPr>
            <w:tcW w:w="273" w:type="pct"/>
            <w:shd w:val="clear" w:color="auto" w:fill="auto"/>
            <w:vAlign w:val="center"/>
          </w:tcPr>
          <w:p w14:paraId="7DB4F048" w14:textId="04EE02BD" w:rsidR="00322140" w:rsidRPr="009E4337" w:rsidRDefault="00322140" w:rsidP="00322140">
            <w:pPr>
              <w:jc w:val="center"/>
              <w:rPr>
                <w:sz w:val="20"/>
                <w:szCs w:val="20"/>
              </w:rPr>
            </w:pPr>
            <w:r>
              <w:rPr>
                <w:sz w:val="20"/>
                <w:szCs w:val="20"/>
              </w:rPr>
              <w:t>4.2</w:t>
            </w:r>
          </w:p>
        </w:tc>
        <w:tc>
          <w:tcPr>
            <w:tcW w:w="1313" w:type="pct"/>
            <w:tcBorders>
              <w:top w:val="nil"/>
              <w:left w:val="single" w:sz="8" w:space="0" w:color="auto"/>
              <w:bottom w:val="single" w:sz="8" w:space="0" w:color="auto"/>
              <w:right w:val="single" w:sz="8" w:space="0" w:color="auto"/>
            </w:tcBorders>
            <w:shd w:val="clear" w:color="auto" w:fill="auto"/>
            <w:noWrap/>
            <w:vAlign w:val="center"/>
          </w:tcPr>
          <w:p w14:paraId="2172FAE3" w14:textId="3A51256C" w:rsidR="00322140" w:rsidRPr="00322140" w:rsidRDefault="00322140" w:rsidP="00322140">
            <w:pPr>
              <w:jc w:val="center"/>
              <w:rPr>
                <w:color w:val="000000"/>
                <w:sz w:val="20"/>
                <w:szCs w:val="20"/>
              </w:rPr>
            </w:pPr>
            <w:r w:rsidRPr="00322140">
              <w:rPr>
                <w:color w:val="000000"/>
                <w:sz w:val="20"/>
                <w:szCs w:val="20"/>
              </w:rPr>
              <w:t>Котельная «Стройдвор» (с. Дунаево)</w:t>
            </w:r>
          </w:p>
        </w:tc>
        <w:tc>
          <w:tcPr>
            <w:tcW w:w="563" w:type="pct"/>
            <w:tcBorders>
              <w:top w:val="nil"/>
              <w:left w:val="nil"/>
              <w:bottom w:val="single" w:sz="8" w:space="0" w:color="auto"/>
              <w:right w:val="single" w:sz="8" w:space="0" w:color="auto"/>
            </w:tcBorders>
            <w:shd w:val="clear" w:color="auto" w:fill="auto"/>
            <w:noWrap/>
            <w:vAlign w:val="center"/>
          </w:tcPr>
          <w:p w14:paraId="530F8C56" w14:textId="5615702F" w:rsidR="00322140" w:rsidRPr="00322140" w:rsidRDefault="00322140" w:rsidP="00322140">
            <w:pPr>
              <w:jc w:val="center"/>
              <w:rPr>
                <w:color w:val="000000"/>
                <w:sz w:val="20"/>
                <w:szCs w:val="20"/>
              </w:rPr>
            </w:pPr>
            <w:r w:rsidRPr="00322140">
              <w:rPr>
                <w:color w:val="000000"/>
                <w:sz w:val="20"/>
                <w:szCs w:val="20"/>
              </w:rPr>
              <w:t>Гкал/м.кв</w:t>
            </w:r>
          </w:p>
        </w:tc>
        <w:tc>
          <w:tcPr>
            <w:tcW w:w="333" w:type="pct"/>
            <w:tcBorders>
              <w:top w:val="nil"/>
              <w:left w:val="nil"/>
              <w:bottom w:val="single" w:sz="8" w:space="0" w:color="auto"/>
              <w:right w:val="single" w:sz="8" w:space="0" w:color="auto"/>
            </w:tcBorders>
            <w:shd w:val="clear" w:color="auto" w:fill="auto"/>
            <w:noWrap/>
            <w:vAlign w:val="center"/>
          </w:tcPr>
          <w:p w14:paraId="1687B016" w14:textId="0F7D8DA6" w:rsidR="00322140" w:rsidRPr="00322140" w:rsidRDefault="00322140" w:rsidP="00322140">
            <w:pPr>
              <w:jc w:val="center"/>
              <w:rPr>
                <w:color w:val="000000"/>
                <w:sz w:val="22"/>
                <w:szCs w:val="22"/>
              </w:rPr>
            </w:pPr>
            <w:r w:rsidRPr="00322140">
              <w:rPr>
                <w:color w:val="000000"/>
                <w:sz w:val="22"/>
                <w:szCs w:val="22"/>
              </w:rPr>
              <w:t>1,554</w:t>
            </w:r>
          </w:p>
        </w:tc>
        <w:tc>
          <w:tcPr>
            <w:tcW w:w="323" w:type="pct"/>
            <w:tcBorders>
              <w:top w:val="nil"/>
              <w:left w:val="nil"/>
              <w:bottom w:val="single" w:sz="8" w:space="0" w:color="auto"/>
              <w:right w:val="single" w:sz="8" w:space="0" w:color="auto"/>
            </w:tcBorders>
            <w:shd w:val="clear" w:color="auto" w:fill="auto"/>
            <w:noWrap/>
            <w:vAlign w:val="center"/>
          </w:tcPr>
          <w:p w14:paraId="6E7B0498" w14:textId="5EAFD339" w:rsidR="00322140" w:rsidRPr="00322140" w:rsidRDefault="00322140" w:rsidP="00322140">
            <w:pPr>
              <w:jc w:val="center"/>
              <w:rPr>
                <w:color w:val="000000"/>
                <w:sz w:val="22"/>
                <w:szCs w:val="22"/>
              </w:rPr>
            </w:pPr>
            <w:r w:rsidRPr="00322140">
              <w:rPr>
                <w:color w:val="000000"/>
                <w:sz w:val="22"/>
                <w:szCs w:val="22"/>
              </w:rPr>
              <w:t>1,554</w:t>
            </w:r>
          </w:p>
        </w:tc>
        <w:tc>
          <w:tcPr>
            <w:tcW w:w="342" w:type="pct"/>
            <w:tcBorders>
              <w:top w:val="nil"/>
              <w:left w:val="nil"/>
              <w:bottom w:val="single" w:sz="8" w:space="0" w:color="auto"/>
              <w:right w:val="single" w:sz="8" w:space="0" w:color="auto"/>
            </w:tcBorders>
            <w:shd w:val="clear" w:color="auto" w:fill="auto"/>
            <w:noWrap/>
            <w:vAlign w:val="center"/>
          </w:tcPr>
          <w:p w14:paraId="006C3BCD" w14:textId="1A471B35" w:rsidR="00322140" w:rsidRPr="00322140" w:rsidRDefault="00322140" w:rsidP="00322140">
            <w:pPr>
              <w:jc w:val="center"/>
              <w:rPr>
                <w:color w:val="000000"/>
                <w:sz w:val="22"/>
                <w:szCs w:val="22"/>
              </w:rPr>
            </w:pPr>
            <w:r w:rsidRPr="00322140">
              <w:rPr>
                <w:color w:val="000000"/>
                <w:sz w:val="22"/>
                <w:szCs w:val="22"/>
              </w:rPr>
              <w:t>1,554</w:t>
            </w:r>
          </w:p>
        </w:tc>
        <w:tc>
          <w:tcPr>
            <w:tcW w:w="331" w:type="pct"/>
            <w:tcBorders>
              <w:top w:val="nil"/>
              <w:left w:val="nil"/>
              <w:bottom w:val="single" w:sz="8" w:space="0" w:color="auto"/>
              <w:right w:val="single" w:sz="8" w:space="0" w:color="auto"/>
            </w:tcBorders>
            <w:shd w:val="clear" w:color="auto" w:fill="auto"/>
            <w:noWrap/>
            <w:vAlign w:val="center"/>
          </w:tcPr>
          <w:p w14:paraId="533ECF42" w14:textId="34EB9081" w:rsidR="00322140" w:rsidRPr="00322140" w:rsidRDefault="00322140" w:rsidP="00322140">
            <w:pPr>
              <w:jc w:val="center"/>
              <w:rPr>
                <w:color w:val="000000"/>
                <w:sz w:val="22"/>
                <w:szCs w:val="22"/>
              </w:rPr>
            </w:pPr>
            <w:r w:rsidRPr="00322140">
              <w:rPr>
                <w:color w:val="000000"/>
                <w:sz w:val="22"/>
                <w:szCs w:val="22"/>
              </w:rPr>
              <w:t>1,554</w:t>
            </w:r>
          </w:p>
        </w:tc>
        <w:tc>
          <w:tcPr>
            <w:tcW w:w="331" w:type="pct"/>
            <w:tcBorders>
              <w:top w:val="nil"/>
              <w:left w:val="nil"/>
              <w:bottom w:val="single" w:sz="8" w:space="0" w:color="auto"/>
              <w:right w:val="single" w:sz="8" w:space="0" w:color="auto"/>
            </w:tcBorders>
            <w:shd w:val="clear" w:color="auto" w:fill="auto"/>
            <w:noWrap/>
            <w:vAlign w:val="center"/>
          </w:tcPr>
          <w:p w14:paraId="2BA20220" w14:textId="4C136CF2" w:rsidR="00322140" w:rsidRPr="00322140" w:rsidRDefault="00322140" w:rsidP="00322140">
            <w:pPr>
              <w:jc w:val="center"/>
              <w:rPr>
                <w:color w:val="000000"/>
                <w:sz w:val="22"/>
                <w:szCs w:val="22"/>
              </w:rPr>
            </w:pPr>
            <w:r w:rsidRPr="00322140">
              <w:rPr>
                <w:color w:val="000000"/>
                <w:sz w:val="22"/>
                <w:szCs w:val="22"/>
              </w:rPr>
              <w:t>1,554</w:t>
            </w:r>
          </w:p>
        </w:tc>
        <w:tc>
          <w:tcPr>
            <w:tcW w:w="348" w:type="pct"/>
            <w:tcBorders>
              <w:top w:val="nil"/>
              <w:left w:val="nil"/>
              <w:bottom w:val="single" w:sz="8" w:space="0" w:color="auto"/>
              <w:right w:val="single" w:sz="8" w:space="0" w:color="auto"/>
            </w:tcBorders>
            <w:shd w:val="clear" w:color="auto" w:fill="auto"/>
            <w:vAlign w:val="center"/>
          </w:tcPr>
          <w:p w14:paraId="01386131" w14:textId="20474FB7" w:rsidR="00322140" w:rsidRPr="00322140" w:rsidRDefault="00322140" w:rsidP="00322140">
            <w:pPr>
              <w:jc w:val="center"/>
              <w:rPr>
                <w:color w:val="000000"/>
                <w:sz w:val="22"/>
                <w:szCs w:val="22"/>
              </w:rPr>
            </w:pPr>
            <w:r w:rsidRPr="00322140">
              <w:rPr>
                <w:color w:val="000000"/>
                <w:sz w:val="22"/>
                <w:szCs w:val="22"/>
              </w:rPr>
              <w:t>1,554</w:t>
            </w:r>
          </w:p>
        </w:tc>
        <w:tc>
          <w:tcPr>
            <w:tcW w:w="426" w:type="pct"/>
            <w:tcBorders>
              <w:top w:val="nil"/>
              <w:left w:val="nil"/>
              <w:bottom w:val="single" w:sz="8" w:space="0" w:color="auto"/>
              <w:right w:val="single" w:sz="8" w:space="0" w:color="auto"/>
            </w:tcBorders>
            <w:shd w:val="clear" w:color="auto" w:fill="auto"/>
            <w:vAlign w:val="center"/>
          </w:tcPr>
          <w:p w14:paraId="6AF546ED" w14:textId="6AC9E41D" w:rsidR="00322140" w:rsidRPr="00322140" w:rsidRDefault="00322140" w:rsidP="00322140">
            <w:pPr>
              <w:jc w:val="center"/>
              <w:rPr>
                <w:color w:val="000000"/>
                <w:sz w:val="22"/>
                <w:szCs w:val="22"/>
              </w:rPr>
            </w:pPr>
            <w:r w:rsidRPr="00322140">
              <w:rPr>
                <w:color w:val="000000"/>
                <w:sz w:val="22"/>
                <w:szCs w:val="22"/>
              </w:rPr>
              <w:t>1,554</w:t>
            </w:r>
          </w:p>
        </w:tc>
        <w:tc>
          <w:tcPr>
            <w:tcW w:w="417" w:type="pct"/>
            <w:tcBorders>
              <w:top w:val="nil"/>
              <w:left w:val="nil"/>
              <w:bottom w:val="single" w:sz="8" w:space="0" w:color="auto"/>
              <w:right w:val="single" w:sz="8" w:space="0" w:color="auto"/>
            </w:tcBorders>
            <w:shd w:val="clear" w:color="auto" w:fill="auto"/>
            <w:vAlign w:val="center"/>
          </w:tcPr>
          <w:p w14:paraId="5EAEDFCB" w14:textId="5E41150F" w:rsidR="00322140" w:rsidRPr="00322140" w:rsidRDefault="00322140" w:rsidP="00322140">
            <w:pPr>
              <w:jc w:val="center"/>
              <w:rPr>
                <w:color w:val="000000"/>
                <w:sz w:val="22"/>
                <w:szCs w:val="22"/>
              </w:rPr>
            </w:pPr>
            <w:r w:rsidRPr="00322140">
              <w:rPr>
                <w:color w:val="000000"/>
                <w:sz w:val="22"/>
                <w:szCs w:val="22"/>
              </w:rPr>
              <w:t>1,554</w:t>
            </w:r>
          </w:p>
        </w:tc>
      </w:tr>
      <w:tr w:rsidR="00322140" w:rsidRPr="009E4337" w14:paraId="5A136E97" w14:textId="77777777" w:rsidTr="009E4337">
        <w:trPr>
          <w:cantSplit/>
        </w:trPr>
        <w:tc>
          <w:tcPr>
            <w:tcW w:w="273" w:type="pct"/>
            <w:shd w:val="clear" w:color="auto" w:fill="auto"/>
            <w:vAlign w:val="center"/>
          </w:tcPr>
          <w:p w14:paraId="7FEEB96E" w14:textId="364E0C1D" w:rsidR="00322140" w:rsidRPr="009E4337" w:rsidRDefault="00322140" w:rsidP="00322140">
            <w:pPr>
              <w:jc w:val="center"/>
              <w:rPr>
                <w:sz w:val="20"/>
                <w:szCs w:val="20"/>
              </w:rPr>
            </w:pPr>
            <w:r>
              <w:rPr>
                <w:sz w:val="20"/>
                <w:szCs w:val="20"/>
              </w:rPr>
              <w:t>4.3</w:t>
            </w:r>
          </w:p>
        </w:tc>
        <w:tc>
          <w:tcPr>
            <w:tcW w:w="1313" w:type="pct"/>
            <w:tcBorders>
              <w:top w:val="nil"/>
              <w:left w:val="single" w:sz="8" w:space="0" w:color="auto"/>
              <w:bottom w:val="single" w:sz="8" w:space="0" w:color="auto"/>
              <w:right w:val="single" w:sz="8" w:space="0" w:color="auto"/>
            </w:tcBorders>
            <w:shd w:val="clear" w:color="auto" w:fill="auto"/>
            <w:noWrap/>
            <w:vAlign w:val="center"/>
          </w:tcPr>
          <w:p w14:paraId="044CABFF" w14:textId="3686738B" w:rsidR="00322140" w:rsidRPr="00322140" w:rsidRDefault="00322140" w:rsidP="00322140">
            <w:pPr>
              <w:jc w:val="center"/>
              <w:rPr>
                <w:color w:val="000000"/>
                <w:sz w:val="20"/>
                <w:szCs w:val="20"/>
              </w:rPr>
            </w:pPr>
            <w:r w:rsidRPr="00322140">
              <w:rPr>
                <w:color w:val="000000"/>
                <w:sz w:val="20"/>
                <w:szCs w:val="20"/>
              </w:rPr>
              <w:t>Котельная «ДКПС» (с. Дунаево)</w:t>
            </w:r>
          </w:p>
        </w:tc>
        <w:tc>
          <w:tcPr>
            <w:tcW w:w="563" w:type="pct"/>
            <w:tcBorders>
              <w:top w:val="nil"/>
              <w:left w:val="nil"/>
              <w:bottom w:val="single" w:sz="8" w:space="0" w:color="auto"/>
              <w:right w:val="single" w:sz="8" w:space="0" w:color="auto"/>
            </w:tcBorders>
            <w:shd w:val="clear" w:color="auto" w:fill="auto"/>
            <w:noWrap/>
            <w:vAlign w:val="center"/>
          </w:tcPr>
          <w:p w14:paraId="0C6F1302" w14:textId="5F0B696C" w:rsidR="00322140" w:rsidRPr="00322140" w:rsidRDefault="00322140" w:rsidP="00322140">
            <w:pPr>
              <w:jc w:val="center"/>
              <w:rPr>
                <w:color w:val="000000"/>
                <w:sz w:val="20"/>
                <w:szCs w:val="20"/>
              </w:rPr>
            </w:pPr>
            <w:r w:rsidRPr="00322140">
              <w:rPr>
                <w:color w:val="000000"/>
                <w:sz w:val="20"/>
                <w:szCs w:val="20"/>
              </w:rPr>
              <w:t>Гкал/м.кв</w:t>
            </w:r>
          </w:p>
        </w:tc>
        <w:tc>
          <w:tcPr>
            <w:tcW w:w="333" w:type="pct"/>
            <w:tcBorders>
              <w:top w:val="nil"/>
              <w:left w:val="nil"/>
              <w:bottom w:val="single" w:sz="8" w:space="0" w:color="auto"/>
              <w:right w:val="single" w:sz="8" w:space="0" w:color="auto"/>
            </w:tcBorders>
            <w:shd w:val="clear" w:color="auto" w:fill="auto"/>
            <w:noWrap/>
            <w:vAlign w:val="center"/>
          </w:tcPr>
          <w:p w14:paraId="1C38DE23" w14:textId="53D82A7A" w:rsidR="00322140" w:rsidRPr="00322140" w:rsidRDefault="00322140" w:rsidP="00322140">
            <w:pPr>
              <w:jc w:val="center"/>
              <w:rPr>
                <w:color w:val="000000"/>
                <w:sz w:val="22"/>
                <w:szCs w:val="22"/>
              </w:rPr>
            </w:pPr>
            <w:r w:rsidRPr="00322140">
              <w:rPr>
                <w:color w:val="000000"/>
                <w:sz w:val="22"/>
                <w:szCs w:val="22"/>
              </w:rPr>
              <w:t>2,851</w:t>
            </w:r>
          </w:p>
        </w:tc>
        <w:tc>
          <w:tcPr>
            <w:tcW w:w="323" w:type="pct"/>
            <w:tcBorders>
              <w:top w:val="nil"/>
              <w:left w:val="nil"/>
              <w:bottom w:val="single" w:sz="8" w:space="0" w:color="auto"/>
              <w:right w:val="single" w:sz="8" w:space="0" w:color="auto"/>
            </w:tcBorders>
            <w:shd w:val="clear" w:color="auto" w:fill="auto"/>
            <w:noWrap/>
            <w:vAlign w:val="center"/>
          </w:tcPr>
          <w:p w14:paraId="4CAEB736" w14:textId="26E266C9" w:rsidR="00322140" w:rsidRPr="00322140" w:rsidRDefault="00322140" w:rsidP="00322140">
            <w:pPr>
              <w:jc w:val="center"/>
              <w:rPr>
                <w:color w:val="000000"/>
                <w:sz w:val="22"/>
                <w:szCs w:val="22"/>
              </w:rPr>
            </w:pPr>
            <w:r w:rsidRPr="00322140">
              <w:rPr>
                <w:color w:val="000000"/>
                <w:sz w:val="22"/>
                <w:szCs w:val="22"/>
              </w:rPr>
              <w:t>2,851</w:t>
            </w:r>
          </w:p>
        </w:tc>
        <w:tc>
          <w:tcPr>
            <w:tcW w:w="342" w:type="pct"/>
            <w:tcBorders>
              <w:top w:val="nil"/>
              <w:left w:val="nil"/>
              <w:bottom w:val="single" w:sz="8" w:space="0" w:color="auto"/>
              <w:right w:val="single" w:sz="8" w:space="0" w:color="auto"/>
            </w:tcBorders>
            <w:shd w:val="clear" w:color="auto" w:fill="auto"/>
            <w:noWrap/>
            <w:vAlign w:val="center"/>
          </w:tcPr>
          <w:p w14:paraId="65B76BEE" w14:textId="568DE60A" w:rsidR="00322140" w:rsidRPr="00322140" w:rsidRDefault="00322140" w:rsidP="00322140">
            <w:pPr>
              <w:jc w:val="center"/>
              <w:rPr>
                <w:color w:val="000000"/>
                <w:sz w:val="22"/>
                <w:szCs w:val="22"/>
              </w:rPr>
            </w:pPr>
            <w:r w:rsidRPr="00322140">
              <w:rPr>
                <w:color w:val="000000"/>
                <w:sz w:val="22"/>
                <w:szCs w:val="22"/>
              </w:rPr>
              <w:t>2,851</w:t>
            </w:r>
          </w:p>
        </w:tc>
        <w:tc>
          <w:tcPr>
            <w:tcW w:w="331" w:type="pct"/>
            <w:tcBorders>
              <w:top w:val="nil"/>
              <w:left w:val="nil"/>
              <w:bottom w:val="single" w:sz="8" w:space="0" w:color="auto"/>
              <w:right w:val="single" w:sz="8" w:space="0" w:color="auto"/>
            </w:tcBorders>
            <w:shd w:val="clear" w:color="auto" w:fill="auto"/>
            <w:noWrap/>
            <w:vAlign w:val="center"/>
          </w:tcPr>
          <w:p w14:paraId="48B47715" w14:textId="1CBEF03E" w:rsidR="00322140" w:rsidRPr="00322140" w:rsidRDefault="00322140" w:rsidP="00322140">
            <w:pPr>
              <w:jc w:val="center"/>
              <w:rPr>
                <w:color w:val="000000"/>
                <w:sz w:val="22"/>
                <w:szCs w:val="22"/>
              </w:rPr>
            </w:pPr>
            <w:r w:rsidRPr="00322140">
              <w:rPr>
                <w:color w:val="000000"/>
                <w:sz w:val="22"/>
                <w:szCs w:val="22"/>
              </w:rPr>
              <w:t>2,851</w:t>
            </w:r>
          </w:p>
        </w:tc>
        <w:tc>
          <w:tcPr>
            <w:tcW w:w="331" w:type="pct"/>
            <w:tcBorders>
              <w:top w:val="nil"/>
              <w:left w:val="nil"/>
              <w:bottom w:val="single" w:sz="8" w:space="0" w:color="auto"/>
              <w:right w:val="single" w:sz="8" w:space="0" w:color="auto"/>
            </w:tcBorders>
            <w:shd w:val="clear" w:color="auto" w:fill="auto"/>
            <w:noWrap/>
            <w:vAlign w:val="center"/>
          </w:tcPr>
          <w:p w14:paraId="4E493080" w14:textId="64132F7F" w:rsidR="00322140" w:rsidRPr="00322140" w:rsidRDefault="00322140" w:rsidP="00322140">
            <w:pPr>
              <w:jc w:val="center"/>
              <w:rPr>
                <w:color w:val="000000"/>
                <w:sz w:val="22"/>
                <w:szCs w:val="22"/>
              </w:rPr>
            </w:pPr>
            <w:r w:rsidRPr="00322140">
              <w:rPr>
                <w:color w:val="000000"/>
                <w:sz w:val="22"/>
                <w:szCs w:val="22"/>
              </w:rPr>
              <w:t>2,851</w:t>
            </w:r>
          </w:p>
        </w:tc>
        <w:tc>
          <w:tcPr>
            <w:tcW w:w="348" w:type="pct"/>
            <w:tcBorders>
              <w:top w:val="nil"/>
              <w:left w:val="nil"/>
              <w:bottom w:val="single" w:sz="8" w:space="0" w:color="auto"/>
              <w:right w:val="single" w:sz="8" w:space="0" w:color="auto"/>
            </w:tcBorders>
            <w:shd w:val="clear" w:color="auto" w:fill="auto"/>
            <w:vAlign w:val="center"/>
          </w:tcPr>
          <w:p w14:paraId="68D69077" w14:textId="4F120516" w:rsidR="00322140" w:rsidRPr="00322140" w:rsidRDefault="00322140" w:rsidP="00322140">
            <w:pPr>
              <w:jc w:val="center"/>
              <w:rPr>
                <w:color w:val="000000"/>
                <w:sz w:val="22"/>
                <w:szCs w:val="22"/>
              </w:rPr>
            </w:pPr>
            <w:r w:rsidRPr="00322140">
              <w:rPr>
                <w:color w:val="000000"/>
                <w:sz w:val="22"/>
                <w:szCs w:val="22"/>
              </w:rPr>
              <w:t>2,851</w:t>
            </w:r>
          </w:p>
        </w:tc>
        <w:tc>
          <w:tcPr>
            <w:tcW w:w="426" w:type="pct"/>
            <w:tcBorders>
              <w:top w:val="nil"/>
              <w:left w:val="nil"/>
              <w:bottom w:val="single" w:sz="8" w:space="0" w:color="auto"/>
              <w:right w:val="single" w:sz="8" w:space="0" w:color="auto"/>
            </w:tcBorders>
            <w:shd w:val="clear" w:color="auto" w:fill="auto"/>
            <w:vAlign w:val="center"/>
          </w:tcPr>
          <w:p w14:paraId="0A7109A3" w14:textId="0159F0B1" w:rsidR="00322140" w:rsidRPr="00322140" w:rsidRDefault="00322140" w:rsidP="00322140">
            <w:pPr>
              <w:jc w:val="center"/>
              <w:rPr>
                <w:color w:val="000000"/>
                <w:sz w:val="22"/>
                <w:szCs w:val="22"/>
              </w:rPr>
            </w:pPr>
            <w:r w:rsidRPr="00322140">
              <w:rPr>
                <w:color w:val="000000"/>
                <w:sz w:val="22"/>
                <w:szCs w:val="22"/>
              </w:rPr>
              <w:t>2,851</w:t>
            </w:r>
          </w:p>
        </w:tc>
        <w:tc>
          <w:tcPr>
            <w:tcW w:w="417" w:type="pct"/>
            <w:tcBorders>
              <w:top w:val="nil"/>
              <w:left w:val="nil"/>
              <w:bottom w:val="single" w:sz="8" w:space="0" w:color="auto"/>
              <w:right w:val="single" w:sz="8" w:space="0" w:color="auto"/>
            </w:tcBorders>
            <w:shd w:val="clear" w:color="auto" w:fill="auto"/>
            <w:vAlign w:val="center"/>
          </w:tcPr>
          <w:p w14:paraId="2D8B74FA" w14:textId="727365A7" w:rsidR="00322140" w:rsidRPr="00322140" w:rsidRDefault="00322140" w:rsidP="00322140">
            <w:pPr>
              <w:jc w:val="center"/>
              <w:rPr>
                <w:color w:val="000000"/>
                <w:sz w:val="22"/>
                <w:szCs w:val="22"/>
              </w:rPr>
            </w:pPr>
            <w:r w:rsidRPr="00322140">
              <w:rPr>
                <w:color w:val="000000"/>
                <w:sz w:val="22"/>
                <w:szCs w:val="22"/>
              </w:rPr>
              <w:t>2,851</w:t>
            </w:r>
          </w:p>
        </w:tc>
      </w:tr>
      <w:tr w:rsidR="00322140" w:rsidRPr="009E4337" w14:paraId="4232A539" w14:textId="77777777" w:rsidTr="009E4337">
        <w:trPr>
          <w:cantSplit/>
        </w:trPr>
        <w:tc>
          <w:tcPr>
            <w:tcW w:w="273" w:type="pct"/>
            <w:shd w:val="clear" w:color="auto" w:fill="auto"/>
            <w:vAlign w:val="center"/>
          </w:tcPr>
          <w:p w14:paraId="05FB0962" w14:textId="6B3377F8" w:rsidR="00322140" w:rsidRPr="009E4337" w:rsidRDefault="00322140" w:rsidP="00322140">
            <w:pPr>
              <w:jc w:val="center"/>
              <w:rPr>
                <w:sz w:val="20"/>
                <w:szCs w:val="20"/>
              </w:rPr>
            </w:pPr>
            <w:r>
              <w:rPr>
                <w:sz w:val="20"/>
                <w:szCs w:val="20"/>
              </w:rPr>
              <w:t>5</w:t>
            </w:r>
          </w:p>
        </w:tc>
        <w:tc>
          <w:tcPr>
            <w:tcW w:w="1313" w:type="pct"/>
            <w:tcBorders>
              <w:top w:val="nil"/>
              <w:left w:val="single" w:sz="8" w:space="0" w:color="auto"/>
              <w:bottom w:val="single" w:sz="8" w:space="0" w:color="auto"/>
              <w:right w:val="single" w:sz="8" w:space="0" w:color="auto"/>
            </w:tcBorders>
            <w:shd w:val="clear" w:color="auto" w:fill="auto"/>
            <w:noWrap/>
            <w:vAlign w:val="center"/>
          </w:tcPr>
          <w:p w14:paraId="0AA3AA54" w14:textId="2BF961D6" w:rsidR="00322140" w:rsidRPr="00322140" w:rsidRDefault="00322140" w:rsidP="00322140">
            <w:pPr>
              <w:jc w:val="center"/>
              <w:rPr>
                <w:color w:val="000000"/>
                <w:sz w:val="20"/>
                <w:szCs w:val="20"/>
              </w:rPr>
            </w:pPr>
            <w:r w:rsidRPr="00322140">
              <w:rPr>
                <w:color w:val="000000"/>
                <w:sz w:val="20"/>
                <w:szCs w:val="20"/>
              </w:rPr>
              <w:t>Отношение величины потерь теплоносителя к материальной характеристике тепловой сети</w:t>
            </w:r>
          </w:p>
        </w:tc>
        <w:tc>
          <w:tcPr>
            <w:tcW w:w="563" w:type="pct"/>
            <w:tcBorders>
              <w:top w:val="nil"/>
              <w:left w:val="nil"/>
              <w:bottom w:val="single" w:sz="8" w:space="0" w:color="auto"/>
              <w:right w:val="single" w:sz="8" w:space="0" w:color="auto"/>
            </w:tcBorders>
            <w:shd w:val="clear" w:color="auto" w:fill="auto"/>
            <w:noWrap/>
            <w:vAlign w:val="center"/>
          </w:tcPr>
          <w:p w14:paraId="43CA150F" w14:textId="192B1853" w:rsidR="00322140" w:rsidRPr="00322140" w:rsidRDefault="00322140" w:rsidP="00322140">
            <w:pPr>
              <w:jc w:val="center"/>
              <w:rPr>
                <w:color w:val="000000"/>
                <w:sz w:val="20"/>
                <w:szCs w:val="20"/>
              </w:rPr>
            </w:pPr>
            <w:r w:rsidRPr="00322140">
              <w:rPr>
                <w:color w:val="000000"/>
                <w:sz w:val="20"/>
                <w:szCs w:val="20"/>
              </w:rPr>
              <w:t> </w:t>
            </w:r>
          </w:p>
        </w:tc>
        <w:tc>
          <w:tcPr>
            <w:tcW w:w="333" w:type="pct"/>
            <w:tcBorders>
              <w:top w:val="nil"/>
              <w:left w:val="nil"/>
              <w:bottom w:val="single" w:sz="8" w:space="0" w:color="auto"/>
              <w:right w:val="single" w:sz="8" w:space="0" w:color="auto"/>
            </w:tcBorders>
            <w:shd w:val="clear" w:color="auto" w:fill="auto"/>
            <w:noWrap/>
            <w:vAlign w:val="center"/>
          </w:tcPr>
          <w:p w14:paraId="3A96B14C" w14:textId="2550E9DE" w:rsidR="00322140" w:rsidRPr="00322140" w:rsidRDefault="00322140" w:rsidP="00322140">
            <w:pPr>
              <w:jc w:val="center"/>
              <w:rPr>
                <w:color w:val="000000"/>
                <w:sz w:val="22"/>
                <w:szCs w:val="22"/>
              </w:rPr>
            </w:pPr>
            <w:r w:rsidRPr="00322140">
              <w:rPr>
                <w:color w:val="000000"/>
                <w:sz w:val="22"/>
                <w:szCs w:val="22"/>
              </w:rPr>
              <w:t> </w:t>
            </w:r>
          </w:p>
        </w:tc>
        <w:tc>
          <w:tcPr>
            <w:tcW w:w="323" w:type="pct"/>
            <w:tcBorders>
              <w:top w:val="nil"/>
              <w:left w:val="nil"/>
              <w:bottom w:val="single" w:sz="8" w:space="0" w:color="auto"/>
              <w:right w:val="single" w:sz="8" w:space="0" w:color="auto"/>
            </w:tcBorders>
            <w:shd w:val="clear" w:color="auto" w:fill="auto"/>
            <w:noWrap/>
            <w:vAlign w:val="center"/>
          </w:tcPr>
          <w:p w14:paraId="421C8A13" w14:textId="2C28A897" w:rsidR="00322140" w:rsidRPr="00322140" w:rsidRDefault="00322140" w:rsidP="00322140">
            <w:pPr>
              <w:jc w:val="center"/>
              <w:rPr>
                <w:color w:val="000000"/>
                <w:sz w:val="22"/>
                <w:szCs w:val="22"/>
              </w:rPr>
            </w:pPr>
            <w:r w:rsidRPr="00322140">
              <w:rPr>
                <w:color w:val="000000"/>
                <w:sz w:val="22"/>
                <w:szCs w:val="22"/>
              </w:rPr>
              <w:t> </w:t>
            </w:r>
          </w:p>
        </w:tc>
        <w:tc>
          <w:tcPr>
            <w:tcW w:w="342" w:type="pct"/>
            <w:tcBorders>
              <w:top w:val="nil"/>
              <w:left w:val="nil"/>
              <w:bottom w:val="single" w:sz="8" w:space="0" w:color="auto"/>
              <w:right w:val="single" w:sz="8" w:space="0" w:color="auto"/>
            </w:tcBorders>
            <w:shd w:val="clear" w:color="auto" w:fill="auto"/>
            <w:noWrap/>
            <w:vAlign w:val="center"/>
          </w:tcPr>
          <w:p w14:paraId="5BE9D018" w14:textId="2ED87283" w:rsidR="00322140" w:rsidRPr="00322140" w:rsidRDefault="00322140" w:rsidP="00322140">
            <w:pPr>
              <w:jc w:val="center"/>
              <w:rPr>
                <w:color w:val="000000"/>
                <w:sz w:val="22"/>
                <w:szCs w:val="22"/>
              </w:rPr>
            </w:pPr>
            <w:r w:rsidRPr="00322140">
              <w:rPr>
                <w:color w:val="000000"/>
                <w:sz w:val="22"/>
                <w:szCs w:val="22"/>
              </w:rPr>
              <w:t> </w:t>
            </w:r>
          </w:p>
        </w:tc>
        <w:tc>
          <w:tcPr>
            <w:tcW w:w="331" w:type="pct"/>
            <w:tcBorders>
              <w:top w:val="nil"/>
              <w:left w:val="nil"/>
              <w:bottom w:val="single" w:sz="8" w:space="0" w:color="auto"/>
              <w:right w:val="single" w:sz="8" w:space="0" w:color="auto"/>
            </w:tcBorders>
            <w:shd w:val="clear" w:color="auto" w:fill="auto"/>
            <w:noWrap/>
            <w:vAlign w:val="center"/>
          </w:tcPr>
          <w:p w14:paraId="33E116B7" w14:textId="40ADD445" w:rsidR="00322140" w:rsidRPr="00322140" w:rsidRDefault="00322140" w:rsidP="00322140">
            <w:pPr>
              <w:jc w:val="center"/>
              <w:rPr>
                <w:color w:val="000000"/>
                <w:sz w:val="22"/>
                <w:szCs w:val="22"/>
              </w:rPr>
            </w:pPr>
            <w:r w:rsidRPr="00322140">
              <w:rPr>
                <w:color w:val="000000"/>
                <w:sz w:val="22"/>
                <w:szCs w:val="22"/>
              </w:rPr>
              <w:t> </w:t>
            </w:r>
          </w:p>
        </w:tc>
        <w:tc>
          <w:tcPr>
            <w:tcW w:w="331" w:type="pct"/>
            <w:tcBorders>
              <w:top w:val="nil"/>
              <w:left w:val="nil"/>
              <w:bottom w:val="single" w:sz="8" w:space="0" w:color="auto"/>
              <w:right w:val="single" w:sz="8" w:space="0" w:color="auto"/>
            </w:tcBorders>
            <w:shd w:val="clear" w:color="auto" w:fill="auto"/>
            <w:noWrap/>
            <w:vAlign w:val="center"/>
          </w:tcPr>
          <w:p w14:paraId="5D3136D5" w14:textId="67B53C3F" w:rsidR="00322140" w:rsidRPr="00322140" w:rsidRDefault="00322140" w:rsidP="00322140">
            <w:pPr>
              <w:jc w:val="center"/>
              <w:rPr>
                <w:color w:val="000000"/>
                <w:sz w:val="22"/>
                <w:szCs w:val="22"/>
              </w:rPr>
            </w:pPr>
            <w:r w:rsidRPr="00322140">
              <w:rPr>
                <w:color w:val="000000"/>
                <w:sz w:val="22"/>
                <w:szCs w:val="22"/>
              </w:rPr>
              <w:t> </w:t>
            </w:r>
          </w:p>
        </w:tc>
        <w:tc>
          <w:tcPr>
            <w:tcW w:w="348" w:type="pct"/>
            <w:tcBorders>
              <w:top w:val="nil"/>
              <w:left w:val="nil"/>
              <w:bottom w:val="single" w:sz="8" w:space="0" w:color="auto"/>
              <w:right w:val="single" w:sz="8" w:space="0" w:color="auto"/>
            </w:tcBorders>
            <w:shd w:val="clear" w:color="auto" w:fill="auto"/>
            <w:vAlign w:val="center"/>
          </w:tcPr>
          <w:p w14:paraId="441166BD" w14:textId="2ED52D48" w:rsidR="00322140" w:rsidRPr="00322140" w:rsidRDefault="00322140" w:rsidP="00322140">
            <w:pPr>
              <w:jc w:val="center"/>
              <w:rPr>
                <w:color w:val="000000"/>
                <w:sz w:val="22"/>
                <w:szCs w:val="22"/>
              </w:rPr>
            </w:pPr>
            <w:r w:rsidRPr="00322140">
              <w:rPr>
                <w:color w:val="000000"/>
                <w:sz w:val="22"/>
                <w:szCs w:val="22"/>
              </w:rPr>
              <w:t> </w:t>
            </w:r>
          </w:p>
        </w:tc>
        <w:tc>
          <w:tcPr>
            <w:tcW w:w="426" w:type="pct"/>
            <w:tcBorders>
              <w:top w:val="nil"/>
              <w:left w:val="nil"/>
              <w:bottom w:val="single" w:sz="8" w:space="0" w:color="auto"/>
              <w:right w:val="single" w:sz="8" w:space="0" w:color="auto"/>
            </w:tcBorders>
            <w:shd w:val="clear" w:color="auto" w:fill="auto"/>
            <w:vAlign w:val="center"/>
          </w:tcPr>
          <w:p w14:paraId="6A9F46EF" w14:textId="4336E851" w:rsidR="00322140" w:rsidRPr="00322140" w:rsidRDefault="00322140" w:rsidP="00322140">
            <w:pPr>
              <w:jc w:val="center"/>
              <w:rPr>
                <w:color w:val="000000"/>
                <w:sz w:val="22"/>
                <w:szCs w:val="22"/>
              </w:rPr>
            </w:pPr>
            <w:r w:rsidRPr="00322140">
              <w:rPr>
                <w:color w:val="000000"/>
                <w:sz w:val="22"/>
                <w:szCs w:val="22"/>
              </w:rPr>
              <w:t> </w:t>
            </w:r>
          </w:p>
        </w:tc>
        <w:tc>
          <w:tcPr>
            <w:tcW w:w="417" w:type="pct"/>
            <w:tcBorders>
              <w:top w:val="nil"/>
              <w:left w:val="nil"/>
              <w:bottom w:val="single" w:sz="8" w:space="0" w:color="auto"/>
              <w:right w:val="single" w:sz="8" w:space="0" w:color="auto"/>
            </w:tcBorders>
            <w:shd w:val="clear" w:color="auto" w:fill="auto"/>
            <w:vAlign w:val="center"/>
          </w:tcPr>
          <w:p w14:paraId="7B713CB3" w14:textId="2C7B3801" w:rsidR="00322140" w:rsidRPr="00322140" w:rsidRDefault="00322140" w:rsidP="00322140">
            <w:pPr>
              <w:jc w:val="center"/>
              <w:rPr>
                <w:color w:val="000000"/>
                <w:sz w:val="22"/>
                <w:szCs w:val="22"/>
              </w:rPr>
            </w:pPr>
            <w:r w:rsidRPr="00322140">
              <w:rPr>
                <w:color w:val="000000"/>
                <w:sz w:val="22"/>
                <w:szCs w:val="22"/>
              </w:rPr>
              <w:t> </w:t>
            </w:r>
          </w:p>
        </w:tc>
      </w:tr>
      <w:tr w:rsidR="00322140" w:rsidRPr="009E4337" w14:paraId="0BD016D6" w14:textId="77777777" w:rsidTr="009E4337">
        <w:trPr>
          <w:cantSplit/>
        </w:trPr>
        <w:tc>
          <w:tcPr>
            <w:tcW w:w="273" w:type="pct"/>
            <w:shd w:val="clear" w:color="auto" w:fill="auto"/>
            <w:vAlign w:val="center"/>
          </w:tcPr>
          <w:p w14:paraId="183F0947" w14:textId="346B36B8" w:rsidR="00322140" w:rsidRPr="009E4337" w:rsidRDefault="00322140" w:rsidP="00322140">
            <w:pPr>
              <w:jc w:val="center"/>
              <w:rPr>
                <w:sz w:val="20"/>
                <w:szCs w:val="20"/>
              </w:rPr>
            </w:pPr>
            <w:r>
              <w:rPr>
                <w:sz w:val="20"/>
                <w:szCs w:val="20"/>
              </w:rPr>
              <w:t>5.1</w:t>
            </w:r>
          </w:p>
        </w:tc>
        <w:tc>
          <w:tcPr>
            <w:tcW w:w="1313" w:type="pct"/>
            <w:tcBorders>
              <w:top w:val="nil"/>
              <w:left w:val="single" w:sz="8" w:space="0" w:color="auto"/>
              <w:bottom w:val="single" w:sz="8" w:space="0" w:color="auto"/>
              <w:right w:val="single" w:sz="8" w:space="0" w:color="auto"/>
            </w:tcBorders>
            <w:shd w:val="clear" w:color="auto" w:fill="auto"/>
            <w:noWrap/>
            <w:vAlign w:val="center"/>
          </w:tcPr>
          <w:p w14:paraId="45539527" w14:textId="4908BA9A" w:rsidR="00322140" w:rsidRPr="00322140" w:rsidRDefault="00322140" w:rsidP="00322140">
            <w:pPr>
              <w:jc w:val="center"/>
              <w:rPr>
                <w:color w:val="000000"/>
                <w:sz w:val="20"/>
                <w:szCs w:val="20"/>
              </w:rPr>
            </w:pPr>
            <w:r w:rsidRPr="00322140">
              <w:rPr>
                <w:color w:val="000000"/>
                <w:sz w:val="20"/>
                <w:szCs w:val="20"/>
              </w:rPr>
              <w:t>Котельная «Школа» (с. Дунаево)</w:t>
            </w:r>
          </w:p>
        </w:tc>
        <w:tc>
          <w:tcPr>
            <w:tcW w:w="563" w:type="pct"/>
            <w:tcBorders>
              <w:top w:val="nil"/>
              <w:left w:val="nil"/>
              <w:bottom w:val="single" w:sz="8" w:space="0" w:color="auto"/>
              <w:right w:val="single" w:sz="8" w:space="0" w:color="auto"/>
            </w:tcBorders>
            <w:shd w:val="clear" w:color="auto" w:fill="auto"/>
            <w:noWrap/>
            <w:vAlign w:val="center"/>
          </w:tcPr>
          <w:p w14:paraId="328DC106" w14:textId="6EEB7BE3" w:rsidR="00322140" w:rsidRPr="00322140" w:rsidRDefault="00322140" w:rsidP="00322140">
            <w:pPr>
              <w:jc w:val="center"/>
              <w:rPr>
                <w:color w:val="000000"/>
                <w:sz w:val="20"/>
                <w:szCs w:val="20"/>
              </w:rPr>
            </w:pPr>
            <w:r w:rsidRPr="00322140">
              <w:rPr>
                <w:color w:val="000000"/>
                <w:sz w:val="20"/>
                <w:szCs w:val="20"/>
              </w:rPr>
              <w:t>куб.м/м.кв</w:t>
            </w:r>
          </w:p>
        </w:tc>
        <w:tc>
          <w:tcPr>
            <w:tcW w:w="333" w:type="pct"/>
            <w:tcBorders>
              <w:top w:val="nil"/>
              <w:left w:val="nil"/>
              <w:bottom w:val="single" w:sz="8" w:space="0" w:color="auto"/>
              <w:right w:val="single" w:sz="8" w:space="0" w:color="auto"/>
            </w:tcBorders>
            <w:shd w:val="clear" w:color="auto" w:fill="auto"/>
            <w:noWrap/>
            <w:vAlign w:val="center"/>
          </w:tcPr>
          <w:p w14:paraId="0332E471" w14:textId="5AFC9A6A" w:rsidR="00322140" w:rsidRPr="00322140" w:rsidRDefault="00322140" w:rsidP="00322140">
            <w:pPr>
              <w:jc w:val="center"/>
              <w:rPr>
                <w:color w:val="000000"/>
                <w:sz w:val="22"/>
                <w:szCs w:val="22"/>
              </w:rPr>
            </w:pPr>
            <w:r w:rsidRPr="00322140">
              <w:rPr>
                <w:color w:val="000000"/>
                <w:sz w:val="22"/>
                <w:szCs w:val="22"/>
              </w:rPr>
              <w:t>4,678</w:t>
            </w:r>
          </w:p>
        </w:tc>
        <w:tc>
          <w:tcPr>
            <w:tcW w:w="323" w:type="pct"/>
            <w:tcBorders>
              <w:top w:val="nil"/>
              <w:left w:val="nil"/>
              <w:bottom w:val="single" w:sz="8" w:space="0" w:color="auto"/>
              <w:right w:val="single" w:sz="8" w:space="0" w:color="auto"/>
            </w:tcBorders>
            <w:shd w:val="clear" w:color="auto" w:fill="auto"/>
            <w:noWrap/>
            <w:vAlign w:val="center"/>
          </w:tcPr>
          <w:p w14:paraId="52726DAF" w14:textId="27BCC487" w:rsidR="00322140" w:rsidRPr="00322140" w:rsidRDefault="00322140" w:rsidP="00322140">
            <w:pPr>
              <w:jc w:val="center"/>
              <w:rPr>
                <w:color w:val="000000"/>
                <w:sz w:val="22"/>
                <w:szCs w:val="22"/>
              </w:rPr>
            </w:pPr>
            <w:r w:rsidRPr="00322140">
              <w:rPr>
                <w:color w:val="000000"/>
                <w:sz w:val="22"/>
                <w:szCs w:val="22"/>
              </w:rPr>
              <w:t>4,678</w:t>
            </w:r>
          </w:p>
        </w:tc>
        <w:tc>
          <w:tcPr>
            <w:tcW w:w="342" w:type="pct"/>
            <w:tcBorders>
              <w:top w:val="nil"/>
              <w:left w:val="nil"/>
              <w:bottom w:val="single" w:sz="8" w:space="0" w:color="auto"/>
              <w:right w:val="single" w:sz="8" w:space="0" w:color="auto"/>
            </w:tcBorders>
            <w:shd w:val="clear" w:color="auto" w:fill="auto"/>
            <w:noWrap/>
            <w:vAlign w:val="center"/>
          </w:tcPr>
          <w:p w14:paraId="0AE6B9FB" w14:textId="0FCC37BA" w:rsidR="00322140" w:rsidRPr="00322140" w:rsidRDefault="00322140" w:rsidP="00322140">
            <w:pPr>
              <w:jc w:val="center"/>
              <w:rPr>
                <w:color w:val="000000"/>
                <w:sz w:val="22"/>
                <w:szCs w:val="22"/>
              </w:rPr>
            </w:pPr>
            <w:r w:rsidRPr="00322140">
              <w:rPr>
                <w:color w:val="000000"/>
                <w:sz w:val="22"/>
                <w:szCs w:val="22"/>
              </w:rPr>
              <w:t>4,678</w:t>
            </w:r>
          </w:p>
        </w:tc>
        <w:tc>
          <w:tcPr>
            <w:tcW w:w="331" w:type="pct"/>
            <w:tcBorders>
              <w:top w:val="nil"/>
              <w:left w:val="nil"/>
              <w:bottom w:val="single" w:sz="8" w:space="0" w:color="auto"/>
              <w:right w:val="single" w:sz="8" w:space="0" w:color="auto"/>
            </w:tcBorders>
            <w:shd w:val="clear" w:color="auto" w:fill="auto"/>
            <w:noWrap/>
            <w:vAlign w:val="center"/>
          </w:tcPr>
          <w:p w14:paraId="50798FC6" w14:textId="28829564" w:rsidR="00322140" w:rsidRPr="00322140" w:rsidRDefault="00322140" w:rsidP="00322140">
            <w:pPr>
              <w:jc w:val="center"/>
              <w:rPr>
                <w:color w:val="000000"/>
                <w:sz w:val="22"/>
                <w:szCs w:val="22"/>
              </w:rPr>
            </w:pPr>
            <w:r w:rsidRPr="00322140">
              <w:rPr>
                <w:color w:val="000000"/>
                <w:sz w:val="22"/>
                <w:szCs w:val="22"/>
              </w:rPr>
              <w:t>4,678</w:t>
            </w:r>
          </w:p>
        </w:tc>
        <w:tc>
          <w:tcPr>
            <w:tcW w:w="331" w:type="pct"/>
            <w:tcBorders>
              <w:top w:val="nil"/>
              <w:left w:val="nil"/>
              <w:bottom w:val="single" w:sz="8" w:space="0" w:color="auto"/>
              <w:right w:val="single" w:sz="8" w:space="0" w:color="auto"/>
            </w:tcBorders>
            <w:shd w:val="clear" w:color="auto" w:fill="auto"/>
            <w:noWrap/>
            <w:vAlign w:val="center"/>
          </w:tcPr>
          <w:p w14:paraId="628D849B" w14:textId="34A9E75C" w:rsidR="00322140" w:rsidRPr="00322140" w:rsidRDefault="00322140" w:rsidP="00322140">
            <w:pPr>
              <w:jc w:val="center"/>
              <w:rPr>
                <w:color w:val="000000"/>
                <w:sz w:val="22"/>
                <w:szCs w:val="22"/>
              </w:rPr>
            </w:pPr>
            <w:r w:rsidRPr="00322140">
              <w:rPr>
                <w:color w:val="000000"/>
                <w:sz w:val="22"/>
                <w:szCs w:val="22"/>
              </w:rPr>
              <w:t>4,678</w:t>
            </w:r>
          </w:p>
        </w:tc>
        <w:tc>
          <w:tcPr>
            <w:tcW w:w="348" w:type="pct"/>
            <w:tcBorders>
              <w:top w:val="nil"/>
              <w:left w:val="nil"/>
              <w:bottom w:val="single" w:sz="8" w:space="0" w:color="auto"/>
              <w:right w:val="single" w:sz="8" w:space="0" w:color="auto"/>
            </w:tcBorders>
            <w:shd w:val="clear" w:color="auto" w:fill="auto"/>
            <w:vAlign w:val="center"/>
          </w:tcPr>
          <w:p w14:paraId="6A251ACD" w14:textId="751D7994" w:rsidR="00322140" w:rsidRPr="00322140" w:rsidRDefault="00322140" w:rsidP="00322140">
            <w:pPr>
              <w:jc w:val="center"/>
              <w:rPr>
                <w:color w:val="000000"/>
                <w:sz w:val="22"/>
                <w:szCs w:val="22"/>
              </w:rPr>
            </w:pPr>
            <w:r w:rsidRPr="00322140">
              <w:rPr>
                <w:color w:val="000000"/>
                <w:sz w:val="22"/>
                <w:szCs w:val="22"/>
              </w:rPr>
              <w:t>4,678</w:t>
            </w:r>
          </w:p>
        </w:tc>
        <w:tc>
          <w:tcPr>
            <w:tcW w:w="426" w:type="pct"/>
            <w:tcBorders>
              <w:top w:val="nil"/>
              <w:left w:val="nil"/>
              <w:bottom w:val="single" w:sz="8" w:space="0" w:color="auto"/>
              <w:right w:val="single" w:sz="8" w:space="0" w:color="auto"/>
            </w:tcBorders>
            <w:shd w:val="clear" w:color="auto" w:fill="auto"/>
            <w:vAlign w:val="center"/>
          </w:tcPr>
          <w:p w14:paraId="2C822B47" w14:textId="06CE15B6" w:rsidR="00322140" w:rsidRPr="00322140" w:rsidRDefault="00322140" w:rsidP="00322140">
            <w:pPr>
              <w:jc w:val="center"/>
              <w:rPr>
                <w:color w:val="000000"/>
                <w:sz w:val="22"/>
                <w:szCs w:val="22"/>
              </w:rPr>
            </w:pPr>
            <w:r w:rsidRPr="00322140">
              <w:rPr>
                <w:color w:val="000000"/>
                <w:sz w:val="22"/>
                <w:szCs w:val="22"/>
              </w:rPr>
              <w:t>4,678</w:t>
            </w:r>
          </w:p>
        </w:tc>
        <w:tc>
          <w:tcPr>
            <w:tcW w:w="417" w:type="pct"/>
            <w:tcBorders>
              <w:top w:val="nil"/>
              <w:left w:val="nil"/>
              <w:bottom w:val="single" w:sz="8" w:space="0" w:color="auto"/>
              <w:right w:val="single" w:sz="8" w:space="0" w:color="auto"/>
            </w:tcBorders>
            <w:shd w:val="clear" w:color="auto" w:fill="auto"/>
            <w:vAlign w:val="center"/>
          </w:tcPr>
          <w:p w14:paraId="18C2FF7D" w14:textId="2B238CCF" w:rsidR="00322140" w:rsidRPr="00322140" w:rsidRDefault="00322140" w:rsidP="00322140">
            <w:pPr>
              <w:jc w:val="center"/>
              <w:rPr>
                <w:color w:val="000000"/>
                <w:sz w:val="22"/>
                <w:szCs w:val="22"/>
              </w:rPr>
            </w:pPr>
            <w:r w:rsidRPr="00322140">
              <w:rPr>
                <w:color w:val="000000"/>
                <w:sz w:val="22"/>
                <w:szCs w:val="22"/>
              </w:rPr>
              <w:t>4,678</w:t>
            </w:r>
          </w:p>
        </w:tc>
      </w:tr>
      <w:tr w:rsidR="00322140" w:rsidRPr="009E4337" w14:paraId="533395CA" w14:textId="77777777" w:rsidTr="009E4337">
        <w:trPr>
          <w:cantSplit/>
        </w:trPr>
        <w:tc>
          <w:tcPr>
            <w:tcW w:w="273" w:type="pct"/>
            <w:shd w:val="clear" w:color="auto" w:fill="auto"/>
            <w:vAlign w:val="center"/>
          </w:tcPr>
          <w:p w14:paraId="3D627DAF" w14:textId="44CE58CF" w:rsidR="00322140" w:rsidRPr="009E4337" w:rsidRDefault="00322140" w:rsidP="00322140">
            <w:pPr>
              <w:jc w:val="center"/>
              <w:rPr>
                <w:sz w:val="20"/>
                <w:szCs w:val="20"/>
              </w:rPr>
            </w:pPr>
            <w:r>
              <w:rPr>
                <w:sz w:val="20"/>
                <w:szCs w:val="20"/>
              </w:rPr>
              <w:t>5.2</w:t>
            </w:r>
          </w:p>
        </w:tc>
        <w:tc>
          <w:tcPr>
            <w:tcW w:w="1313" w:type="pct"/>
            <w:tcBorders>
              <w:top w:val="nil"/>
              <w:left w:val="single" w:sz="8" w:space="0" w:color="auto"/>
              <w:bottom w:val="single" w:sz="8" w:space="0" w:color="auto"/>
              <w:right w:val="single" w:sz="8" w:space="0" w:color="auto"/>
            </w:tcBorders>
            <w:shd w:val="clear" w:color="auto" w:fill="auto"/>
            <w:noWrap/>
            <w:vAlign w:val="center"/>
          </w:tcPr>
          <w:p w14:paraId="067C7E37" w14:textId="7D0640D1" w:rsidR="00322140" w:rsidRPr="00322140" w:rsidRDefault="00322140" w:rsidP="00322140">
            <w:pPr>
              <w:jc w:val="center"/>
              <w:rPr>
                <w:color w:val="000000"/>
                <w:sz w:val="20"/>
                <w:szCs w:val="20"/>
              </w:rPr>
            </w:pPr>
            <w:r w:rsidRPr="00322140">
              <w:rPr>
                <w:color w:val="000000"/>
                <w:sz w:val="20"/>
                <w:szCs w:val="20"/>
              </w:rPr>
              <w:t>Котельная «Стройдвор» (с. Дунаево)</w:t>
            </w:r>
          </w:p>
        </w:tc>
        <w:tc>
          <w:tcPr>
            <w:tcW w:w="563" w:type="pct"/>
            <w:tcBorders>
              <w:top w:val="nil"/>
              <w:left w:val="nil"/>
              <w:bottom w:val="single" w:sz="8" w:space="0" w:color="auto"/>
              <w:right w:val="single" w:sz="8" w:space="0" w:color="auto"/>
            </w:tcBorders>
            <w:shd w:val="clear" w:color="auto" w:fill="auto"/>
            <w:noWrap/>
            <w:vAlign w:val="center"/>
          </w:tcPr>
          <w:p w14:paraId="7102BD13" w14:textId="73F19B57" w:rsidR="00322140" w:rsidRPr="00322140" w:rsidRDefault="00322140" w:rsidP="00322140">
            <w:pPr>
              <w:jc w:val="center"/>
              <w:rPr>
                <w:color w:val="000000"/>
                <w:sz w:val="20"/>
                <w:szCs w:val="20"/>
              </w:rPr>
            </w:pPr>
            <w:r w:rsidRPr="00322140">
              <w:rPr>
                <w:color w:val="000000"/>
                <w:sz w:val="20"/>
                <w:szCs w:val="20"/>
              </w:rPr>
              <w:t>куб.м/м.кв</w:t>
            </w:r>
          </w:p>
        </w:tc>
        <w:tc>
          <w:tcPr>
            <w:tcW w:w="333" w:type="pct"/>
            <w:tcBorders>
              <w:top w:val="nil"/>
              <w:left w:val="nil"/>
              <w:bottom w:val="single" w:sz="8" w:space="0" w:color="auto"/>
              <w:right w:val="single" w:sz="8" w:space="0" w:color="auto"/>
            </w:tcBorders>
            <w:shd w:val="clear" w:color="auto" w:fill="auto"/>
            <w:noWrap/>
            <w:vAlign w:val="center"/>
          </w:tcPr>
          <w:p w14:paraId="111C6B7B" w14:textId="16E15DE8" w:rsidR="00322140" w:rsidRPr="00322140" w:rsidRDefault="00322140" w:rsidP="00322140">
            <w:pPr>
              <w:jc w:val="center"/>
              <w:rPr>
                <w:color w:val="000000"/>
                <w:sz w:val="22"/>
                <w:szCs w:val="22"/>
              </w:rPr>
            </w:pPr>
            <w:r w:rsidRPr="00322140">
              <w:rPr>
                <w:color w:val="000000"/>
                <w:sz w:val="22"/>
                <w:szCs w:val="22"/>
              </w:rPr>
              <w:t>2,828</w:t>
            </w:r>
          </w:p>
        </w:tc>
        <w:tc>
          <w:tcPr>
            <w:tcW w:w="323" w:type="pct"/>
            <w:tcBorders>
              <w:top w:val="nil"/>
              <w:left w:val="nil"/>
              <w:bottom w:val="single" w:sz="8" w:space="0" w:color="auto"/>
              <w:right w:val="single" w:sz="8" w:space="0" w:color="auto"/>
            </w:tcBorders>
            <w:shd w:val="clear" w:color="auto" w:fill="auto"/>
            <w:noWrap/>
            <w:vAlign w:val="center"/>
          </w:tcPr>
          <w:p w14:paraId="0A53FE9E" w14:textId="5EDC4626" w:rsidR="00322140" w:rsidRPr="00322140" w:rsidRDefault="00322140" w:rsidP="00322140">
            <w:pPr>
              <w:jc w:val="center"/>
              <w:rPr>
                <w:color w:val="000000"/>
                <w:sz w:val="22"/>
                <w:szCs w:val="22"/>
              </w:rPr>
            </w:pPr>
            <w:r w:rsidRPr="00322140">
              <w:rPr>
                <w:color w:val="000000"/>
                <w:sz w:val="22"/>
                <w:szCs w:val="22"/>
              </w:rPr>
              <w:t>2,828</w:t>
            </w:r>
          </w:p>
        </w:tc>
        <w:tc>
          <w:tcPr>
            <w:tcW w:w="342" w:type="pct"/>
            <w:tcBorders>
              <w:top w:val="nil"/>
              <w:left w:val="nil"/>
              <w:bottom w:val="single" w:sz="8" w:space="0" w:color="auto"/>
              <w:right w:val="single" w:sz="8" w:space="0" w:color="auto"/>
            </w:tcBorders>
            <w:shd w:val="clear" w:color="auto" w:fill="auto"/>
            <w:noWrap/>
            <w:vAlign w:val="center"/>
          </w:tcPr>
          <w:p w14:paraId="535B97F6" w14:textId="437C1AD6" w:rsidR="00322140" w:rsidRPr="00322140" w:rsidRDefault="00322140" w:rsidP="00322140">
            <w:pPr>
              <w:jc w:val="center"/>
              <w:rPr>
                <w:color w:val="000000"/>
                <w:sz w:val="22"/>
                <w:szCs w:val="22"/>
              </w:rPr>
            </w:pPr>
            <w:r w:rsidRPr="00322140">
              <w:rPr>
                <w:color w:val="000000"/>
                <w:sz w:val="22"/>
                <w:szCs w:val="22"/>
              </w:rPr>
              <w:t>2,828</w:t>
            </w:r>
          </w:p>
        </w:tc>
        <w:tc>
          <w:tcPr>
            <w:tcW w:w="331" w:type="pct"/>
            <w:tcBorders>
              <w:top w:val="nil"/>
              <w:left w:val="nil"/>
              <w:bottom w:val="single" w:sz="8" w:space="0" w:color="auto"/>
              <w:right w:val="single" w:sz="8" w:space="0" w:color="auto"/>
            </w:tcBorders>
            <w:shd w:val="clear" w:color="auto" w:fill="auto"/>
            <w:noWrap/>
            <w:vAlign w:val="center"/>
          </w:tcPr>
          <w:p w14:paraId="7BE1AAC8" w14:textId="0B1E6753" w:rsidR="00322140" w:rsidRPr="00322140" w:rsidRDefault="00322140" w:rsidP="00322140">
            <w:pPr>
              <w:jc w:val="center"/>
              <w:rPr>
                <w:color w:val="000000"/>
                <w:sz w:val="22"/>
                <w:szCs w:val="22"/>
              </w:rPr>
            </w:pPr>
            <w:r w:rsidRPr="00322140">
              <w:rPr>
                <w:color w:val="000000"/>
                <w:sz w:val="22"/>
                <w:szCs w:val="22"/>
              </w:rPr>
              <w:t>2,828</w:t>
            </w:r>
          </w:p>
        </w:tc>
        <w:tc>
          <w:tcPr>
            <w:tcW w:w="331" w:type="pct"/>
            <w:tcBorders>
              <w:top w:val="nil"/>
              <w:left w:val="nil"/>
              <w:bottom w:val="single" w:sz="8" w:space="0" w:color="auto"/>
              <w:right w:val="single" w:sz="8" w:space="0" w:color="auto"/>
            </w:tcBorders>
            <w:shd w:val="clear" w:color="auto" w:fill="auto"/>
            <w:noWrap/>
            <w:vAlign w:val="center"/>
          </w:tcPr>
          <w:p w14:paraId="1B61A282" w14:textId="286E9DFD" w:rsidR="00322140" w:rsidRPr="00322140" w:rsidRDefault="00322140" w:rsidP="00322140">
            <w:pPr>
              <w:jc w:val="center"/>
              <w:rPr>
                <w:color w:val="000000"/>
                <w:sz w:val="22"/>
                <w:szCs w:val="22"/>
              </w:rPr>
            </w:pPr>
            <w:r w:rsidRPr="00322140">
              <w:rPr>
                <w:color w:val="000000"/>
                <w:sz w:val="22"/>
                <w:szCs w:val="22"/>
              </w:rPr>
              <w:t>2,828</w:t>
            </w:r>
          </w:p>
        </w:tc>
        <w:tc>
          <w:tcPr>
            <w:tcW w:w="348" w:type="pct"/>
            <w:tcBorders>
              <w:top w:val="nil"/>
              <w:left w:val="nil"/>
              <w:bottom w:val="single" w:sz="8" w:space="0" w:color="auto"/>
              <w:right w:val="single" w:sz="8" w:space="0" w:color="auto"/>
            </w:tcBorders>
            <w:shd w:val="clear" w:color="auto" w:fill="auto"/>
            <w:vAlign w:val="center"/>
          </w:tcPr>
          <w:p w14:paraId="0BA425C7" w14:textId="36AFCDA6" w:rsidR="00322140" w:rsidRPr="00322140" w:rsidRDefault="00322140" w:rsidP="00322140">
            <w:pPr>
              <w:jc w:val="center"/>
              <w:rPr>
                <w:color w:val="000000"/>
                <w:sz w:val="22"/>
                <w:szCs w:val="22"/>
              </w:rPr>
            </w:pPr>
            <w:r w:rsidRPr="00322140">
              <w:rPr>
                <w:color w:val="000000"/>
                <w:sz w:val="22"/>
                <w:szCs w:val="22"/>
              </w:rPr>
              <w:t>2,828</w:t>
            </w:r>
          </w:p>
        </w:tc>
        <w:tc>
          <w:tcPr>
            <w:tcW w:w="426" w:type="pct"/>
            <w:tcBorders>
              <w:top w:val="nil"/>
              <w:left w:val="nil"/>
              <w:bottom w:val="single" w:sz="8" w:space="0" w:color="auto"/>
              <w:right w:val="single" w:sz="8" w:space="0" w:color="auto"/>
            </w:tcBorders>
            <w:shd w:val="clear" w:color="auto" w:fill="auto"/>
            <w:vAlign w:val="center"/>
          </w:tcPr>
          <w:p w14:paraId="334A00E3" w14:textId="117131E0" w:rsidR="00322140" w:rsidRPr="00322140" w:rsidRDefault="00322140" w:rsidP="00322140">
            <w:pPr>
              <w:jc w:val="center"/>
              <w:rPr>
                <w:color w:val="000000"/>
                <w:sz w:val="22"/>
                <w:szCs w:val="22"/>
              </w:rPr>
            </w:pPr>
            <w:r w:rsidRPr="00322140">
              <w:rPr>
                <w:color w:val="000000"/>
                <w:sz w:val="22"/>
                <w:szCs w:val="22"/>
              </w:rPr>
              <w:t>2,828</w:t>
            </w:r>
          </w:p>
        </w:tc>
        <w:tc>
          <w:tcPr>
            <w:tcW w:w="417" w:type="pct"/>
            <w:tcBorders>
              <w:top w:val="nil"/>
              <w:left w:val="nil"/>
              <w:bottom w:val="single" w:sz="8" w:space="0" w:color="auto"/>
              <w:right w:val="single" w:sz="8" w:space="0" w:color="auto"/>
            </w:tcBorders>
            <w:shd w:val="clear" w:color="auto" w:fill="auto"/>
            <w:vAlign w:val="center"/>
          </w:tcPr>
          <w:p w14:paraId="3910C3C8" w14:textId="3E930650" w:rsidR="00322140" w:rsidRPr="00322140" w:rsidRDefault="00322140" w:rsidP="00322140">
            <w:pPr>
              <w:jc w:val="center"/>
              <w:rPr>
                <w:color w:val="000000"/>
                <w:sz w:val="22"/>
                <w:szCs w:val="22"/>
              </w:rPr>
            </w:pPr>
            <w:r w:rsidRPr="00322140">
              <w:rPr>
                <w:color w:val="000000"/>
                <w:sz w:val="22"/>
                <w:szCs w:val="22"/>
              </w:rPr>
              <w:t>2,828</w:t>
            </w:r>
          </w:p>
        </w:tc>
      </w:tr>
      <w:tr w:rsidR="00322140" w:rsidRPr="009E4337" w14:paraId="0AA607F8" w14:textId="77777777" w:rsidTr="009E4337">
        <w:trPr>
          <w:cantSplit/>
        </w:trPr>
        <w:tc>
          <w:tcPr>
            <w:tcW w:w="273" w:type="pct"/>
            <w:shd w:val="clear" w:color="auto" w:fill="auto"/>
            <w:vAlign w:val="center"/>
          </w:tcPr>
          <w:p w14:paraId="29AD50C0" w14:textId="524BB453" w:rsidR="00322140" w:rsidRPr="009E4337" w:rsidRDefault="00322140" w:rsidP="00322140">
            <w:pPr>
              <w:jc w:val="center"/>
              <w:rPr>
                <w:sz w:val="20"/>
                <w:szCs w:val="20"/>
              </w:rPr>
            </w:pPr>
            <w:r>
              <w:rPr>
                <w:sz w:val="20"/>
                <w:szCs w:val="20"/>
              </w:rPr>
              <w:t>5.3</w:t>
            </w:r>
          </w:p>
        </w:tc>
        <w:tc>
          <w:tcPr>
            <w:tcW w:w="1313" w:type="pct"/>
            <w:tcBorders>
              <w:top w:val="nil"/>
              <w:left w:val="single" w:sz="8" w:space="0" w:color="auto"/>
              <w:bottom w:val="single" w:sz="8" w:space="0" w:color="auto"/>
              <w:right w:val="single" w:sz="8" w:space="0" w:color="auto"/>
            </w:tcBorders>
            <w:shd w:val="clear" w:color="auto" w:fill="auto"/>
            <w:noWrap/>
            <w:vAlign w:val="center"/>
          </w:tcPr>
          <w:p w14:paraId="78FF8FBE" w14:textId="1E8C78C2" w:rsidR="00322140" w:rsidRPr="00322140" w:rsidRDefault="00322140" w:rsidP="00322140">
            <w:pPr>
              <w:jc w:val="center"/>
              <w:rPr>
                <w:color w:val="000000"/>
                <w:sz w:val="20"/>
                <w:szCs w:val="20"/>
              </w:rPr>
            </w:pPr>
            <w:r w:rsidRPr="00322140">
              <w:rPr>
                <w:color w:val="000000"/>
                <w:sz w:val="20"/>
                <w:szCs w:val="20"/>
              </w:rPr>
              <w:t>Котельная «ДКПС» (с. Дунаево)</w:t>
            </w:r>
          </w:p>
        </w:tc>
        <w:tc>
          <w:tcPr>
            <w:tcW w:w="563" w:type="pct"/>
            <w:tcBorders>
              <w:top w:val="nil"/>
              <w:left w:val="nil"/>
              <w:bottom w:val="single" w:sz="8" w:space="0" w:color="auto"/>
              <w:right w:val="single" w:sz="8" w:space="0" w:color="auto"/>
            </w:tcBorders>
            <w:shd w:val="clear" w:color="auto" w:fill="auto"/>
            <w:noWrap/>
            <w:vAlign w:val="center"/>
          </w:tcPr>
          <w:p w14:paraId="7F3A5C7D" w14:textId="0E015EC8" w:rsidR="00322140" w:rsidRPr="00322140" w:rsidRDefault="00322140" w:rsidP="00322140">
            <w:pPr>
              <w:jc w:val="center"/>
              <w:rPr>
                <w:color w:val="000000"/>
                <w:sz w:val="20"/>
                <w:szCs w:val="20"/>
              </w:rPr>
            </w:pPr>
            <w:r w:rsidRPr="00322140">
              <w:rPr>
                <w:color w:val="000000"/>
                <w:sz w:val="20"/>
                <w:szCs w:val="20"/>
              </w:rPr>
              <w:t>куб.м/м.кв</w:t>
            </w:r>
          </w:p>
        </w:tc>
        <w:tc>
          <w:tcPr>
            <w:tcW w:w="333" w:type="pct"/>
            <w:tcBorders>
              <w:top w:val="nil"/>
              <w:left w:val="nil"/>
              <w:bottom w:val="single" w:sz="8" w:space="0" w:color="auto"/>
              <w:right w:val="single" w:sz="8" w:space="0" w:color="auto"/>
            </w:tcBorders>
            <w:shd w:val="clear" w:color="auto" w:fill="auto"/>
            <w:noWrap/>
            <w:vAlign w:val="center"/>
          </w:tcPr>
          <w:p w14:paraId="7CFB19F9" w14:textId="659DC9E3" w:rsidR="00322140" w:rsidRPr="00322140" w:rsidRDefault="00322140" w:rsidP="00322140">
            <w:pPr>
              <w:jc w:val="center"/>
              <w:rPr>
                <w:color w:val="000000"/>
                <w:sz w:val="22"/>
                <w:szCs w:val="22"/>
              </w:rPr>
            </w:pPr>
            <w:r w:rsidRPr="00322140">
              <w:rPr>
                <w:color w:val="000000"/>
                <w:sz w:val="22"/>
                <w:szCs w:val="22"/>
              </w:rPr>
              <w:t>2,680</w:t>
            </w:r>
          </w:p>
        </w:tc>
        <w:tc>
          <w:tcPr>
            <w:tcW w:w="323" w:type="pct"/>
            <w:tcBorders>
              <w:top w:val="nil"/>
              <w:left w:val="nil"/>
              <w:bottom w:val="single" w:sz="8" w:space="0" w:color="auto"/>
              <w:right w:val="single" w:sz="8" w:space="0" w:color="auto"/>
            </w:tcBorders>
            <w:shd w:val="clear" w:color="auto" w:fill="auto"/>
            <w:noWrap/>
            <w:vAlign w:val="center"/>
          </w:tcPr>
          <w:p w14:paraId="48205B52" w14:textId="7157023F" w:rsidR="00322140" w:rsidRPr="00322140" w:rsidRDefault="00322140" w:rsidP="00322140">
            <w:pPr>
              <w:jc w:val="center"/>
              <w:rPr>
                <w:color w:val="000000"/>
                <w:sz w:val="22"/>
                <w:szCs w:val="22"/>
              </w:rPr>
            </w:pPr>
            <w:r w:rsidRPr="00322140">
              <w:rPr>
                <w:color w:val="000000"/>
                <w:sz w:val="22"/>
                <w:szCs w:val="22"/>
              </w:rPr>
              <w:t>2,680</w:t>
            </w:r>
          </w:p>
        </w:tc>
        <w:tc>
          <w:tcPr>
            <w:tcW w:w="342" w:type="pct"/>
            <w:tcBorders>
              <w:top w:val="nil"/>
              <w:left w:val="nil"/>
              <w:bottom w:val="single" w:sz="8" w:space="0" w:color="auto"/>
              <w:right w:val="single" w:sz="8" w:space="0" w:color="auto"/>
            </w:tcBorders>
            <w:shd w:val="clear" w:color="auto" w:fill="auto"/>
            <w:noWrap/>
            <w:vAlign w:val="center"/>
          </w:tcPr>
          <w:p w14:paraId="1C5C27FE" w14:textId="31FE2399" w:rsidR="00322140" w:rsidRPr="00322140" w:rsidRDefault="00322140" w:rsidP="00322140">
            <w:pPr>
              <w:jc w:val="center"/>
              <w:rPr>
                <w:color w:val="000000"/>
                <w:sz w:val="22"/>
                <w:szCs w:val="22"/>
              </w:rPr>
            </w:pPr>
            <w:r w:rsidRPr="00322140">
              <w:rPr>
                <w:color w:val="000000"/>
                <w:sz w:val="22"/>
                <w:szCs w:val="22"/>
              </w:rPr>
              <w:t>2,680</w:t>
            </w:r>
          </w:p>
        </w:tc>
        <w:tc>
          <w:tcPr>
            <w:tcW w:w="331" w:type="pct"/>
            <w:tcBorders>
              <w:top w:val="nil"/>
              <w:left w:val="nil"/>
              <w:bottom w:val="single" w:sz="8" w:space="0" w:color="auto"/>
              <w:right w:val="single" w:sz="8" w:space="0" w:color="auto"/>
            </w:tcBorders>
            <w:shd w:val="clear" w:color="auto" w:fill="auto"/>
            <w:noWrap/>
            <w:vAlign w:val="center"/>
          </w:tcPr>
          <w:p w14:paraId="1676EE87" w14:textId="7DA87008" w:rsidR="00322140" w:rsidRPr="00322140" w:rsidRDefault="00322140" w:rsidP="00322140">
            <w:pPr>
              <w:jc w:val="center"/>
              <w:rPr>
                <w:color w:val="000000"/>
                <w:sz w:val="22"/>
                <w:szCs w:val="22"/>
              </w:rPr>
            </w:pPr>
            <w:r w:rsidRPr="00322140">
              <w:rPr>
                <w:color w:val="000000"/>
                <w:sz w:val="22"/>
                <w:szCs w:val="22"/>
              </w:rPr>
              <w:t>2,680</w:t>
            </w:r>
          </w:p>
        </w:tc>
        <w:tc>
          <w:tcPr>
            <w:tcW w:w="331" w:type="pct"/>
            <w:tcBorders>
              <w:top w:val="nil"/>
              <w:left w:val="nil"/>
              <w:bottom w:val="single" w:sz="8" w:space="0" w:color="auto"/>
              <w:right w:val="single" w:sz="8" w:space="0" w:color="auto"/>
            </w:tcBorders>
            <w:shd w:val="clear" w:color="auto" w:fill="auto"/>
            <w:noWrap/>
            <w:vAlign w:val="center"/>
          </w:tcPr>
          <w:p w14:paraId="6BA96DCF" w14:textId="41DEDFBD" w:rsidR="00322140" w:rsidRPr="00322140" w:rsidRDefault="00322140" w:rsidP="00322140">
            <w:pPr>
              <w:jc w:val="center"/>
              <w:rPr>
                <w:color w:val="000000"/>
                <w:sz w:val="22"/>
                <w:szCs w:val="22"/>
              </w:rPr>
            </w:pPr>
            <w:r w:rsidRPr="00322140">
              <w:rPr>
                <w:color w:val="000000"/>
                <w:sz w:val="22"/>
                <w:szCs w:val="22"/>
              </w:rPr>
              <w:t>2,680</w:t>
            </w:r>
          </w:p>
        </w:tc>
        <w:tc>
          <w:tcPr>
            <w:tcW w:w="348" w:type="pct"/>
            <w:tcBorders>
              <w:top w:val="nil"/>
              <w:left w:val="nil"/>
              <w:bottom w:val="single" w:sz="8" w:space="0" w:color="auto"/>
              <w:right w:val="single" w:sz="8" w:space="0" w:color="auto"/>
            </w:tcBorders>
            <w:shd w:val="clear" w:color="auto" w:fill="auto"/>
            <w:vAlign w:val="center"/>
          </w:tcPr>
          <w:p w14:paraId="5DE683F3" w14:textId="1E3A20D1" w:rsidR="00322140" w:rsidRPr="00322140" w:rsidRDefault="00322140" w:rsidP="00322140">
            <w:pPr>
              <w:jc w:val="center"/>
              <w:rPr>
                <w:color w:val="000000"/>
                <w:sz w:val="22"/>
                <w:szCs w:val="22"/>
              </w:rPr>
            </w:pPr>
            <w:r w:rsidRPr="00322140">
              <w:rPr>
                <w:color w:val="000000"/>
                <w:sz w:val="22"/>
                <w:szCs w:val="22"/>
              </w:rPr>
              <w:t>2,680</w:t>
            </w:r>
          </w:p>
        </w:tc>
        <w:tc>
          <w:tcPr>
            <w:tcW w:w="426" w:type="pct"/>
            <w:tcBorders>
              <w:top w:val="nil"/>
              <w:left w:val="nil"/>
              <w:bottom w:val="single" w:sz="8" w:space="0" w:color="auto"/>
              <w:right w:val="single" w:sz="8" w:space="0" w:color="auto"/>
            </w:tcBorders>
            <w:shd w:val="clear" w:color="auto" w:fill="auto"/>
            <w:vAlign w:val="center"/>
          </w:tcPr>
          <w:p w14:paraId="6F60F4E4" w14:textId="3709AC85" w:rsidR="00322140" w:rsidRPr="00322140" w:rsidRDefault="00322140" w:rsidP="00322140">
            <w:pPr>
              <w:jc w:val="center"/>
              <w:rPr>
                <w:color w:val="000000"/>
                <w:sz w:val="22"/>
                <w:szCs w:val="22"/>
              </w:rPr>
            </w:pPr>
            <w:r w:rsidRPr="00322140">
              <w:rPr>
                <w:color w:val="000000"/>
                <w:sz w:val="22"/>
                <w:szCs w:val="22"/>
              </w:rPr>
              <w:t>2,680</w:t>
            </w:r>
          </w:p>
        </w:tc>
        <w:tc>
          <w:tcPr>
            <w:tcW w:w="417" w:type="pct"/>
            <w:tcBorders>
              <w:top w:val="nil"/>
              <w:left w:val="nil"/>
              <w:bottom w:val="single" w:sz="8" w:space="0" w:color="auto"/>
              <w:right w:val="single" w:sz="8" w:space="0" w:color="auto"/>
            </w:tcBorders>
            <w:shd w:val="clear" w:color="auto" w:fill="auto"/>
            <w:vAlign w:val="center"/>
          </w:tcPr>
          <w:p w14:paraId="759FB314" w14:textId="092C45CF" w:rsidR="00322140" w:rsidRPr="00322140" w:rsidRDefault="00322140" w:rsidP="00322140">
            <w:pPr>
              <w:jc w:val="center"/>
              <w:rPr>
                <w:color w:val="000000"/>
                <w:sz w:val="22"/>
                <w:szCs w:val="22"/>
              </w:rPr>
            </w:pPr>
            <w:r w:rsidRPr="00322140">
              <w:rPr>
                <w:color w:val="000000"/>
                <w:sz w:val="22"/>
                <w:szCs w:val="22"/>
              </w:rPr>
              <w:t>2,680</w:t>
            </w:r>
          </w:p>
        </w:tc>
      </w:tr>
      <w:tr w:rsidR="00322140" w:rsidRPr="009E4337" w14:paraId="2B13878A" w14:textId="77777777" w:rsidTr="009E4337">
        <w:trPr>
          <w:cantSplit/>
        </w:trPr>
        <w:tc>
          <w:tcPr>
            <w:tcW w:w="273" w:type="pct"/>
            <w:shd w:val="clear" w:color="auto" w:fill="auto"/>
            <w:vAlign w:val="center"/>
          </w:tcPr>
          <w:p w14:paraId="59117F58" w14:textId="3D51C12C" w:rsidR="00322140" w:rsidRPr="009E4337" w:rsidRDefault="00322140" w:rsidP="00322140">
            <w:pPr>
              <w:jc w:val="center"/>
              <w:rPr>
                <w:sz w:val="20"/>
                <w:szCs w:val="20"/>
              </w:rPr>
            </w:pPr>
            <w:r>
              <w:rPr>
                <w:sz w:val="20"/>
                <w:szCs w:val="20"/>
              </w:rPr>
              <w:t>6</w:t>
            </w:r>
          </w:p>
        </w:tc>
        <w:tc>
          <w:tcPr>
            <w:tcW w:w="1313" w:type="pct"/>
            <w:tcBorders>
              <w:top w:val="nil"/>
              <w:left w:val="single" w:sz="8" w:space="0" w:color="auto"/>
              <w:bottom w:val="single" w:sz="8" w:space="0" w:color="auto"/>
              <w:right w:val="single" w:sz="8" w:space="0" w:color="auto"/>
            </w:tcBorders>
            <w:shd w:val="clear" w:color="auto" w:fill="auto"/>
            <w:noWrap/>
            <w:vAlign w:val="center"/>
          </w:tcPr>
          <w:p w14:paraId="0F4F4B62" w14:textId="27437C7F" w:rsidR="00322140" w:rsidRPr="00322140" w:rsidRDefault="00322140" w:rsidP="00322140">
            <w:pPr>
              <w:jc w:val="center"/>
              <w:rPr>
                <w:color w:val="000000"/>
                <w:sz w:val="20"/>
                <w:szCs w:val="20"/>
              </w:rPr>
            </w:pPr>
            <w:r w:rsidRPr="00322140">
              <w:rPr>
                <w:color w:val="000000"/>
                <w:sz w:val="20"/>
                <w:szCs w:val="20"/>
              </w:rPr>
              <w:t>Коэффициент использования установленной тепловой мощности</w:t>
            </w:r>
          </w:p>
        </w:tc>
        <w:tc>
          <w:tcPr>
            <w:tcW w:w="563" w:type="pct"/>
            <w:tcBorders>
              <w:top w:val="nil"/>
              <w:left w:val="nil"/>
              <w:bottom w:val="single" w:sz="8" w:space="0" w:color="auto"/>
              <w:right w:val="single" w:sz="8" w:space="0" w:color="auto"/>
            </w:tcBorders>
            <w:shd w:val="clear" w:color="auto" w:fill="auto"/>
            <w:noWrap/>
            <w:vAlign w:val="center"/>
          </w:tcPr>
          <w:p w14:paraId="700B9E1A" w14:textId="630BD2ED" w:rsidR="00322140" w:rsidRPr="00322140" w:rsidRDefault="00322140" w:rsidP="00322140">
            <w:pPr>
              <w:jc w:val="center"/>
              <w:rPr>
                <w:color w:val="000000"/>
                <w:sz w:val="20"/>
                <w:szCs w:val="20"/>
              </w:rPr>
            </w:pPr>
            <w:r w:rsidRPr="00322140">
              <w:rPr>
                <w:color w:val="000000"/>
                <w:sz w:val="20"/>
                <w:szCs w:val="20"/>
              </w:rPr>
              <w:t> </w:t>
            </w:r>
          </w:p>
        </w:tc>
        <w:tc>
          <w:tcPr>
            <w:tcW w:w="333" w:type="pct"/>
            <w:tcBorders>
              <w:top w:val="nil"/>
              <w:left w:val="nil"/>
              <w:bottom w:val="single" w:sz="8" w:space="0" w:color="auto"/>
              <w:right w:val="single" w:sz="8" w:space="0" w:color="auto"/>
            </w:tcBorders>
            <w:shd w:val="clear" w:color="auto" w:fill="auto"/>
            <w:noWrap/>
            <w:vAlign w:val="center"/>
          </w:tcPr>
          <w:p w14:paraId="08BD51CC" w14:textId="57A7B02D" w:rsidR="00322140" w:rsidRPr="00322140" w:rsidRDefault="00322140" w:rsidP="00322140">
            <w:pPr>
              <w:jc w:val="center"/>
              <w:rPr>
                <w:color w:val="000000"/>
                <w:sz w:val="22"/>
                <w:szCs w:val="22"/>
              </w:rPr>
            </w:pPr>
            <w:r w:rsidRPr="00322140">
              <w:rPr>
                <w:color w:val="000000"/>
                <w:sz w:val="22"/>
                <w:szCs w:val="22"/>
              </w:rPr>
              <w:t> </w:t>
            </w:r>
          </w:p>
        </w:tc>
        <w:tc>
          <w:tcPr>
            <w:tcW w:w="323" w:type="pct"/>
            <w:tcBorders>
              <w:top w:val="nil"/>
              <w:left w:val="nil"/>
              <w:bottom w:val="single" w:sz="8" w:space="0" w:color="auto"/>
              <w:right w:val="single" w:sz="8" w:space="0" w:color="auto"/>
            </w:tcBorders>
            <w:shd w:val="clear" w:color="auto" w:fill="auto"/>
            <w:noWrap/>
            <w:vAlign w:val="center"/>
          </w:tcPr>
          <w:p w14:paraId="61F7A672" w14:textId="571EA5A2" w:rsidR="00322140" w:rsidRPr="00322140" w:rsidRDefault="00322140" w:rsidP="00322140">
            <w:pPr>
              <w:jc w:val="center"/>
              <w:rPr>
                <w:color w:val="000000"/>
                <w:sz w:val="22"/>
                <w:szCs w:val="22"/>
              </w:rPr>
            </w:pPr>
            <w:r w:rsidRPr="00322140">
              <w:rPr>
                <w:color w:val="000000"/>
                <w:sz w:val="22"/>
                <w:szCs w:val="22"/>
              </w:rPr>
              <w:t> </w:t>
            </w:r>
          </w:p>
        </w:tc>
        <w:tc>
          <w:tcPr>
            <w:tcW w:w="342" w:type="pct"/>
            <w:tcBorders>
              <w:top w:val="nil"/>
              <w:left w:val="nil"/>
              <w:bottom w:val="single" w:sz="8" w:space="0" w:color="auto"/>
              <w:right w:val="single" w:sz="8" w:space="0" w:color="auto"/>
            </w:tcBorders>
            <w:shd w:val="clear" w:color="auto" w:fill="auto"/>
            <w:noWrap/>
            <w:vAlign w:val="center"/>
          </w:tcPr>
          <w:p w14:paraId="74B94B1D" w14:textId="4DC51849" w:rsidR="00322140" w:rsidRPr="00322140" w:rsidRDefault="00322140" w:rsidP="00322140">
            <w:pPr>
              <w:jc w:val="center"/>
              <w:rPr>
                <w:color w:val="000000"/>
                <w:sz w:val="22"/>
                <w:szCs w:val="22"/>
              </w:rPr>
            </w:pPr>
            <w:r w:rsidRPr="00322140">
              <w:rPr>
                <w:color w:val="000000"/>
                <w:sz w:val="22"/>
                <w:szCs w:val="22"/>
              </w:rPr>
              <w:t> </w:t>
            </w:r>
          </w:p>
        </w:tc>
        <w:tc>
          <w:tcPr>
            <w:tcW w:w="331" w:type="pct"/>
            <w:tcBorders>
              <w:top w:val="nil"/>
              <w:left w:val="nil"/>
              <w:bottom w:val="single" w:sz="8" w:space="0" w:color="auto"/>
              <w:right w:val="single" w:sz="8" w:space="0" w:color="auto"/>
            </w:tcBorders>
            <w:shd w:val="clear" w:color="auto" w:fill="auto"/>
            <w:noWrap/>
            <w:vAlign w:val="center"/>
          </w:tcPr>
          <w:p w14:paraId="0383805D" w14:textId="1D417998" w:rsidR="00322140" w:rsidRPr="00322140" w:rsidRDefault="00322140" w:rsidP="00322140">
            <w:pPr>
              <w:jc w:val="center"/>
              <w:rPr>
                <w:color w:val="000000"/>
                <w:sz w:val="22"/>
                <w:szCs w:val="22"/>
              </w:rPr>
            </w:pPr>
            <w:r w:rsidRPr="00322140">
              <w:rPr>
                <w:color w:val="000000"/>
                <w:sz w:val="22"/>
                <w:szCs w:val="22"/>
              </w:rPr>
              <w:t> </w:t>
            </w:r>
          </w:p>
        </w:tc>
        <w:tc>
          <w:tcPr>
            <w:tcW w:w="331" w:type="pct"/>
            <w:tcBorders>
              <w:top w:val="nil"/>
              <w:left w:val="nil"/>
              <w:bottom w:val="single" w:sz="8" w:space="0" w:color="auto"/>
              <w:right w:val="single" w:sz="8" w:space="0" w:color="auto"/>
            </w:tcBorders>
            <w:shd w:val="clear" w:color="auto" w:fill="auto"/>
            <w:noWrap/>
            <w:vAlign w:val="center"/>
          </w:tcPr>
          <w:p w14:paraId="66E027C1" w14:textId="73E28439" w:rsidR="00322140" w:rsidRPr="00322140" w:rsidRDefault="00322140" w:rsidP="00322140">
            <w:pPr>
              <w:jc w:val="center"/>
              <w:rPr>
                <w:color w:val="000000"/>
                <w:sz w:val="22"/>
                <w:szCs w:val="22"/>
              </w:rPr>
            </w:pPr>
            <w:r w:rsidRPr="00322140">
              <w:rPr>
                <w:color w:val="000000"/>
                <w:sz w:val="22"/>
                <w:szCs w:val="22"/>
              </w:rPr>
              <w:t> </w:t>
            </w:r>
          </w:p>
        </w:tc>
        <w:tc>
          <w:tcPr>
            <w:tcW w:w="348" w:type="pct"/>
            <w:tcBorders>
              <w:top w:val="nil"/>
              <w:left w:val="nil"/>
              <w:bottom w:val="single" w:sz="8" w:space="0" w:color="auto"/>
              <w:right w:val="single" w:sz="8" w:space="0" w:color="auto"/>
            </w:tcBorders>
            <w:shd w:val="clear" w:color="auto" w:fill="auto"/>
            <w:vAlign w:val="center"/>
          </w:tcPr>
          <w:p w14:paraId="40620B41" w14:textId="53F76DE6" w:rsidR="00322140" w:rsidRPr="00322140" w:rsidRDefault="00322140" w:rsidP="00322140">
            <w:pPr>
              <w:jc w:val="center"/>
              <w:rPr>
                <w:color w:val="000000"/>
                <w:sz w:val="22"/>
                <w:szCs w:val="22"/>
              </w:rPr>
            </w:pPr>
            <w:r w:rsidRPr="00322140">
              <w:rPr>
                <w:color w:val="000000"/>
                <w:sz w:val="22"/>
                <w:szCs w:val="22"/>
              </w:rPr>
              <w:t> </w:t>
            </w:r>
          </w:p>
        </w:tc>
        <w:tc>
          <w:tcPr>
            <w:tcW w:w="426" w:type="pct"/>
            <w:tcBorders>
              <w:top w:val="nil"/>
              <w:left w:val="nil"/>
              <w:bottom w:val="single" w:sz="8" w:space="0" w:color="auto"/>
              <w:right w:val="single" w:sz="8" w:space="0" w:color="auto"/>
            </w:tcBorders>
            <w:shd w:val="clear" w:color="auto" w:fill="auto"/>
            <w:vAlign w:val="center"/>
          </w:tcPr>
          <w:p w14:paraId="0C5684EC" w14:textId="563FFFAC" w:rsidR="00322140" w:rsidRPr="00322140" w:rsidRDefault="00322140" w:rsidP="00322140">
            <w:pPr>
              <w:jc w:val="center"/>
              <w:rPr>
                <w:color w:val="000000"/>
                <w:sz w:val="22"/>
                <w:szCs w:val="22"/>
              </w:rPr>
            </w:pPr>
            <w:r w:rsidRPr="00322140">
              <w:rPr>
                <w:color w:val="000000"/>
                <w:sz w:val="22"/>
                <w:szCs w:val="22"/>
              </w:rPr>
              <w:t> </w:t>
            </w:r>
          </w:p>
        </w:tc>
        <w:tc>
          <w:tcPr>
            <w:tcW w:w="417" w:type="pct"/>
            <w:tcBorders>
              <w:top w:val="nil"/>
              <w:left w:val="nil"/>
              <w:bottom w:val="single" w:sz="8" w:space="0" w:color="auto"/>
              <w:right w:val="single" w:sz="8" w:space="0" w:color="auto"/>
            </w:tcBorders>
            <w:shd w:val="clear" w:color="auto" w:fill="auto"/>
            <w:vAlign w:val="center"/>
          </w:tcPr>
          <w:p w14:paraId="6E361012" w14:textId="704051A2" w:rsidR="00322140" w:rsidRPr="00322140" w:rsidRDefault="00322140" w:rsidP="00322140">
            <w:pPr>
              <w:jc w:val="center"/>
              <w:rPr>
                <w:color w:val="000000"/>
                <w:sz w:val="22"/>
                <w:szCs w:val="22"/>
              </w:rPr>
            </w:pPr>
            <w:r w:rsidRPr="00322140">
              <w:rPr>
                <w:color w:val="000000"/>
                <w:sz w:val="22"/>
                <w:szCs w:val="22"/>
              </w:rPr>
              <w:t> </w:t>
            </w:r>
          </w:p>
        </w:tc>
      </w:tr>
      <w:tr w:rsidR="00322140" w:rsidRPr="009E4337" w14:paraId="3293B210" w14:textId="77777777" w:rsidTr="009E4337">
        <w:trPr>
          <w:cantSplit/>
        </w:trPr>
        <w:tc>
          <w:tcPr>
            <w:tcW w:w="273" w:type="pct"/>
            <w:shd w:val="clear" w:color="auto" w:fill="auto"/>
            <w:vAlign w:val="center"/>
          </w:tcPr>
          <w:p w14:paraId="25EB2A77" w14:textId="41482B72" w:rsidR="00322140" w:rsidRPr="009E4337" w:rsidRDefault="00322140" w:rsidP="00322140">
            <w:pPr>
              <w:jc w:val="center"/>
              <w:rPr>
                <w:sz w:val="20"/>
                <w:szCs w:val="20"/>
              </w:rPr>
            </w:pPr>
            <w:r>
              <w:rPr>
                <w:sz w:val="20"/>
                <w:szCs w:val="20"/>
              </w:rPr>
              <w:t>6.1</w:t>
            </w:r>
          </w:p>
        </w:tc>
        <w:tc>
          <w:tcPr>
            <w:tcW w:w="1313" w:type="pct"/>
            <w:tcBorders>
              <w:top w:val="nil"/>
              <w:left w:val="single" w:sz="8" w:space="0" w:color="auto"/>
              <w:bottom w:val="single" w:sz="8" w:space="0" w:color="auto"/>
              <w:right w:val="single" w:sz="8" w:space="0" w:color="auto"/>
            </w:tcBorders>
            <w:shd w:val="clear" w:color="auto" w:fill="auto"/>
            <w:noWrap/>
            <w:vAlign w:val="center"/>
          </w:tcPr>
          <w:p w14:paraId="49C8D7E5" w14:textId="6722E681" w:rsidR="00322140" w:rsidRPr="00322140" w:rsidRDefault="00322140" w:rsidP="00322140">
            <w:pPr>
              <w:jc w:val="center"/>
              <w:rPr>
                <w:color w:val="000000"/>
                <w:sz w:val="20"/>
                <w:szCs w:val="20"/>
              </w:rPr>
            </w:pPr>
            <w:r w:rsidRPr="00322140">
              <w:rPr>
                <w:color w:val="000000"/>
                <w:sz w:val="20"/>
                <w:szCs w:val="20"/>
              </w:rPr>
              <w:t>Котельная «Школа» (с. Дунаево)</w:t>
            </w:r>
          </w:p>
        </w:tc>
        <w:tc>
          <w:tcPr>
            <w:tcW w:w="563" w:type="pct"/>
            <w:tcBorders>
              <w:top w:val="nil"/>
              <w:left w:val="nil"/>
              <w:bottom w:val="single" w:sz="8" w:space="0" w:color="auto"/>
              <w:right w:val="single" w:sz="8" w:space="0" w:color="auto"/>
            </w:tcBorders>
            <w:shd w:val="clear" w:color="auto" w:fill="auto"/>
            <w:noWrap/>
            <w:vAlign w:val="center"/>
          </w:tcPr>
          <w:p w14:paraId="390F3CAA" w14:textId="40F1C2C6" w:rsidR="00322140" w:rsidRPr="00322140" w:rsidRDefault="00322140" w:rsidP="00322140">
            <w:pPr>
              <w:jc w:val="center"/>
              <w:rPr>
                <w:color w:val="000000"/>
                <w:sz w:val="20"/>
                <w:szCs w:val="20"/>
              </w:rPr>
            </w:pPr>
            <w:r w:rsidRPr="00322140">
              <w:rPr>
                <w:color w:val="000000"/>
                <w:sz w:val="20"/>
                <w:szCs w:val="20"/>
              </w:rPr>
              <w:t>%</w:t>
            </w:r>
          </w:p>
        </w:tc>
        <w:tc>
          <w:tcPr>
            <w:tcW w:w="333" w:type="pct"/>
            <w:tcBorders>
              <w:top w:val="nil"/>
              <w:left w:val="nil"/>
              <w:bottom w:val="single" w:sz="8" w:space="0" w:color="auto"/>
              <w:right w:val="single" w:sz="8" w:space="0" w:color="auto"/>
            </w:tcBorders>
            <w:shd w:val="clear" w:color="auto" w:fill="auto"/>
            <w:noWrap/>
            <w:vAlign w:val="center"/>
          </w:tcPr>
          <w:p w14:paraId="189722BF" w14:textId="15C9EC97" w:rsidR="00322140" w:rsidRPr="00322140" w:rsidRDefault="00322140" w:rsidP="00322140">
            <w:pPr>
              <w:jc w:val="center"/>
              <w:rPr>
                <w:color w:val="000000"/>
                <w:sz w:val="22"/>
                <w:szCs w:val="22"/>
              </w:rPr>
            </w:pPr>
            <w:r w:rsidRPr="00322140">
              <w:rPr>
                <w:color w:val="000000"/>
                <w:sz w:val="22"/>
                <w:szCs w:val="22"/>
              </w:rPr>
              <w:t>29,46</w:t>
            </w:r>
          </w:p>
        </w:tc>
        <w:tc>
          <w:tcPr>
            <w:tcW w:w="323" w:type="pct"/>
            <w:tcBorders>
              <w:top w:val="nil"/>
              <w:left w:val="nil"/>
              <w:bottom w:val="single" w:sz="8" w:space="0" w:color="auto"/>
              <w:right w:val="single" w:sz="8" w:space="0" w:color="auto"/>
            </w:tcBorders>
            <w:shd w:val="clear" w:color="auto" w:fill="auto"/>
            <w:noWrap/>
            <w:vAlign w:val="center"/>
          </w:tcPr>
          <w:p w14:paraId="791CBCD2" w14:textId="7E861B58" w:rsidR="00322140" w:rsidRPr="00322140" w:rsidRDefault="00322140" w:rsidP="00322140">
            <w:pPr>
              <w:jc w:val="center"/>
              <w:rPr>
                <w:color w:val="000000"/>
                <w:sz w:val="22"/>
                <w:szCs w:val="22"/>
              </w:rPr>
            </w:pPr>
            <w:r w:rsidRPr="00322140">
              <w:rPr>
                <w:color w:val="000000"/>
                <w:sz w:val="22"/>
                <w:szCs w:val="22"/>
              </w:rPr>
              <w:t>29,46</w:t>
            </w:r>
          </w:p>
        </w:tc>
        <w:tc>
          <w:tcPr>
            <w:tcW w:w="342" w:type="pct"/>
            <w:tcBorders>
              <w:top w:val="nil"/>
              <w:left w:val="nil"/>
              <w:bottom w:val="single" w:sz="8" w:space="0" w:color="auto"/>
              <w:right w:val="single" w:sz="8" w:space="0" w:color="auto"/>
            </w:tcBorders>
            <w:shd w:val="clear" w:color="auto" w:fill="auto"/>
            <w:noWrap/>
            <w:vAlign w:val="center"/>
          </w:tcPr>
          <w:p w14:paraId="5E84B069" w14:textId="79D3EB89" w:rsidR="00322140" w:rsidRPr="00322140" w:rsidRDefault="00322140" w:rsidP="00322140">
            <w:pPr>
              <w:jc w:val="center"/>
              <w:rPr>
                <w:color w:val="000000"/>
                <w:sz w:val="22"/>
                <w:szCs w:val="22"/>
              </w:rPr>
            </w:pPr>
            <w:r w:rsidRPr="00322140">
              <w:rPr>
                <w:color w:val="000000"/>
                <w:sz w:val="22"/>
                <w:szCs w:val="22"/>
              </w:rPr>
              <w:t>29,46</w:t>
            </w:r>
          </w:p>
        </w:tc>
        <w:tc>
          <w:tcPr>
            <w:tcW w:w="331" w:type="pct"/>
            <w:tcBorders>
              <w:top w:val="nil"/>
              <w:left w:val="nil"/>
              <w:bottom w:val="single" w:sz="8" w:space="0" w:color="auto"/>
              <w:right w:val="single" w:sz="8" w:space="0" w:color="auto"/>
            </w:tcBorders>
            <w:shd w:val="clear" w:color="auto" w:fill="auto"/>
            <w:noWrap/>
            <w:vAlign w:val="center"/>
          </w:tcPr>
          <w:p w14:paraId="23708A2E" w14:textId="51FFEE9D" w:rsidR="00322140" w:rsidRPr="00322140" w:rsidRDefault="00322140" w:rsidP="00322140">
            <w:pPr>
              <w:jc w:val="center"/>
              <w:rPr>
                <w:color w:val="000000"/>
                <w:sz w:val="22"/>
                <w:szCs w:val="22"/>
              </w:rPr>
            </w:pPr>
            <w:r w:rsidRPr="00322140">
              <w:rPr>
                <w:color w:val="000000"/>
                <w:sz w:val="22"/>
                <w:szCs w:val="22"/>
              </w:rPr>
              <w:t>29,46</w:t>
            </w:r>
          </w:p>
        </w:tc>
        <w:tc>
          <w:tcPr>
            <w:tcW w:w="331" w:type="pct"/>
            <w:tcBorders>
              <w:top w:val="nil"/>
              <w:left w:val="nil"/>
              <w:bottom w:val="single" w:sz="8" w:space="0" w:color="auto"/>
              <w:right w:val="single" w:sz="8" w:space="0" w:color="auto"/>
            </w:tcBorders>
            <w:shd w:val="clear" w:color="auto" w:fill="auto"/>
            <w:noWrap/>
            <w:vAlign w:val="center"/>
          </w:tcPr>
          <w:p w14:paraId="2F71DEFA" w14:textId="6271E303" w:rsidR="00322140" w:rsidRPr="00322140" w:rsidRDefault="00322140" w:rsidP="00322140">
            <w:pPr>
              <w:jc w:val="center"/>
              <w:rPr>
                <w:color w:val="000000"/>
                <w:sz w:val="22"/>
                <w:szCs w:val="22"/>
              </w:rPr>
            </w:pPr>
            <w:r w:rsidRPr="00322140">
              <w:rPr>
                <w:color w:val="000000"/>
                <w:sz w:val="22"/>
                <w:szCs w:val="22"/>
              </w:rPr>
              <w:t>29,46</w:t>
            </w:r>
          </w:p>
        </w:tc>
        <w:tc>
          <w:tcPr>
            <w:tcW w:w="348" w:type="pct"/>
            <w:tcBorders>
              <w:top w:val="nil"/>
              <w:left w:val="nil"/>
              <w:bottom w:val="single" w:sz="8" w:space="0" w:color="auto"/>
              <w:right w:val="single" w:sz="8" w:space="0" w:color="auto"/>
            </w:tcBorders>
            <w:shd w:val="clear" w:color="auto" w:fill="auto"/>
            <w:vAlign w:val="center"/>
          </w:tcPr>
          <w:p w14:paraId="3E83F59C" w14:textId="461ECC19" w:rsidR="00322140" w:rsidRPr="00322140" w:rsidRDefault="00322140" w:rsidP="00322140">
            <w:pPr>
              <w:jc w:val="center"/>
              <w:rPr>
                <w:color w:val="000000"/>
                <w:sz w:val="22"/>
                <w:szCs w:val="22"/>
              </w:rPr>
            </w:pPr>
            <w:r w:rsidRPr="00322140">
              <w:rPr>
                <w:color w:val="000000"/>
                <w:sz w:val="22"/>
                <w:szCs w:val="22"/>
              </w:rPr>
              <w:t>29,46</w:t>
            </w:r>
          </w:p>
        </w:tc>
        <w:tc>
          <w:tcPr>
            <w:tcW w:w="426" w:type="pct"/>
            <w:tcBorders>
              <w:top w:val="nil"/>
              <w:left w:val="nil"/>
              <w:bottom w:val="single" w:sz="8" w:space="0" w:color="auto"/>
              <w:right w:val="single" w:sz="8" w:space="0" w:color="auto"/>
            </w:tcBorders>
            <w:shd w:val="clear" w:color="auto" w:fill="auto"/>
            <w:vAlign w:val="center"/>
          </w:tcPr>
          <w:p w14:paraId="677244E0" w14:textId="2688A50A" w:rsidR="00322140" w:rsidRPr="00322140" w:rsidRDefault="00322140" w:rsidP="00322140">
            <w:pPr>
              <w:jc w:val="center"/>
              <w:rPr>
                <w:color w:val="000000"/>
                <w:sz w:val="22"/>
                <w:szCs w:val="22"/>
              </w:rPr>
            </w:pPr>
            <w:r w:rsidRPr="00322140">
              <w:rPr>
                <w:color w:val="000000"/>
                <w:sz w:val="22"/>
                <w:szCs w:val="22"/>
              </w:rPr>
              <w:t>44,53</w:t>
            </w:r>
          </w:p>
        </w:tc>
        <w:tc>
          <w:tcPr>
            <w:tcW w:w="417" w:type="pct"/>
            <w:tcBorders>
              <w:top w:val="nil"/>
              <w:left w:val="nil"/>
              <w:bottom w:val="single" w:sz="8" w:space="0" w:color="auto"/>
              <w:right w:val="single" w:sz="8" w:space="0" w:color="auto"/>
            </w:tcBorders>
            <w:shd w:val="clear" w:color="auto" w:fill="auto"/>
            <w:vAlign w:val="center"/>
          </w:tcPr>
          <w:p w14:paraId="25C93219" w14:textId="63302ED2" w:rsidR="00322140" w:rsidRPr="00322140" w:rsidRDefault="00322140" w:rsidP="00322140">
            <w:pPr>
              <w:jc w:val="center"/>
              <w:rPr>
                <w:color w:val="000000"/>
                <w:sz w:val="22"/>
                <w:szCs w:val="22"/>
              </w:rPr>
            </w:pPr>
            <w:r w:rsidRPr="00322140">
              <w:rPr>
                <w:color w:val="000000"/>
                <w:sz w:val="22"/>
                <w:szCs w:val="22"/>
              </w:rPr>
              <w:t>44,53</w:t>
            </w:r>
          </w:p>
        </w:tc>
      </w:tr>
      <w:tr w:rsidR="00322140" w:rsidRPr="009E4337" w14:paraId="36A638E4" w14:textId="77777777" w:rsidTr="009E4337">
        <w:trPr>
          <w:cantSplit/>
        </w:trPr>
        <w:tc>
          <w:tcPr>
            <w:tcW w:w="273" w:type="pct"/>
            <w:shd w:val="clear" w:color="auto" w:fill="auto"/>
            <w:vAlign w:val="center"/>
          </w:tcPr>
          <w:p w14:paraId="7BFD2EBE" w14:textId="67DB067E" w:rsidR="00322140" w:rsidRPr="009E4337" w:rsidRDefault="00322140" w:rsidP="00322140">
            <w:pPr>
              <w:jc w:val="center"/>
              <w:rPr>
                <w:sz w:val="20"/>
                <w:szCs w:val="20"/>
              </w:rPr>
            </w:pPr>
            <w:r>
              <w:rPr>
                <w:sz w:val="20"/>
                <w:szCs w:val="20"/>
              </w:rPr>
              <w:t>6.2</w:t>
            </w:r>
          </w:p>
        </w:tc>
        <w:tc>
          <w:tcPr>
            <w:tcW w:w="1313" w:type="pct"/>
            <w:tcBorders>
              <w:top w:val="nil"/>
              <w:left w:val="single" w:sz="8" w:space="0" w:color="auto"/>
              <w:bottom w:val="single" w:sz="8" w:space="0" w:color="auto"/>
              <w:right w:val="single" w:sz="8" w:space="0" w:color="auto"/>
            </w:tcBorders>
            <w:shd w:val="clear" w:color="auto" w:fill="auto"/>
            <w:noWrap/>
            <w:vAlign w:val="center"/>
          </w:tcPr>
          <w:p w14:paraId="3AF729C2" w14:textId="21E150AE" w:rsidR="00322140" w:rsidRPr="00322140" w:rsidRDefault="00322140" w:rsidP="00322140">
            <w:pPr>
              <w:jc w:val="center"/>
              <w:rPr>
                <w:color w:val="000000"/>
                <w:sz w:val="20"/>
                <w:szCs w:val="20"/>
              </w:rPr>
            </w:pPr>
            <w:r w:rsidRPr="00322140">
              <w:rPr>
                <w:color w:val="000000"/>
                <w:sz w:val="20"/>
                <w:szCs w:val="20"/>
              </w:rPr>
              <w:t>Котельная «Стройдвор» (с. Дунаево)</w:t>
            </w:r>
          </w:p>
        </w:tc>
        <w:tc>
          <w:tcPr>
            <w:tcW w:w="563" w:type="pct"/>
            <w:tcBorders>
              <w:top w:val="nil"/>
              <w:left w:val="nil"/>
              <w:bottom w:val="single" w:sz="8" w:space="0" w:color="auto"/>
              <w:right w:val="single" w:sz="8" w:space="0" w:color="auto"/>
            </w:tcBorders>
            <w:shd w:val="clear" w:color="auto" w:fill="auto"/>
            <w:noWrap/>
            <w:vAlign w:val="center"/>
          </w:tcPr>
          <w:p w14:paraId="3709BF55" w14:textId="5BE0F27C" w:rsidR="00322140" w:rsidRPr="00322140" w:rsidRDefault="00322140" w:rsidP="00322140">
            <w:pPr>
              <w:jc w:val="center"/>
              <w:rPr>
                <w:color w:val="000000"/>
                <w:sz w:val="20"/>
                <w:szCs w:val="20"/>
              </w:rPr>
            </w:pPr>
            <w:r w:rsidRPr="00322140">
              <w:rPr>
                <w:color w:val="000000"/>
                <w:sz w:val="20"/>
                <w:szCs w:val="20"/>
              </w:rPr>
              <w:t>%</w:t>
            </w:r>
          </w:p>
        </w:tc>
        <w:tc>
          <w:tcPr>
            <w:tcW w:w="333" w:type="pct"/>
            <w:tcBorders>
              <w:top w:val="nil"/>
              <w:left w:val="nil"/>
              <w:bottom w:val="single" w:sz="8" w:space="0" w:color="auto"/>
              <w:right w:val="single" w:sz="8" w:space="0" w:color="auto"/>
            </w:tcBorders>
            <w:shd w:val="clear" w:color="auto" w:fill="auto"/>
            <w:noWrap/>
            <w:vAlign w:val="center"/>
          </w:tcPr>
          <w:p w14:paraId="0BFE0124" w14:textId="5FC35FA1" w:rsidR="00322140" w:rsidRPr="00322140" w:rsidRDefault="00322140" w:rsidP="00322140">
            <w:pPr>
              <w:jc w:val="center"/>
              <w:rPr>
                <w:color w:val="000000"/>
                <w:sz w:val="22"/>
                <w:szCs w:val="22"/>
              </w:rPr>
            </w:pPr>
            <w:r w:rsidRPr="00322140">
              <w:rPr>
                <w:color w:val="000000"/>
                <w:sz w:val="22"/>
                <w:szCs w:val="22"/>
              </w:rPr>
              <w:t>27,97</w:t>
            </w:r>
          </w:p>
        </w:tc>
        <w:tc>
          <w:tcPr>
            <w:tcW w:w="323" w:type="pct"/>
            <w:tcBorders>
              <w:top w:val="nil"/>
              <w:left w:val="nil"/>
              <w:bottom w:val="single" w:sz="8" w:space="0" w:color="auto"/>
              <w:right w:val="single" w:sz="8" w:space="0" w:color="auto"/>
            </w:tcBorders>
            <w:shd w:val="clear" w:color="auto" w:fill="auto"/>
            <w:noWrap/>
            <w:vAlign w:val="center"/>
          </w:tcPr>
          <w:p w14:paraId="2A7E6CB7" w14:textId="6538827F" w:rsidR="00322140" w:rsidRPr="00322140" w:rsidRDefault="00322140" w:rsidP="00322140">
            <w:pPr>
              <w:jc w:val="center"/>
              <w:rPr>
                <w:color w:val="000000"/>
                <w:sz w:val="22"/>
                <w:szCs w:val="22"/>
              </w:rPr>
            </w:pPr>
            <w:r w:rsidRPr="00322140">
              <w:rPr>
                <w:color w:val="000000"/>
                <w:sz w:val="22"/>
                <w:szCs w:val="22"/>
              </w:rPr>
              <w:t>27,97</w:t>
            </w:r>
          </w:p>
        </w:tc>
        <w:tc>
          <w:tcPr>
            <w:tcW w:w="342" w:type="pct"/>
            <w:tcBorders>
              <w:top w:val="nil"/>
              <w:left w:val="nil"/>
              <w:bottom w:val="single" w:sz="8" w:space="0" w:color="auto"/>
              <w:right w:val="single" w:sz="8" w:space="0" w:color="auto"/>
            </w:tcBorders>
            <w:shd w:val="clear" w:color="auto" w:fill="auto"/>
            <w:noWrap/>
            <w:vAlign w:val="center"/>
          </w:tcPr>
          <w:p w14:paraId="4F1D6985" w14:textId="43F32844" w:rsidR="00322140" w:rsidRPr="00322140" w:rsidRDefault="00322140" w:rsidP="00322140">
            <w:pPr>
              <w:jc w:val="center"/>
              <w:rPr>
                <w:color w:val="000000"/>
                <w:sz w:val="22"/>
                <w:szCs w:val="22"/>
              </w:rPr>
            </w:pPr>
            <w:r w:rsidRPr="00322140">
              <w:rPr>
                <w:color w:val="000000"/>
                <w:sz w:val="22"/>
                <w:szCs w:val="22"/>
              </w:rPr>
              <w:t>27,97</w:t>
            </w:r>
          </w:p>
        </w:tc>
        <w:tc>
          <w:tcPr>
            <w:tcW w:w="331" w:type="pct"/>
            <w:tcBorders>
              <w:top w:val="nil"/>
              <w:left w:val="nil"/>
              <w:bottom w:val="single" w:sz="8" w:space="0" w:color="auto"/>
              <w:right w:val="single" w:sz="8" w:space="0" w:color="auto"/>
            </w:tcBorders>
            <w:shd w:val="clear" w:color="auto" w:fill="auto"/>
            <w:noWrap/>
            <w:vAlign w:val="center"/>
          </w:tcPr>
          <w:p w14:paraId="3665E045" w14:textId="625C8248" w:rsidR="00322140" w:rsidRPr="00322140" w:rsidRDefault="00322140" w:rsidP="00322140">
            <w:pPr>
              <w:jc w:val="center"/>
              <w:rPr>
                <w:color w:val="000000"/>
                <w:sz w:val="22"/>
                <w:szCs w:val="22"/>
              </w:rPr>
            </w:pPr>
            <w:r w:rsidRPr="00322140">
              <w:rPr>
                <w:color w:val="000000"/>
                <w:sz w:val="22"/>
                <w:szCs w:val="22"/>
              </w:rPr>
              <w:t>39,02</w:t>
            </w:r>
          </w:p>
        </w:tc>
        <w:tc>
          <w:tcPr>
            <w:tcW w:w="331" w:type="pct"/>
            <w:tcBorders>
              <w:top w:val="nil"/>
              <w:left w:val="nil"/>
              <w:bottom w:val="single" w:sz="8" w:space="0" w:color="auto"/>
              <w:right w:val="single" w:sz="8" w:space="0" w:color="auto"/>
            </w:tcBorders>
            <w:shd w:val="clear" w:color="auto" w:fill="auto"/>
            <w:noWrap/>
            <w:vAlign w:val="center"/>
          </w:tcPr>
          <w:p w14:paraId="7D597F72" w14:textId="11FEEC3C" w:rsidR="00322140" w:rsidRPr="00322140" w:rsidRDefault="00322140" w:rsidP="00322140">
            <w:pPr>
              <w:jc w:val="center"/>
              <w:rPr>
                <w:color w:val="000000"/>
                <w:sz w:val="22"/>
                <w:szCs w:val="22"/>
              </w:rPr>
            </w:pPr>
            <w:r w:rsidRPr="00322140">
              <w:rPr>
                <w:color w:val="000000"/>
                <w:sz w:val="22"/>
                <w:szCs w:val="22"/>
              </w:rPr>
              <w:t>39,02</w:t>
            </w:r>
          </w:p>
        </w:tc>
        <w:tc>
          <w:tcPr>
            <w:tcW w:w="348" w:type="pct"/>
            <w:tcBorders>
              <w:top w:val="nil"/>
              <w:left w:val="nil"/>
              <w:bottom w:val="single" w:sz="8" w:space="0" w:color="auto"/>
              <w:right w:val="single" w:sz="8" w:space="0" w:color="auto"/>
            </w:tcBorders>
            <w:shd w:val="clear" w:color="auto" w:fill="auto"/>
            <w:vAlign w:val="center"/>
          </w:tcPr>
          <w:p w14:paraId="6D7B2415" w14:textId="7BB978BC" w:rsidR="00322140" w:rsidRPr="00322140" w:rsidRDefault="00322140" w:rsidP="00322140">
            <w:pPr>
              <w:jc w:val="center"/>
              <w:rPr>
                <w:color w:val="000000"/>
                <w:sz w:val="22"/>
                <w:szCs w:val="22"/>
              </w:rPr>
            </w:pPr>
            <w:r w:rsidRPr="00322140">
              <w:rPr>
                <w:color w:val="000000"/>
                <w:sz w:val="22"/>
                <w:szCs w:val="22"/>
              </w:rPr>
              <w:t>39,02</w:t>
            </w:r>
          </w:p>
        </w:tc>
        <w:tc>
          <w:tcPr>
            <w:tcW w:w="426" w:type="pct"/>
            <w:tcBorders>
              <w:top w:val="nil"/>
              <w:left w:val="nil"/>
              <w:bottom w:val="single" w:sz="8" w:space="0" w:color="auto"/>
              <w:right w:val="single" w:sz="8" w:space="0" w:color="auto"/>
            </w:tcBorders>
            <w:shd w:val="clear" w:color="auto" w:fill="auto"/>
            <w:vAlign w:val="center"/>
          </w:tcPr>
          <w:p w14:paraId="28243A95" w14:textId="1559B451" w:rsidR="00322140" w:rsidRPr="00322140" w:rsidRDefault="00322140" w:rsidP="00322140">
            <w:pPr>
              <w:jc w:val="center"/>
              <w:rPr>
                <w:color w:val="000000"/>
                <w:sz w:val="22"/>
                <w:szCs w:val="22"/>
              </w:rPr>
            </w:pPr>
            <w:r w:rsidRPr="00322140">
              <w:rPr>
                <w:color w:val="000000"/>
                <w:sz w:val="22"/>
                <w:szCs w:val="22"/>
              </w:rPr>
              <w:t>39,02</w:t>
            </w:r>
          </w:p>
        </w:tc>
        <w:tc>
          <w:tcPr>
            <w:tcW w:w="417" w:type="pct"/>
            <w:tcBorders>
              <w:top w:val="nil"/>
              <w:left w:val="nil"/>
              <w:bottom w:val="single" w:sz="8" w:space="0" w:color="auto"/>
              <w:right w:val="single" w:sz="8" w:space="0" w:color="auto"/>
            </w:tcBorders>
            <w:shd w:val="clear" w:color="auto" w:fill="auto"/>
            <w:vAlign w:val="center"/>
          </w:tcPr>
          <w:p w14:paraId="10E830D6" w14:textId="2D67502F" w:rsidR="00322140" w:rsidRPr="00322140" w:rsidRDefault="00322140" w:rsidP="00322140">
            <w:pPr>
              <w:jc w:val="center"/>
              <w:rPr>
                <w:color w:val="000000"/>
                <w:sz w:val="22"/>
                <w:szCs w:val="22"/>
              </w:rPr>
            </w:pPr>
            <w:r w:rsidRPr="00322140">
              <w:rPr>
                <w:color w:val="000000"/>
                <w:sz w:val="22"/>
                <w:szCs w:val="22"/>
              </w:rPr>
              <w:t>39,02</w:t>
            </w:r>
          </w:p>
        </w:tc>
      </w:tr>
      <w:tr w:rsidR="00322140" w:rsidRPr="009E4337" w14:paraId="40A22FE4" w14:textId="77777777" w:rsidTr="009E4337">
        <w:trPr>
          <w:cantSplit/>
        </w:trPr>
        <w:tc>
          <w:tcPr>
            <w:tcW w:w="273" w:type="pct"/>
            <w:shd w:val="clear" w:color="auto" w:fill="auto"/>
            <w:vAlign w:val="center"/>
          </w:tcPr>
          <w:p w14:paraId="615D7299" w14:textId="66D3F700" w:rsidR="00322140" w:rsidRPr="009E4337" w:rsidRDefault="00322140" w:rsidP="00322140">
            <w:pPr>
              <w:jc w:val="center"/>
              <w:rPr>
                <w:sz w:val="20"/>
                <w:szCs w:val="20"/>
              </w:rPr>
            </w:pPr>
            <w:r>
              <w:rPr>
                <w:sz w:val="20"/>
                <w:szCs w:val="20"/>
              </w:rPr>
              <w:t>6.3</w:t>
            </w:r>
          </w:p>
        </w:tc>
        <w:tc>
          <w:tcPr>
            <w:tcW w:w="1313" w:type="pct"/>
            <w:tcBorders>
              <w:top w:val="nil"/>
              <w:left w:val="single" w:sz="8" w:space="0" w:color="auto"/>
              <w:bottom w:val="single" w:sz="8" w:space="0" w:color="auto"/>
              <w:right w:val="single" w:sz="8" w:space="0" w:color="auto"/>
            </w:tcBorders>
            <w:shd w:val="clear" w:color="auto" w:fill="auto"/>
            <w:noWrap/>
            <w:vAlign w:val="center"/>
          </w:tcPr>
          <w:p w14:paraId="59025310" w14:textId="29141B6A" w:rsidR="00322140" w:rsidRPr="00322140" w:rsidRDefault="00322140" w:rsidP="00322140">
            <w:pPr>
              <w:jc w:val="center"/>
              <w:rPr>
                <w:color w:val="000000"/>
                <w:sz w:val="20"/>
                <w:szCs w:val="20"/>
              </w:rPr>
            </w:pPr>
            <w:r w:rsidRPr="00322140">
              <w:rPr>
                <w:color w:val="000000"/>
                <w:sz w:val="20"/>
                <w:szCs w:val="20"/>
              </w:rPr>
              <w:t>Котельная «ДКПС» (с. Дунаево)</w:t>
            </w:r>
          </w:p>
        </w:tc>
        <w:tc>
          <w:tcPr>
            <w:tcW w:w="563" w:type="pct"/>
            <w:tcBorders>
              <w:top w:val="nil"/>
              <w:left w:val="nil"/>
              <w:bottom w:val="single" w:sz="8" w:space="0" w:color="auto"/>
              <w:right w:val="single" w:sz="8" w:space="0" w:color="auto"/>
            </w:tcBorders>
            <w:shd w:val="clear" w:color="auto" w:fill="auto"/>
            <w:noWrap/>
            <w:vAlign w:val="center"/>
          </w:tcPr>
          <w:p w14:paraId="493973D7" w14:textId="036C8655" w:rsidR="00322140" w:rsidRPr="00322140" w:rsidRDefault="00322140" w:rsidP="00322140">
            <w:pPr>
              <w:jc w:val="center"/>
              <w:rPr>
                <w:color w:val="000000"/>
                <w:sz w:val="20"/>
                <w:szCs w:val="20"/>
              </w:rPr>
            </w:pPr>
            <w:r w:rsidRPr="00322140">
              <w:rPr>
                <w:color w:val="000000"/>
                <w:sz w:val="20"/>
                <w:szCs w:val="20"/>
              </w:rPr>
              <w:t>%</w:t>
            </w:r>
          </w:p>
        </w:tc>
        <w:tc>
          <w:tcPr>
            <w:tcW w:w="333" w:type="pct"/>
            <w:tcBorders>
              <w:top w:val="nil"/>
              <w:left w:val="nil"/>
              <w:bottom w:val="single" w:sz="8" w:space="0" w:color="auto"/>
              <w:right w:val="single" w:sz="8" w:space="0" w:color="auto"/>
            </w:tcBorders>
            <w:shd w:val="clear" w:color="auto" w:fill="auto"/>
            <w:noWrap/>
            <w:vAlign w:val="center"/>
          </w:tcPr>
          <w:p w14:paraId="3C1DCF94" w14:textId="756A0FAA" w:rsidR="00322140" w:rsidRPr="00322140" w:rsidRDefault="00322140" w:rsidP="00322140">
            <w:pPr>
              <w:jc w:val="center"/>
              <w:rPr>
                <w:color w:val="000000"/>
                <w:sz w:val="22"/>
                <w:szCs w:val="22"/>
              </w:rPr>
            </w:pPr>
            <w:r w:rsidRPr="00322140">
              <w:rPr>
                <w:color w:val="000000"/>
                <w:sz w:val="22"/>
                <w:szCs w:val="22"/>
              </w:rPr>
              <w:t>32,77</w:t>
            </w:r>
          </w:p>
        </w:tc>
        <w:tc>
          <w:tcPr>
            <w:tcW w:w="323" w:type="pct"/>
            <w:tcBorders>
              <w:top w:val="nil"/>
              <w:left w:val="nil"/>
              <w:bottom w:val="single" w:sz="8" w:space="0" w:color="auto"/>
              <w:right w:val="single" w:sz="8" w:space="0" w:color="auto"/>
            </w:tcBorders>
            <w:shd w:val="clear" w:color="auto" w:fill="auto"/>
            <w:noWrap/>
            <w:vAlign w:val="center"/>
          </w:tcPr>
          <w:p w14:paraId="5EB13DC0" w14:textId="00E7F415" w:rsidR="00322140" w:rsidRPr="00322140" w:rsidRDefault="00322140" w:rsidP="00322140">
            <w:pPr>
              <w:jc w:val="center"/>
              <w:rPr>
                <w:color w:val="000000"/>
                <w:sz w:val="22"/>
                <w:szCs w:val="22"/>
              </w:rPr>
            </w:pPr>
            <w:r w:rsidRPr="00322140">
              <w:rPr>
                <w:color w:val="000000"/>
                <w:sz w:val="22"/>
                <w:szCs w:val="22"/>
              </w:rPr>
              <w:t>32,77</w:t>
            </w:r>
          </w:p>
        </w:tc>
        <w:tc>
          <w:tcPr>
            <w:tcW w:w="342" w:type="pct"/>
            <w:tcBorders>
              <w:top w:val="nil"/>
              <w:left w:val="nil"/>
              <w:bottom w:val="single" w:sz="8" w:space="0" w:color="auto"/>
              <w:right w:val="single" w:sz="8" w:space="0" w:color="auto"/>
            </w:tcBorders>
            <w:shd w:val="clear" w:color="auto" w:fill="auto"/>
            <w:noWrap/>
            <w:vAlign w:val="center"/>
          </w:tcPr>
          <w:p w14:paraId="509AD88C" w14:textId="5D8B7EE7" w:rsidR="00322140" w:rsidRPr="00322140" w:rsidRDefault="00322140" w:rsidP="00322140">
            <w:pPr>
              <w:jc w:val="center"/>
              <w:rPr>
                <w:color w:val="000000"/>
                <w:sz w:val="22"/>
                <w:szCs w:val="22"/>
              </w:rPr>
            </w:pPr>
            <w:r w:rsidRPr="00322140">
              <w:rPr>
                <w:color w:val="000000"/>
                <w:sz w:val="22"/>
                <w:szCs w:val="22"/>
              </w:rPr>
              <w:t>32,77</w:t>
            </w:r>
          </w:p>
        </w:tc>
        <w:tc>
          <w:tcPr>
            <w:tcW w:w="331" w:type="pct"/>
            <w:tcBorders>
              <w:top w:val="nil"/>
              <w:left w:val="nil"/>
              <w:bottom w:val="single" w:sz="8" w:space="0" w:color="auto"/>
              <w:right w:val="single" w:sz="8" w:space="0" w:color="auto"/>
            </w:tcBorders>
            <w:shd w:val="clear" w:color="auto" w:fill="auto"/>
            <w:noWrap/>
            <w:vAlign w:val="center"/>
          </w:tcPr>
          <w:p w14:paraId="5F725EFB" w14:textId="4B904361" w:rsidR="00322140" w:rsidRPr="00322140" w:rsidRDefault="00322140" w:rsidP="00322140">
            <w:pPr>
              <w:jc w:val="center"/>
              <w:rPr>
                <w:color w:val="000000"/>
                <w:sz w:val="22"/>
                <w:szCs w:val="22"/>
              </w:rPr>
            </w:pPr>
            <w:r w:rsidRPr="00322140">
              <w:rPr>
                <w:color w:val="000000"/>
                <w:sz w:val="22"/>
                <w:szCs w:val="22"/>
              </w:rPr>
              <w:t>32,77</w:t>
            </w:r>
          </w:p>
        </w:tc>
        <w:tc>
          <w:tcPr>
            <w:tcW w:w="331" w:type="pct"/>
            <w:tcBorders>
              <w:top w:val="nil"/>
              <w:left w:val="nil"/>
              <w:bottom w:val="single" w:sz="8" w:space="0" w:color="auto"/>
              <w:right w:val="single" w:sz="8" w:space="0" w:color="auto"/>
            </w:tcBorders>
            <w:shd w:val="clear" w:color="auto" w:fill="auto"/>
            <w:noWrap/>
            <w:vAlign w:val="center"/>
          </w:tcPr>
          <w:p w14:paraId="41B2A125" w14:textId="7875AEE9" w:rsidR="00322140" w:rsidRPr="00322140" w:rsidRDefault="00322140" w:rsidP="00322140">
            <w:pPr>
              <w:jc w:val="center"/>
              <w:rPr>
                <w:color w:val="000000"/>
                <w:sz w:val="22"/>
                <w:szCs w:val="22"/>
              </w:rPr>
            </w:pPr>
            <w:r w:rsidRPr="00322140">
              <w:rPr>
                <w:color w:val="000000"/>
                <w:sz w:val="22"/>
                <w:szCs w:val="22"/>
              </w:rPr>
              <w:t>32,77</w:t>
            </w:r>
          </w:p>
        </w:tc>
        <w:tc>
          <w:tcPr>
            <w:tcW w:w="348" w:type="pct"/>
            <w:tcBorders>
              <w:top w:val="nil"/>
              <w:left w:val="nil"/>
              <w:bottom w:val="single" w:sz="8" w:space="0" w:color="auto"/>
              <w:right w:val="single" w:sz="8" w:space="0" w:color="auto"/>
            </w:tcBorders>
            <w:shd w:val="clear" w:color="auto" w:fill="auto"/>
            <w:vAlign w:val="center"/>
          </w:tcPr>
          <w:p w14:paraId="7CDCD9BC" w14:textId="55C41635" w:rsidR="00322140" w:rsidRPr="00322140" w:rsidRDefault="00322140" w:rsidP="00322140">
            <w:pPr>
              <w:jc w:val="center"/>
              <w:rPr>
                <w:color w:val="000000"/>
                <w:sz w:val="22"/>
                <w:szCs w:val="22"/>
              </w:rPr>
            </w:pPr>
            <w:r w:rsidRPr="00322140">
              <w:rPr>
                <w:color w:val="000000"/>
                <w:sz w:val="22"/>
                <w:szCs w:val="22"/>
              </w:rPr>
              <w:t>32,77</w:t>
            </w:r>
          </w:p>
        </w:tc>
        <w:tc>
          <w:tcPr>
            <w:tcW w:w="426" w:type="pct"/>
            <w:tcBorders>
              <w:top w:val="nil"/>
              <w:left w:val="nil"/>
              <w:bottom w:val="single" w:sz="8" w:space="0" w:color="auto"/>
              <w:right w:val="single" w:sz="8" w:space="0" w:color="auto"/>
            </w:tcBorders>
            <w:shd w:val="clear" w:color="auto" w:fill="auto"/>
            <w:vAlign w:val="center"/>
          </w:tcPr>
          <w:p w14:paraId="3F9A0492" w14:textId="5E94C8F1" w:rsidR="00322140" w:rsidRPr="00322140" w:rsidRDefault="00322140" w:rsidP="00322140">
            <w:pPr>
              <w:jc w:val="center"/>
              <w:rPr>
                <w:color w:val="000000"/>
                <w:sz w:val="22"/>
                <w:szCs w:val="22"/>
              </w:rPr>
            </w:pPr>
            <w:r w:rsidRPr="00322140">
              <w:rPr>
                <w:color w:val="000000"/>
                <w:sz w:val="22"/>
                <w:szCs w:val="22"/>
              </w:rPr>
              <w:t>32,77</w:t>
            </w:r>
          </w:p>
        </w:tc>
        <w:tc>
          <w:tcPr>
            <w:tcW w:w="417" w:type="pct"/>
            <w:tcBorders>
              <w:top w:val="nil"/>
              <w:left w:val="nil"/>
              <w:bottom w:val="single" w:sz="8" w:space="0" w:color="auto"/>
              <w:right w:val="single" w:sz="8" w:space="0" w:color="auto"/>
            </w:tcBorders>
            <w:shd w:val="clear" w:color="auto" w:fill="auto"/>
            <w:vAlign w:val="center"/>
          </w:tcPr>
          <w:p w14:paraId="12AE37DF" w14:textId="0CEDAFA7" w:rsidR="00322140" w:rsidRPr="00322140" w:rsidRDefault="00322140" w:rsidP="00322140">
            <w:pPr>
              <w:jc w:val="center"/>
              <w:rPr>
                <w:color w:val="000000"/>
                <w:sz w:val="22"/>
                <w:szCs w:val="22"/>
              </w:rPr>
            </w:pPr>
            <w:r w:rsidRPr="00322140">
              <w:rPr>
                <w:color w:val="000000"/>
                <w:sz w:val="22"/>
                <w:szCs w:val="22"/>
              </w:rPr>
              <w:t>32,77</w:t>
            </w:r>
          </w:p>
        </w:tc>
      </w:tr>
      <w:tr w:rsidR="00322140" w:rsidRPr="009E4337" w14:paraId="2D96B5CE" w14:textId="77777777" w:rsidTr="009E4337">
        <w:trPr>
          <w:cantSplit/>
        </w:trPr>
        <w:tc>
          <w:tcPr>
            <w:tcW w:w="273" w:type="pct"/>
            <w:shd w:val="clear" w:color="auto" w:fill="auto"/>
            <w:vAlign w:val="center"/>
          </w:tcPr>
          <w:p w14:paraId="50F2309C" w14:textId="6CB79C41" w:rsidR="00322140" w:rsidRPr="009E4337" w:rsidRDefault="00322140" w:rsidP="00322140">
            <w:pPr>
              <w:jc w:val="center"/>
              <w:rPr>
                <w:sz w:val="20"/>
                <w:szCs w:val="20"/>
              </w:rPr>
            </w:pPr>
            <w:r>
              <w:rPr>
                <w:sz w:val="20"/>
                <w:szCs w:val="20"/>
              </w:rPr>
              <w:t>7</w:t>
            </w:r>
          </w:p>
        </w:tc>
        <w:tc>
          <w:tcPr>
            <w:tcW w:w="1313" w:type="pct"/>
            <w:tcBorders>
              <w:top w:val="nil"/>
              <w:left w:val="single" w:sz="8" w:space="0" w:color="auto"/>
              <w:bottom w:val="single" w:sz="8" w:space="0" w:color="auto"/>
              <w:right w:val="single" w:sz="8" w:space="0" w:color="auto"/>
            </w:tcBorders>
            <w:shd w:val="clear" w:color="auto" w:fill="auto"/>
            <w:noWrap/>
            <w:vAlign w:val="center"/>
          </w:tcPr>
          <w:p w14:paraId="763F9F1E" w14:textId="09C95E68" w:rsidR="00322140" w:rsidRPr="00322140" w:rsidRDefault="00322140" w:rsidP="00322140">
            <w:pPr>
              <w:jc w:val="center"/>
              <w:rPr>
                <w:color w:val="000000"/>
                <w:sz w:val="20"/>
                <w:szCs w:val="20"/>
              </w:rPr>
            </w:pPr>
            <w:r w:rsidRPr="00322140">
              <w:rPr>
                <w:color w:val="000000"/>
                <w:sz w:val="20"/>
                <w:szCs w:val="20"/>
              </w:rPr>
              <w:t>Удельная материальная характеристика тепловых сетей, приведенная к расчетной тепловой нагрузке</w:t>
            </w:r>
          </w:p>
        </w:tc>
        <w:tc>
          <w:tcPr>
            <w:tcW w:w="563" w:type="pct"/>
            <w:tcBorders>
              <w:top w:val="nil"/>
              <w:left w:val="nil"/>
              <w:bottom w:val="single" w:sz="8" w:space="0" w:color="auto"/>
              <w:right w:val="single" w:sz="8" w:space="0" w:color="auto"/>
            </w:tcBorders>
            <w:shd w:val="clear" w:color="auto" w:fill="auto"/>
            <w:noWrap/>
            <w:vAlign w:val="center"/>
          </w:tcPr>
          <w:p w14:paraId="01C848EC" w14:textId="0D376299" w:rsidR="00322140" w:rsidRPr="00322140" w:rsidRDefault="00322140" w:rsidP="00322140">
            <w:pPr>
              <w:jc w:val="center"/>
              <w:rPr>
                <w:color w:val="000000"/>
                <w:sz w:val="20"/>
                <w:szCs w:val="20"/>
              </w:rPr>
            </w:pPr>
            <w:r w:rsidRPr="00322140">
              <w:rPr>
                <w:color w:val="000000"/>
                <w:sz w:val="20"/>
                <w:szCs w:val="20"/>
              </w:rPr>
              <w:t> </w:t>
            </w:r>
          </w:p>
        </w:tc>
        <w:tc>
          <w:tcPr>
            <w:tcW w:w="333" w:type="pct"/>
            <w:tcBorders>
              <w:top w:val="nil"/>
              <w:left w:val="nil"/>
              <w:bottom w:val="single" w:sz="8" w:space="0" w:color="auto"/>
              <w:right w:val="single" w:sz="8" w:space="0" w:color="auto"/>
            </w:tcBorders>
            <w:shd w:val="clear" w:color="auto" w:fill="auto"/>
            <w:noWrap/>
            <w:vAlign w:val="center"/>
          </w:tcPr>
          <w:p w14:paraId="7BA2457F" w14:textId="20CE3E82" w:rsidR="00322140" w:rsidRPr="00322140" w:rsidRDefault="00322140" w:rsidP="00322140">
            <w:pPr>
              <w:jc w:val="center"/>
              <w:rPr>
                <w:color w:val="000000"/>
                <w:sz w:val="22"/>
                <w:szCs w:val="22"/>
              </w:rPr>
            </w:pPr>
            <w:r w:rsidRPr="00322140">
              <w:rPr>
                <w:color w:val="000000"/>
                <w:sz w:val="20"/>
                <w:szCs w:val="20"/>
              </w:rPr>
              <w:t> </w:t>
            </w:r>
          </w:p>
        </w:tc>
        <w:tc>
          <w:tcPr>
            <w:tcW w:w="323" w:type="pct"/>
            <w:tcBorders>
              <w:top w:val="nil"/>
              <w:left w:val="nil"/>
              <w:bottom w:val="single" w:sz="8" w:space="0" w:color="auto"/>
              <w:right w:val="single" w:sz="8" w:space="0" w:color="auto"/>
            </w:tcBorders>
            <w:shd w:val="clear" w:color="auto" w:fill="auto"/>
            <w:noWrap/>
            <w:vAlign w:val="center"/>
          </w:tcPr>
          <w:p w14:paraId="1B510916" w14:textId="2340BA2D" w:rsidR="00322140" w:rsidRPr="00322140" w:rsidRDefault="00322140" w:rsidP="00322140">
            <w:pPr>
              <w:jc w:val="center"/>
              <w:rPr>
                <w:color w:val="000000"/>
                <w:sz w:val="22"/>
                <w:szCs w:val="22"/>
              </w:rPr>
            </w:pPr>
            <w:r w:rsidRPr="00322140">
              <w:rPr>
                <w:color w:val="000000"/>
                <w:sz w:val="20"/>
                <w:szCs w:val="20"/>
              </w:rPr>
              <w:t> </w:t>
            </w:r>
          </w:p>
        </w:tc>
        <w:tc>
          <w:tcPr>
            <w:tcW w:w="342" w:type="pct"/>
            <w:tcBorders>
              <w:top w:val="nil"/>
              <w:left w:val="nil"/>
              <w:bottom w:val="single" w:sz="8" w:space="0" w:color="auto"/>
              <w:right w:val="single" w:sz="8" w:space="0" w:color="auto"/>
            </w:tcBorders>
            <w:shd w:val="clear" w:color="auto" w:fill="auto"/>
            <w:noWrap/>
            <w:vAlign w:val="center"/>
          </w:tcPr>
          <w:p w14:paraId="0ED6436C" w14:textId="053305A0" w:rsidR="00322140" w:rsidRPr="00322140" w:rsidRDefault="00322140" w:rsidP="00322140">
            <w:pPr>
              <w:jc w:val="center"/>
              <w:rPr>
                <w:color w:val="000000"/>
                <w:sz w:val="22"/>
                <w:szCs w:val="22"/>
              </w:rPr>
            </w:pPr>
            <w:r w:rsidRPr="00322140">
              <w:rPr>
                <w:color w:val="000000"/>
                <w:sz w:val="20"/>
                <w:szCs w:val="20"/>
              </w:rPr>
              <w:t> </w:t>
            </w:r>
          </w:p>
        </w:tc>
        <w:tc>
          <w:tcPr>
            <w:tcW w:w="331" w:type="pct"/>
            <w:tcBorders>
              <w:top w:val="nil"/>
              <w:left w:val="nil"/>
              <w:bottom w:val="single" w:sz="8" w:space="0" w:color="auto"/>
              <w:right w:val="single" w:sz="8" w:space="0" w:color="auto"/>
            </w:tcBorders>
            <w:shd w:val="clear" w:color="auto" w:fill="auto"/>
            <w:noWrap/>
            <w:vAlign w:val="center"/>
          </w:tcPr>
          <w:p w14:paraId="4CE54313" w14:textId="116B8439" w:rsidR="00322140" w:rsidRPr="00322140" w:rsidRDefault="00322140" w:rsidP="00322140">
            <w:pPr>
              <w:jc w:val="center"/>
              <w:rPr>
                <w:color w:val="000000"/>
                <w:sz w:val="22"/>
                <w:szCs w:val="22"/>
              </w:rPr>
            </w:pPr>
            <w:r w:rsidRPr="00322140">
              <w:rPr>
                <w:color w:val="000000"/>
                <w:sz w:val="20"/>
                <w:szCs w:val="20"/>
              </w:rPr>
              <w:t> </w:t>
            </w:r>
          </w:p>
        </w:tc>
        <w:tc>
          <w:tcPr>
            <w:tcW w:w="331" w:type="pct"/>
            <w:tcBorders>
              <w:top w:val="nil"/>
              <w:left w:val="nil"/>
              <w:bottom w:val="single" w:sz="8" w:space="0" w:color="auto"/>
              <w:right w:val="single" w:sz="8" w:space="0" w:color="auto"/>
            </w:tcBorders>
            <w:shd w:val="clear" w:color="auto" w:fill="auto"/>
            <w:noWrap/>
            <w:vAlign w:val="center"/>
          </w:tcPr>
          <w:p w14:paraId="124B1CA0" w14:textId="64BC41EA" w:rsidR="00322140" w:rsidRPr="00322140" w:rsidRDefault="00322140" w:rsidP="00322140">
            <w:pPr>
              <w:jc w:val="center"/>
              <w:rPr>
                <w:color w:val="000000"/>
                <w:sz w:val="22"/>
                <w:szCs w:val="22"/>
              </w:rPr>
            </w:pPr>
            <w:r w:rsidRPr="00322140">
              <w:rPr>
                <w:color w:val="000000"/>
                <w:sz w:val="20"/>
                <w:szCs w:val="20"/>
              </w:rPr>
              <w:t> </w:t>
            </w:r>
          </w:p>
        </w:tc>
        <w:tc>
          <w:tcPr>
            <w:tcW w:w="348" w:type="pct"/>
            <w:tcBorders>
              <w:top w:val="nil"/>
              <w:left w:val="nil"/>
              <w:bottom w:val="single" w:sz="8" w:space="0" w:color="auto"/>
              <w:right w:val="single" w:sz="8" w:space="0" w:color="auto"/>
            </w:tcBorders>
            <w:shd w:val="clear" w:color="auto" w:fill="auto"/>
            <w:vAlign w:val="center"/>
          </w:tcPr>
          <w:p w14:paraId="6695EF1A" w14:textId="2539AB97" w:rsidR="00322140" w:rsidRPr="00322140" w:rsidRDefault="00322140" w:rsidP="00322140">
            <w:pPr>
              <w:jc w:val="center"/>
              <w:rPr>
                <w:color w:val="000000"/>
                <w:sz w:val="22"/>
                <w:szCs w:val="22"/>
              </w:rPr>
            </w:pPr>
            <w:r w:rsidRPr="00322140">
              <w:rPr>
                <w:color w:val="000000"/>
                <w:sz w:val="20"/>
                <w:szCs w:val="20"/>
              </w:rPr>
              <w:t> </w:t>
            </w:r>
          </w:p>
        </w:tc>
        <w:tc>
          <w:tcPr>
            <w:tcW w:w="426" w:type="pct"/>
            <w:tcBorders>
              <w:top w:val="nil"/>
              <w:left w:val="nil"/>
              <w:bottom w:val="single" w:sz="8" w:space="0" w:color="auto"/>
              <w:right w:val="single" w:sz="8" w:space="0" w:color="auto"/>
            </w:tcBorders>
            <w:shd w:val="clear" w:color="auto" w:fill="auto"/>
            <w:vAlign w:val="center"/>
          </w:tcPr>
          <w:p w14:paraId="2102B581" w14:textId="307883D1" w:rsidR="00322140" w:rsidRPr="00322140" w:rsidRDefault="00322140" w:rsidP="00322140">
            <w:pPr>
              <w:jc w:val="center"/>
              <w:rPr>
                <w:color w:val="000000"/>
                <w:sz w:val="22"/>
                <w:szCs w:val="22"/>
              </w:rPr>
            </w:pPr>
            <w:r w:rsidRPr="00322140">
              <w:rPr>
                <w:color w:val="000000"/>
                <w:sz w:val="20"/>
                <w:szCs w:val="20"/>
              </w:rPr>
              <w:t> </w:t>
            </w:r>
          </w:p>
        </w:tc>
        <w:tc>
          <w:tcPr>
            <w:tcW w:w="417" w:type="pct"/>
            <w:tcBorders>
              <w:top w:val="nil"/>
              <w:left w:val="nil"/>
              <w:bottom w:val="single" w:sz="8" w:space="0" w:color="auto"/>
              <w:right w:val="single" w:sz="8" w:space="0" w:color="auto"/>
            </w:tcBorders>
            <w:shd w:val="clear" w:color="auto" w:fill="auto"/>
            <w:vAlign w:val="center"/>
          </w:tcPr>
          <w:p w14:paraId="7FF9CF68" w14:textId="1A65B91A" w:rsidR="00322140" w:rsidRPr="00322140" w:rsidRDefault="00322140" w:rsidP="00322140">
            <w:pPr>
              <w:jc w:val="center"/>
              <w:rPr>
                <w:color w:val="000000"/>
                <w:sz w:val="22"/>
                <w:szCs w:val="22"/>
              </w:rPr>
            </w:pPr>
            <w:r w:rsidRPr="00322140">
              <w:rPr>
                <w:color w:val="000000"/>
                <w:sz w:val="20"/>
                <w:szCs w:val="20"/>
              </w:rPr>
              <w:t> </w:t>
            </w:r>
          </w:p>
        </w:tc>
      </w:tr>
      <w:tr w:rsidR="00322140" w:rsidRPr="009E4337" w14:paraId="5B6359E4" w14:textId="77777777" w:rsidTr="009E4337">
        <w:trPr>
          <w:cantSplit/>
        </w:trPr>
        <w:tc>
          <w:tcPr>
            <w:tcW w:w="273" w:type="pct"/>
            <w:shd w:val="clear" w:color="auto" w:fill="auto"/>
            <w:vAlign w:val="center"/>
          </w:tcPr>
          <w:p w14:paraId="1441B5AC" w14:textId="69C5FFBE" w:rsidR="00322140" w:rsidRPr="009E4337" w:rsidRDefault="00322140" w:rsidP="00322140">
            <w:pPr>
              <w:jc w:val="center"/>
              <w:rPr>
                <w:sz w:val="20"/>
                <w:szCs w:val="20"/>
              </w:rPr>
            </w:pPr>
            <w:r>
              <w:rPr>
                <w:sz w:val="20"/>
                <w:szCs w:val="20"/>
              </w:rPr>
              <w:t>7.1</w:t>
            </w:r>
          </w:p>
        </w:tc>
        <w:tc>
          <w:tcPr>
            <w:tcW w:w="1313" w:type="pct"/>
            <w:tcBorders>
              <w:top w:val="nil"/>
              <w:left w:val="single" w:sz="8" w:space="0" w:color="auto"/>
              <w:bottom w:val="single" w:sz="8" w:space="0" w:color="auto"/>
              <w:right w:val="single" w:sz="8" w:space="0" w:color="auto"/>
            </w:tcBorders>
            <w:shd w:val="clear" w:color="auto" w:fill="auto"/>
            <w:noWrap/>
            <w:vAlign w:val="center"/>
          </w:tcPr>
          <w:p w14:paraId="37E330B2" w14:textId="0D7C7671" w:rsidR="00322140" w:rsidRPr="00322140" w:rsidRDefault="00322140" w:rsidP="00322140">
            <w:pPr>
              <w:jc w:val="center"/>
              <w:rPr>
                <w:color w:val="000000"/>
                <w:sz w:val="20"/>
                <w:szCs w:val="20"/>
              </w:rPr>
            </w:pPr>
            <w:r w:rsidRPr="00322140">
              <w:rPr>
                <w:color w:val="000000"/>
                <w:sz w:val="20"/>
                <w:szCs w:val="20"/>
              </w:rPr>
              <w:t>Котельная «Школа» (с. Дунаево)</w:t>
            </w:r>
          </w:p>
        </w:tc>
        <w:tc>
          <w:tcPr>
            <w:tcW w:w="563" w:type="pct"/>
            <w:tcBorders>
              <w:top w:val="nil"/>
              <w:left w:val="nil"/>
              <w:bottom w:val="single" w:sz="8" w:space="0" w:color="auto"/>
              <w:right w:val="single" w:sz="8" w:space="0" w:color="auto"/>
            </w:tcBorders>
            <w:shd w:val="clear" w:color="auto" w:fill="auto"/>
            <w:noWrap/>
            <w:vAlign w:val="center"/>
          </w:tcPr>
          <w:p w14:paraId="21CFF2C2" w14:textId="7AD89521" w:rsidR="00322140" w:rsidRPr="00322140" w:rsidRDefault="00322140" w:rsidP="00322140">
            <w:pPr>
              <w:jc w:val="center"/>
              <w:rPr>
                <w:color w:val="000000"/>
                <w:sz w:val="20"/>
                <w:szCs w:val="20"/>
              </w:rPr>
            </w:pPr>
            <w:r w:rsidRPr="00322140">
              <w:rPr>
                <w:color w:val="000000"/>
                <w:sz w:val="20"/>
                <w:szCs w:val="20"/>
              </w:rPr>
              <w:t>Гкал/час.м.кв</w:t>
            </w:r>
          </w:p>
        </w:tc>
        <w:tc>
          <w:tcPr>
            <w:tcW w:w="333" w:type="pct"/>
            <w:tcBorders>
              <w:top w:val="nil"/>
              <w:left w:val="nil"/>
              <w:bottom w:val="single" w:sz="8" w:space="0" w:color="auto"/>
              <w:right w:val="single" w:sz="8" w:space="0" w:color="auto"/>
            </w:tcBorders>
            <w:shd w:val="clear" w:color="auto" w:fill="auto"/>
            <w:noWrap/>
            <w:vAlign w:val="center"/>
          </w:tcPr>
          <w:p w14:paraId="41A0CB00" w14:textId="61DE0926" w:rsidR="00322140" w:rsidRPr="00322140" w:rsidRDefault="00322140" w:rsidP="00322140">
            <w:pPr>
              <w:jc w:val="center"/>
              <w:rPr>
                <w:color w:val="000000"/>
                <w:sz w:val="20"/>
                <w:szCs w:val="20"/>
              </w:rPr>
            </w:pPr>
            <w:r w:rsidRPr="00322140">
              <w:rPr>
                <w:color w:val="000000"/>
                <w:sz w:val="22"/>
                <w:szCs w:val="22"/>
              </w:rPr>
              <w:t>0,00561</w:t>
            </w:r>
          </w:p>
        </w:tc>
        <w:tc>
          <w:tcPr>
            <w:tcW w:w="323" w:type="pct"/>
            <w:tcBorders>
              <w:top w:val="nil"/>
              <w:left w:val="nil"/>
              <w:bottom w:val="single" w:sz="8" w:space="0" w:color="auto"/>
              <w:right w:val="single" w:sz="8" w:space="0" w:color="auto"/>
            </w:tcBorders>
            <w:shd w:val="clear" w:color="auto" w:fill="auto"/>
            <w:noWrap/>
            <w:vAlign w:val="center"/>
          </w:tcPr>
          <w:p w14:paraId="5098A6A0" w14:textId="1E11E1E1" w:rsidR="00322140" w:rsidRPr="00322140" w:rsidRDefault="00322140" w:rsidP="00322140">
            <w:pPr>
              <w:jc w:val="center"/>
              <w:rPr>
                <w:color w:val="000000"/>
                <w:sz w:val="20"/>
                <w:szCs w:val="20"/>
              </w:rPr>
            </w:pPr>
            <w:r w:rsidRPr="00322140">
              <w:rPr>
                <w:color w:val="000000"/>
                <w:sz w:val="22"/>
                <w:szCs w:val="22"/>
              </w:rPr>
              <w:t>0,00561</w:t>
            </w:r>
          </w:p>
        </w:tc>
        <w:tc>
          <w:tcPr>
            <w:tcW w:w="342" w:type="pct"/>
            <w:tcBorders>
              <w:top w:val="nil"/>
              <w:left w:val="nil"/>
              <w:bottom w:val="single" w:sz="8" w:space="0" w:color="auto"/>
              <w:right w:val="single" w:sz="8" w:space="0" w:color="auto"/>
            </w:tcBorders>
            <w:shd w:val="clear" w:color="auto" w:fill="auto"/>
            <w:noWrap/>
            <w:vAlign w:val="center"/>
          </w:tcPr>
          <w:p w14:paraId="0B3D29FC" w14:textId="2F133DDF" w:rsidR="00322140" w:rsidRPr="00322140" w:rsidRDefault="00322140" w:rsidP="00322140">
            <w:pPr>
              <w:jc w:val="center"/>
              <w:rPr>
                <w:color w:val="000000"/>
                <w:sz w:val="20"/>
                <w:szCs w:val="20"/>
              </w:rPr>
            </w:pPr>
            <w:r w:rsidRPr="00322140">
              <w:rPr>
                <w:color w:val="000000"/>
                <w:sz w:val="22"/>
                <w:szCs w:val="22"/>
              </w:rPr>
              <w:t>0,00561</w:t>
            </w:r>
          </w:p>
        </w:tc>
        <w:tc>
          <w:tcPr>
            <w:tcW w:w="331" w:type="pct"/>
            <w:tcBorders>
              <w:top w:val="nil"/>
              <w:left w:val="nil"/>
              <w:bottom w:val="single" w:sz="8" w:space="0" w:color="auto"/>
              <w:right w:val="single" w:sz="8" w:space="0" w:color="auto"/>
            </w:tcBorders>
            <w:shd w:val="clear" w:color="auto" w:fill="auto"/>
            <w:noWrap/>
            <w:vAlign w:val="center"/>
          </w:tcPr>
          <w:p w14:paraId="44806491" w14:textId="10395248" w:rsidR="00322140" w:rsidRPr="00322140" w:rsidRDefault="00322140" w:rsidP="00322140">
            <w:pPr>
              <w:jc w:val="center"/>
              <w:rPr>
                <w:color w:val="000000"/>
                <w:sz w:val="20"/>
                <w:szCs w:val="20"/>
              </w:rPr>
            </w:pPr>
            <w:r w:rsidRPr="00322140">
              <w:rPr>
                <w:color w:val="000000"/>
                <w:sz w:val="22"/>
                <w:szCs w:val="22"/>
              </w:rPr>
              <w:t>0,00561</w:t>
            </w:r>
          </w:p>
        </w:tc>
        <w:tc>
          <w:tcPr>
            <w:tcW w:w="331" w:type="pct"/>
            <w:tcBorders>
              <w:top w:val="nil"/>
              <w:left w:val="nil"/>
              <w:bottom w:val="single" w:sz="8" w:space="0" w:color="auto"/>
              <w:right w:val="single" w:sz="8" w:space="0" w:color="auto"/>
            </w:tcBorders>
            <w:shd w:val="clear" w:color="auto" w:fill="auto"/>
            <w:noWrap/>
            <w:vAlign w:val="center"/>
          </w:tcPr>
          <w:p w14:paraId="0C9ED51D" w14:textId="02164577" w:rsidR="00322140" w:rsidRPr="00322140" w:rsidRDefault="00322140" w:rsidP="00322140">
            <w:pPr>
              <w:jc w:val="center"/>
              <w:rPr>
                <w:color w:val="000000"/>
                <w:sz w:val="20"/>
                <w:szCs w:val="20"/>
              </w:rPr>
            </w:pPr>
            <w:r w:rsidRPr="00322140">
              <w:rPr>
                <w:color w:val="000000"/>
                <w:sz w:val="22"/>
                <w:szCs w:val="22"/>
              </w:rPr>
              <w:t>0,00561</w:t>
            </w:r>
          </w:p>
        </w:tc>
        <w:tc>
          <w:tcPr>
            <w:tcW w:w="348" w:type="pct"/>
            <w:tcBorders>
              <w:top w:val="nil"/>
              <w:left w:val="nil"/>
              <w:bottom w:val="single" w:sz="8" w:space="0" w:color="auto"/>
              <w:right w:val="single" w:sz="8" w:space="0" w:color="auto"/>
            </w:tcBorders>
            <w:shd w:val="clear" w:color="auto" w:fill="auto"/>
            <w:vAlign w:val="center"/>
          </w:tcPr>
          <w:p w14:paraId="4462631F" w14:textId="2B738747" w:rsidR="00322140" w:rsidRPr="00322140" w:rsidRDefault="00322140" w:rsidP="00322140">
            <w:pPr>
              <w:jc w:val="center"/>
              <w:rPr>
                <w:color w:val="000000"/>
                <w:sz w:val="20"/>
                <w:szCs w:val="20"/>
              </w:rPr>
            </w:pPr>
            <w:r w:rsidRPr="00322140">
              <w:rPr>
                <w:color w:val="000000"/>
                <w:sz w:val="22"/>
                <w:szCs w:val="22"/>
              </w:rPr>
              <w:t>0,00561</w:t>
            </w:r>
          </w:p>
        </w:tc>
        <w:tc>
          <w:tcPr>
            <w:tcW w:w="426" w:type="pct"/>
            <w:tcBorders>
              <w:top w:val="nil"/>
              <w:left w:val="nil"/>
              <w:bottom w:val="single" w:sz="8" w:space="0" w:color="auto"/>
              <w:right w:val="single" w:sz="8" w:space="0" w:color="auto"/>
            </w:tcBorders>
            <w:shd w:val="clear" w:color="auto" w:fill="auto"/>
            <w:vAlign w:val="center"/>
          </w:tcPr>
          <w:p w14:paraId="0D816ED6" w14:textId="0A19663F" w:rsidR="00322140" w:rsidRPr="00322140" w:rsidRDefault="00322140" w:rsidP="00322140">
            <w:pPr>
              <w:jc w:val="center"/>
              <w:rPr>
                <w:color w:val="000000"/>
                <w:sz w:val="20"/>
                <w:szCs w:val="20"/>
              </w:rPr>
            </w:pPr>
            <w:r w:rsidRPr="00322140">
              <w:rPr>
                <w:color w:val="000000"/>
                <w:sz w:val="22"/>
                <w:szCs w:val="22"/>
              </w:rPr>
              <w:t>0,00561</w:t>
            </w:r>
          </w:p>
        </w:tc>
        <w:tc>
          <w:tcPr>
            <w:tcW w:w="417" w:type="pct"/>
            <w:tcBorders>
              <w:top w:val="nil"/>
              <w:left w:val="nil"/>
              <w:bottom w:val="single" w:sz="8" w:space="0" w:color="auto"/>
              <w:right w:val="single" w:sz="8" w:space="0" w:color="auto"/>
            </w:tcBorders>
            <w:shd w:val="clear" w:color="auto" w:fill="auto"/>
            <w:vAlign w:val="center"/>
          </w:tcPr>
          <w:p w14:paraId="3985C1AA" w14:textId="0B7432E4" w:rsidR="00322140" w:rsidRPr="00322140" w:rsidRDefault="00322140" w:rsidP="00322140">
            <w:pPr>
              <w:jc w:val="center"/>
              <w:rPr>
                <w:color w:val="000000"/>
                <w:sz w:val="20"/>
                <w:szCs w:val="20"/>
              </w:rPr>
            </w:pPr>
            <w:r w:rsidRPr="00322140">
              <w:rPr>
                <w:color w:val="000000"/>
                <w:sz w:val="22"/>
                <w:szCs w:val="22"/>
              </w:rPr>
              <w:t>0,00561</w:t>
            </w:r>
          </w:p>
        </w:tc>
      </w:tr>
      <w:tr w:rsidR="00322140" w:rsidRPr="009E4337" w14:paraId="225C3D77" w14:textId="77777777" w:rsidTr="009E4337">
        <w:trPr>
          <w:cantSplit/>
        </w:trPr>
        <w:tc>
          <w:tcPr>
            <w:tcW w:w="273" w:type="pct"/>
            <w:shd w:val="clear" w:color="auto" w:fill="auto"/>
            <w:vAlign w:val="center"/>
          </w:tcPr>
          <w:p w14:paraId="3BFCF825" w14:textId="3A09680D" w:rsidR="00322140" w:rsidRPr="009E4337" w:rsidRDefault="00322140" w:rsidP="00322140">
            <w:pPr>
              <w:jc w:val="center"/>
              <w:rPr>
                <w:sz w:val="20"/>
                <w:szCs w:val="20"/>
              </w:rPr>
            </w:pPr>
            <w:r>
              <w:rPr>
                <w:sz w:val="20"/>
                <w:szCs w:val="20"/>
              </w:rPr>
              <w:t>7.2</w:t>
            </w:r>
          </w:p>
        </w:tc>
        <w:tc>
          <w:tcPr>
            <w:tcW w:w="1313" w:type="pct"/>
            <w:tcBorders>
              <w:top w:val="nil"/>
              <w:left w:val="single" w:sz="8" w:space="0" w:color="auto"/>
              <w:bottom w:val="single" w:sz="8" w:space="0" w:color="auto"/>
              <w:right w:val="single" w:sz="8" w:space="0" w:color="auto"/>
            </w:tcBorders>
            <w:shd w:val="clear" w:color="auto" w:fill="auto"/>
            <w:noWrap/>
            <w:vAlign w:val="center"/>
          </w:tcPr>
          <w:p w14:paraId="72C8660D" w14:textId="47AECE67" w:rsidR="00322140" w:rsidRPr="00322140" w:rsidRDefault="00322140" w:rsidP="00322140">
            <w:pPr>
              <w:jc w:val="center"/>
              <w:rPr>
                <w:color w:val="000000"/>
                <w:sz w:val="20"/>
                <w:szCs w:val="20"/>
              </w:rPr>
            </w:pPr>
            <w:r w:rsidRPr="00322140">
              <w:rPr>
                <w:color w:val="000000"/>
                <w:sz w:val="20"/>
                <w:szCs w:val="20"/>
              </w:rPr>
              <w:t>Котельная «Стройдвор» (с. Дунаево)</w:t>
            </w:r>
          </w:p>
        </w:tc>
        <w:tc>
          <w:tcPr>
            <w:tcW w:w="563" w:type="pct"/>
            <w:tcBorders>
              <w:top w:val="nil"/>
              <w:left w:val="nil"/>
              <w:bottom w:val="single" w:sz="8" w:space="0" w:color="auto"/>
              <w:right w:val="single" w:sz="8" w:space="0" w:color="auto"/>
            </w:tcBorders>
            <w:shd w:val="clear" w:color="auto" w:fill="auto"/>
            <w:noWrap/>
            <w:vAlign w:val="center"/>
          </w:tcPr>
          <w:p w14:paraId="0CFFECEC" w14:textId="18312CE6" w:rsidR="00322140" w:rsidRPr="00322140" w:rsidRDefault="00322140" w:rsidP="00322140">
            <w:pPr>
              <w:jc w:val="center"/>
              <w:rPr>
                <w:color w:val="000000"/>
                <w:sz w:val="20"/>
                <w:szCs w:val="20"/>
              </w:rPr>
            </w:pPr>
            <w:r w:rsidRPr="00322140">
              <w:rPr>
                <w:color w:val="000000"/>
                <w:sz w:val="20"/>
                <w:szCs w:val="20"/>
              </w:rPr>
              <w:t>Гкал/час.м.кв</w:t>
            </w:r>
          </w:p>
        </w:tc>
        <w:tc>
          <w:tcPr>
            <w:tcW w:w="333" w:type="pct"/>
            <w:tcBorders>
              <w:top w:val="nil"/>
              <w:left w:val="nil"/>
              <w:bottom w:val="single" w:sz="8" w:space="0" w:color="auto"/>
              <w:right w:val="single" w:sz="8" w:space="0" w:color="auto"/>
            </w:tcBorders>
            <w:shd w:val="clear" w:color="auto" w:fill="auto"/>
            <w:noWrap/>
            <w:vAlign w:val="center"/>
          </w:tcPr>
          <w:p w14:paraId="5130D84C" w14:textId="3194211D" w:rsidR="00322140" w:rsidRPr="00322140" w:rsidRDefault="00322140" w:rsidP="00322140">
            <w:pPr>
              <w:jc w:val="center"/>
              <w:rPr>
                <w:color w:val="000000"/>
                <w:sz w:val="22"/>
                <w:szCs w:val="22"/>
              </w:rPr>
            </w:pPr>
            <w:r w:rsidRPr="00322140">
              <w:rPr>
                <w:color w:val="000000"/>
                <w:sz w:val="22"/>
                <w:szCs w:val="22"/>
              </w:rPr>
              <w:t>0,00339</w:t>
            </w:r>
          </w:p>
        </w:tc>
        <w:tc>
          <w:tcPr>
            <w:tcW w:w="323" w:type="pct"/>
            <w:tcBorders>
              <w:top w:val="nil"/>
              <w:left w:val="nil"/>
              <w:bottom w:val="single" w:sz="8" w:space="0" w:color="auto"/>
              <w:right w:val="single" w:sz="8" w:space="0" w:color="auto"/>
            </w:tcBorders>
            <w:shd w:val="clear" w:color="auto" w:fill="auto"/>
            <w:noWrap/>
            <w:vAlign w:val="center"/>
          </w:tcPr>
          <w:p w14:paraId="59E6CF26" w14:textId="1AC719CC" w:rsidR="00322140" w:rsidRPr="00322140" w:rsidRDefault="00322140" w:rsidP="00322140">
            <w:pPr>
              <w:jc w:val="center"/>
              <w:rPr>
                <w:color w:val="000000"/>
                <w:sz w:val="22"/>
                <w:szCs w:val="22"/>
              </w:rPr>
            </w:pPr>
            <w:r w:rsidRPr="00322140">
              <w:rPr>
                <w:color w:val="000000"/>
                <w:sz w:val="22"/>
                <w:szCs w:val="22"/>
              </w:rPr>
              <w:t>0,00339</w:t>
            </w:r>
          </w:p>
        </w:tc>
        <w:tc>
          <w:tcPr>
            <w:tcW w:w="342" w:type="pct"/>
            <w:tcBorders>
              <w:top w:val="nil"/>
              <w:left w:val="nil"/>
              <w:bottom w:val="single" w:sz="8" w:space="0" w:color="auto"/>
              <w:right w:val="single" w:sz="8" w:space="0" w:color="auto"/>
            </w:tcBorders>
            <w:shd w:val="clear" w:color="auto" w:fill="auto"/>
            <w:noWrap/>
            <w:vAlign w:val="center"/>
          </w:tcPr>
          <w:p w14:paraId="06A5C218" w14:textId="63356CCA" w:rsidR="00322140" w:rsidRPr="00322140" w:rsidRDefault="00322140" w:rsidP="00322140">
            <w:pPr>
              <w:jc w:val="center"/>
              <w:rPr>
                <w:color w:val="000000"/>
                <w:sz w:val="22"/>
                <w:szCs w:val="22"/>
              </w:rPr>
            </w:pPr>
            <w:r w:rsidRPr="00322140">
              <w:rPr>
                <w:color w:val="000000"/>
                <w:sz w:val="22"/>
                <w:szCs w:val="22"/>
              </w:rPr>
              <w:t>0,00339</w:t>
            </w:r>
          </w:p>
        </w:tc>
        <w:tc>
          <w:tcPr>
            <w:tcW w:w="331" w:type="pct"/>
            <w:tcBorders>
              <w:top w:val="nil"/>
              <w:left w:val="nil"/>
              <w:bottom w:val="single" w:sz="8" w:space="0" w:color="auto"/>
              <w:right w:val="single" w:sz="8" w:space="0" w:color="auto"/>
            </w:tcBorders>
            <w:shd w:val="clear" w:color="auto" w:fill="auto"/>
            <w:noWrap/>
            <w:vAlign w:val="center"/>
          </w:tcPr>
          <w:p w14:paraId="2013CBAB" w14:textId="139B7EBE" w:rsidR="00322140" w:rsidRPr="00322140" w:rsidRDefault="00322140" w:rsidP="00322140">
            <w:pPr>
              <w:jc w:val="center"/>
              <w:rPr>
                <w:color w:val="000000"/>
                <w:sz w:val="22"/>
                <w:szCs w:val="22"/>
              </w:rPr>
            </w:pPr>
            <w:r w:rsidRPr="00322140">
              <w:rPr>
                <w:color w:val="000000"/>
                <w:sz w:val="22"/>
                <w:szCs w:val="22"/>
              </w:rPr>
              <w:t>0,00339</w:t>
            </w:r>
          </w:p>
        </w:tc>
        <w:tc>
          <w:tcPr>
            <w:tcW w:w="331" w:type="pct"/>
            <w:tcBorders>
              <w:top w:val="nil"/>
              <w:left w:val="nil"/>
              <w:bottom w:val="single" w:sz="8" w:space="0" w:color="auto"/>
              <w:right w:val="single" w:sz="8" w:space="0" w:color="auto"/>
            </w:tcBorders>
            <w:shd w:val="clear" w:color="auto" w:fill="auto"/>
            <w:noWrap/>
            <w:vAlign w:val="center"/>
          </w:tcPr>
          <w:p w14:paraId="32791465" w14:textId="4F59EE14" w:rsidR="00322140" w:rsidRPr="00322140" w:rsidRDefault="00322140" w:rsidP="00322140">
            <w:pPr>
              <w:jc w:val="center"/>
              <w:rPr>
                <w:color w:val="000000"/>
                <w:sz w:val="22"/>
                <w:szCs w:val="22"/>
              </w:rPr>
            </w:pPr>
            <w:r w:rsidRPr="00322140">
              <w:rPr>
                <w:color w:val="000000"/>
                <w:sz w:val="22"/>
                <w:szCs w:val="22"/>
              </w:rPr>
              <w:t>0,00339</w:t>
            </w:r>
          </w:p>
        </w:tc>
        <w:tc>
          <w:tcPr>
            <w:tcW w:w="348" w:type="pct"/>
            <w:tcBorders>
              <w:top w:val="nil"/>
              <w:left w:val="nil"/>
              <w:bottom w:val="single" w:sz="8" w:space="0" w:color="auto"/>
              <w:right w:val="single" w:sz="8" w:space="0" w:color="auto"/>
            </w:tcBorders>
            <w:shd w:val="clear" w:color="auto" w:fill="auto"/>
            <w:vAlign w:val="center"/>
          </w:tcPr>
          <w:p w14:paraId="6A104626" w14:textId="480F51CD" w:rsidR="00322140" w:rsidRPr="00322140" w:rsidRDefault="00322140" w:rsidP="00322140">
            <w:pPr>
              <w:jc w:val="center"/>
              <w:rPr>
                <w:color w:val="000000"/>
                <w:sz w:val="22"/>
                <w:szCs w:val="22"/>
              </w:rPr>
            </w:pPr>
            <w:r w:rsidRPr="00322140">
              <w:rPr>
                <w:color w:val="000000"/>
                <w:sz w:val="22"/>
                <w:szCs w:val="22"/>
              </w:rPr>
              <w:t>0,00339</w:t>
            </w:r>
          </w:p>
        </w:tc>
        <w:tc>
          <w:tcPr>
            <w:tcW w:w="426" w:type="pct"/>
            <w:tcBorders>
              <w:top w:val="nil"/>
              <w:left w:val="nil"/>
              <w:bottom w:val="single" w:sz="8" w:space="0" w:color="auto"/>
              <w:right w:val="single" w:sz="8" w:space="0" w:color="auto"/>
            </w:tcBorders>
            <w:shd w:val="clear" w:color="auto" w:fill="auto"/>
            <w:vAlign w:val="center"/>
          </w:tcPr>
          <w:p w14:paraId="0D600962" w14:textId="0EC20BD4" w:rsidR="00322140" w:rsidRPr="00322140" w:rsidRDefault="00322140" w:rsidP="00322140">
            <w:pPr>
              <w:jc w:val="center"/>
              <w:rPr>
                <w:color w:val="000000"/>
                <w:sz w:val="22"/>
                <w:szCs w:val="22"/>
              </w:rPr>
            </w:pPr>
            <w:r w:rsidRPr="00322140">
              <w:rPr>
                <w:color w:val="000000"/>
                <w:sz w:val="22"/>
                <w:szCs w:val="22"/>
              </w:rPr>
              <w:t>0,00339</w:t>
            </w:r>
          </w:p>
        </w:tc>
        <w:tc>
          <w:tcPr>
            <w:tcW w:w="417" w:type="pct"/>
            <w:tcBorders>
              <w:top w:val="nil"/>
              <w:left w:val="nil"/>
              <w:bottom w:val="single" w:sz="8" w:space="0" w:color="auto"/>
              <w:right w:val="single" w:sz="8" w:space="0" w:color="auto"/>
            </w:tcBorders>
            <w:shd w:val="clear" w:color="auto" w:fill="auto"/>
            <w:vAlign w:val="center"/>
          </w:tcPr>
          <w:p w14:paraId="3854A575" w14:textId="454C7C23" w:rsidR="00322140" w:rsidRPr="00322140" w:rsidRDefault="00322140" w:rsidP="00322140">
            <w:pPr>
              <w:jc w:val="center"/>
              <w:rPr>
                <w:color w:val="000000"/>
                <w:sz w:val="22"/>
                <w:szCs w:val="22"/>
              </w:rPr>
            </w:pPr>
            <w:r w:rsidRPr="00322140">
              <w:rPr>
                <w:color w:val="000000"/>
                <w:sz w:val="22"/>
                <w:szCs w:val="22"/>
              </w:rPr>
              <w:t>0,00339</w:t>
            </w:r>
          </w:p>
        </w:tc>
      </w:tr>
      <w:tr w:rsidR="00322140" w:rsidRPr="009E4337" w14:paraId="2DD331B4" w14:textId="77777777" w:rsidTr="009E4337">
        <w:trPr>
          <w:cantSplit/>
        </w:trPr>
        <w:tc>
          <w:tcPr>
            <w:tcW w:w="273" w:type="pct"/>
            <w:shd w:val="clear" w:color="auto" w:fill="auto"/>
            <w:vAlign w:val="center"/>
          </w:tcPr>
          <w:p w14:paraId="156239B7" w14:textId="59470A0D" w:rsidR="00322140" w:rsidRPr="009E4337" w:rsidRDefault="00322140" w:rsidP="00322140">
            <w:pPr>
              <w:jc w:val="center"/>
              <w:rPr>
                <w:sz w:val="20"/>
                <w:szCs w:val="20"/>
              </w:rPr>
            </w:pPr>
            <w:r>
              <w:rPr>
                <w:sz w:val="20"/>
                <w:szCs w:val="20"/>
              </w:rPr>
              <w:lastRenderedPageBreak/>
              <w:t>7.3</w:t>
            </w:r>
          </w:p>
        </w:tc>
        <w:tc>
          <w:tcPr>
            <w:tcW w:w="1313" w:type="pct"/>
            <w:tcBorders>
              <w:top w:val="nil"/>
              <w:left w:val="single" w:sz="8" w:space="0" w:color="auto"/>
              <w:bottom w:val="single" w:sz="8" w:space="0" w:color="auto"/>
              <w:right w:val="single" w:sz="8" w:space="0" w:color="auto"/>
            </w:tcBorders>
            <w:shd w:val="clear" w:color="auto" w:fill="auto"/>
            <w:noWrap/>
            <w:vAlign w:val="center"/>
          </w:tcPr>
          <w:p w14:paraId="744CE1FE" w14:textId="1A2698E4" w:rsidR="00322140" w:rsidRPr="00322140" w:rsidRDefault="00322140" w:rsidP="00322140">
            <w:pPr>
              <w:jc w:val="center"/>
              <w:rPr>
                <w:color w:val="000000"/>
                <w:sz w:val="20"/>
                <w:szCs w:val="20"/>
              </w:rPr>
            </w:pPr>
            <w:r w:rsidRPr="00322140">
              <w:rPr>
                <w:color w:val="000000"/>
                <w:sz w:val="20"/>
                <w:szCs w:val="20"/>
              </w:rPr>
              <w:t>Котельная «ДКПС» (с. Дунаево)</w:t>
            </w:r>
          </w:p>
        </w:tc>
        <w:tc>
          <w:tcPr>
            <w:tcW w:w="563" w:type="pct"/>
            <w:tcBorders>
              <w:top w:val="nil"/>
              <w:left w:val="nil"/>
              <w:bottom w:val="single" w:sz="8" w:space="0" w:color="auto"/>
              <w:right w:val="single" w:sz="8" w:space="0" w:color="auto"/>
            </w:tcBorders>
            <w:shd w:val="clear" w:color="auto" w:fill="auto"/>
            <w:noWrap/>
            <w:vAlign w:val="center"/>
          </w:tcPr>
          <w:p w14:paraId="4486B62C" w14:textId="55C415C7" w:rsidR="00322140" w:rsidRPr="00322140" w:rsidRDefault="00322140" w:rsidP="00322140">
            <w:pPr>
              <w:jc w:val="center"/>
              <w:rPr>
                <w:color w:val="000000"/>
                <w:sz w:val="20"/>
                <w:szCs w:val="20"/>
              </w:rPr>
            </w:pPr>
            <w:r w:rsidRPr="00322140">
              <w:rPr>
                <w:color w:val="000000"/>
                <w:sz w:val="20"/>
                <w:szCs w:val="20"/>
              </w:rPr>
              <w:t>Гкал/час.м.кв</w:t>
            </w:r>
          </w:p>
        </w:tc>
        <w:tc>
          <w:tcPr>
            <w:tcW w:w="333" w:type="pct"/>
            <w:tcBorders>
              <w:top w:val="nil"/>
              <w:left w:val="nil"/>
              <w:bottom w:val="single" w:sz="8" w:space="0" w:color="auto"/>
              <w:right w:val="single" w:sz="8" w:space="0" w:color="auto"/>
            </w:tcBorders>
            <w:shd w:val="clear" w:color="auto" w:fill="auto"/>
            <w:noWrap/>
            <w:vAlign w:val="center"/>
          </w:tcPr>
          <w:p w14:paraId="7F079B35" w14:textId="5E8460E9" w:rsidR="00322140" w:rsidRPr="00322140" w:rsidRDefault="00322140" w:rsidP="00322140">
            <w:pPr>
              <w:jc w:val="center"/>
              <w:rPr>
                <w:color w:val="000000"/>
                <w:sz w:val="22"/>
                <w:szCs w:val="22"/>
              </w:rPr>
            </w:pPr>
            <w:r w:rsidRPr="00322140">
              <w:rPr>
                <w:color w:val="000000"/>
                <w:sz w:val="22"/>
                <w:szCs w:val="22"/>
              </w:rPr>
              <w:t>0,00321</w:t>
            </w:r>
          </w:p>
        </w:tc>
        <w:tc>
          <w:tcPr>
            <w:tcW w:w="323" w:type="pct"/>
            <w:tcBorders>
              <w:top w:val="nil"/>
              <w:left w:val="nil"/>
              <w:bottom w:val="single" w:sz="8" w:space="0" w:color="auto"/>
              <w:right w:val="single" w:sz="8" w:space="0" w:color="auto"/>
            </w:tcBorders>
            <w:shd w:val="clear" w:color="auto" w:fill="auto"/>
            <w:noWrap/>
            <w:vAlign w:val="center"/>
          </w:tcPr>
          <w:p w14:paraId="61DA4FAA" w14:textId="1786C0E2" w:rsidR="00322140" w:rsidRPr="00322140" w:rsidRDefault="00322140" w:rsidP="00322140">
            <w:pPr>
              <w:jc w:val="center"/>
              <w:rPr>
                <w:color w:val="000000"/>
                <w:sz w:val="22"/>
                <w:szCs w:val="22"/>
              </w:rPr>
            </w:pPr>
            <w:r w:rsidRPr="00322140">
              <w:rPr>
                <w:color w:val="000000"/>
                <w:sz w:val="22"/>
                <w:szCs w:val="22"/>
              </w:rPr>
              <w:t>0,00321</w:t>
            </w:r>
          </w:p>
        </w:tc>
        <w:tc>
          <w:tcPr>
            <w:tcW w:w="342" w:type="pct"/>
            <w:tcBorders>
              <w:top w:val="nil"/>
              <w:left w:val="nil"/>
              <w:bottom w:val="single" w:sz="8" w:space="0" w:color="auto"/>
              <w:right w:val="single" w:sz="8" w:space="0" w:color="auto"/>
            </w:tcBorders>
            <w:shd w:val="clear" w:color="auto" w:fill="auto"/>
            <w:noWrap/>
            <w:vAlign w:val="center"/>
          </w:tcPr>
          <w:p w14:paraId="0F2F2013" w14:textId="27A269B5" w:rsidR="00322140" w:rsidRPr="00322140" w:rsidRDefault="00322140" w:rsidP="00322140">
            <w:pPr>
              <w:jc w:val="center"/>
              <w:rPr>
                <w:color w:val="000000"/>
                <w:sz w:val="22"/>
                <w:szCs w:val="22"/>
              </w:rPr>
            </w:pPr>
            <w:r w:rsidRPr="00322140">
              <w:rPr>
                <w:color w:val="000000"/>
                <w:sz w:val="22"/>
                <w:szCs w:val="22"/>
              </w:rPr>
              <w:t>0,00321</w:t>
            </w:r>
          </w:p>
        </w:tc>
        <w:tc>
          <w:tcPr>
            <w:tcW w:w="331" w:type="pct"/>
            <w:tcBorders>
              <w:top w:val="nil"/>
              <w:left w:val="nil"/>
              <w:bottom w:val="single" w:sz="8" w:space="0" w:color="auto"/>
              <w:right w:val="single" w:sz="8" w:space="0" w:color="auto"/>
            </w:tcBorders>
            <w:shd w:val="clear" w:color="auto" w:fill="auto"/>
            <w:noWrap/>
            <w:vAlign w:val="center"/>
          </w:tcPr>
          <w:p w14:paraId="1DEE4149" w14:textId="1CBE02CC" w:rsidR="00322140" w:rsidRPr="00322140" w:rsidRDefault="00322140" w:rsidP="00322140">
            <w:pPr>
              <w:jc w:val="center"/>
              <w:rPr>
                <w:color w:val="000000"/>
                <w:sz w:val="22"/>
                <w:szCs w:val="22"/>
              </w:rPr>
            </w:pPr>
            <w:r w:rsidRPr="00322140">
              <w:rPr>
                <w:color w:val="000000"/>
                <w:sz w:val="22"/>
                <w:szCs w:val="22"/>
              </w:rPr>
              <w:t>0,00321</w:t>
            </w:r>
          </w:p>
        </w:tc>
        <w:tc>
          <w:tcPr>
            <w:tcW w:w="331" w:type="pct"/>
            <w:tcBorders>
              <w:top w:val="nil"/>
              <w:left w:val="nil"/>
              <w:bottom w:val="single" w:sz="8" w:space="0" w:color="auto"/>
              <w:right w:val="single" w:sz="8" w:space="0" w:color="auto"/>
            </w:tcBorders>
            <w:shd w:val="clear" w:color="auto" w:fill="auto"/>
            <w:noWrap/>
            <w:vAlign w:val="center"/>
          </w:tcPr>
          <w:p w14:paraId="584B52D4" w14:textId="407E0EDF" w:rsidR="00322140" w:rsidRPr="00322140" w:rsidRDefault="00322140" w:rsidP="00322140">
            <w:pPr>
              <w:jc w:val="center"/>
              <w:rPr>
                <w:color w:val="000000"/>
                <w:sz w:val="22"/>
                <w:szCs w:val="22"/>
              </w:rPr>
            </w:pPr>
            <w:r w:rsidRPr="00322140">
              <w:rPr>
                <w:color w:val="000000"/>
                <w:sz w:val="22"/>
                <w:szCs w:val="22"/>
              </w:rPr>
              <w:t>0,00321</w:t>
            </w:r>
          </w:p>
        </w:tc>
        <w:tc>
          <w:tcPr>
            <w:tcW w:w="348" w:type="pct"/>
            <w:tcBorders>
              <w:top w:val="nil"/>
              <w:left w:val="nil"/>
              <w:bottom w:val="single" w:sz="8" w:space="0" w:color="auto"/>
              <w:right w:val="single" w:sz="8" w:space="0" w:color="auto"/>
            </w:tcBorders>
            <w:shd w:val="clear" w:color="auto" w:fill="auto"/>
            <w:vAlign w:val="center"/>
          </w:tcPr>
          <w:p w14:paraId="5CB56987" w14:textId="3F0D54C8" w:rsidR="00322140" w:rsidRPr="00322140" w:rsidRDefault="00322140" w:rsidP="00322140">
            <w:pPr>
              <w:jc w:val="center"/>
              <w:rPr>
                <w:color w:val="000000"/>
                <w:sz w:val="22"/>
                <w:szCs w:val="22"/>
              </w:rPr>
            </w:pPr>
            <w:r w:rsidRPr="00322140">
              <w:rPr>
                <w:color w:val="000000"/>
                <w:sz w:val="22"/>
                <w:szCs w:val="22"/>
              </w:rPr>
              <w:t>0,00321</w:t>
            </w:r>
          </w:p>
        </w:tc>
        <w:tc>
          <w:tcPr>
            <w:tcW w:w="426" w:type="pct"/>
            <w:tcBorders>
              <w:top w:val="nil"/>
              <w:left w:val="nil"/>
              <w:bottom w:val="single" w:sz="8" w:space="0" w:color="auto"/>
              <w:right w:val="single" w:sz="8" w:space="0" w:color="auto"/>
            </w:tcBorders>
            <w:shd w:val="clear" w:color="auto" w:fill="auto"/>
            <w:vAlign w:val="center"/>
          </w:tcPr>
          <w:p w14:paraId="369E4A11" w14:textId="7D7A5957" w:rsidR="00322140" w:rsidRPr="00322140" w:rsidRDefault="00322140" w:rsidP="00322140">
            <w:pPr>
              <w:jc w:val="center"/>
              <w:rPr>
                <w:color w:val="000000"/>
                <w:sz w:val="22"/>
                <w:szCs w:val="22"/>
              </w:rPr>
            </w:pPr>
            <w:r w:rsidRPr="00322140">
              <w:rPr>
                <w:color w:val="000000"/>
                <w:sz w:val="22"/>
                <w:szCs w:val="22"/>
              </w:rPr>
              <w:t>0,00321</w:t>
            </w:r>
          </w:p>
        </w:tc>
        <w:tc>
          <w:tcPr>
            <w:tcW w:w="417" w:type="pct"/>
            <w:tcBorders>
              <w:top w:val="nil"/>
              <w:left w:val="nil"/>
              <w:bottom w:val="single" w:sz="8" w:space="0" w:color="auto"/>
              <w:right w:val="single" w:sz="8" w:space="0" w:color="auto"/>
            </w:tcBorders>
            <w:shd w:val="clear" w:color="auto" w:fill="auto"/>
            <w:vAlign w:val="center"/>
          </w:tcPr>
          <w:p w14:paraId="718C48D6" w14:textId="59C252E5" w:rsidR="00322140" w:rsidRPr="00322140" w:rsidRDefault="00322140" w:rsidP="00322140">
            <w:pPr>
              <w:jc w:val="center"/>
              <w:rPr>
                <w:color w:val="000000"/>
                <w:sz w:val="22"/>
                <w:szCs w:val="22"/>
              </w:rPr>
            </w:pPr>
            <w:r w:rsidRPr="00322140">
              <w:rPr>
                <w:color w:val="000000"/>
                <w:sz w:val="22"/>
                <w:szCs w:val="22"/>
              </w:rPr>
              <w:t>0,00321</w:t>
            </w:r>
          </w:p>
        </w:tc>
      </w:tr>
      <w:tr w:rsidR="00322140" w:rsidRPr="009E4337" w14:paraId="5342E044" w14:textId="77777777" w:rsidTr="009E4337">
        <w:trPr>
          <w:cantSplit/>
        </w:trPr>
        <w:tc>
          <w:tcPr>
            <w:tcW w:w="273" w:type="pct"/>
            <w:shd w:val="clear" w:color="auto" w:fill="auto"/>
            <w:vAlign w:val="center"/>
          </w:tcPr>
          <w:p w14:paraId="25543C3E" w14:textId="15596C2B" w:rsidR="00322140" w:rsidRPr="009E4337" w:rsidRDefault="00322140" w:rsidP="00322140">
            <w:pPr>
              <w:jc w:val="center"/>
              <w:rPr>
                <w:sz w:val="20"/>
                <w:szCs w:val="20"/>
              </w:rPr>
            </w:pPr>
            <w:r>
              <w:rPr>
                <w:sz w:val="20"/>
                <w:szCs w:val="20"/>
              </w:rPr>
              <w:t>8</w:t>
            </w:r>
          </w:p>
        </w:tc>
        <w:tc>
          <w:tcPr>
            <w:tcW w:w="1313" w:type="pct"/>
            <w:tcBorders>
              <w:top w:val="nil"/>
              <w:left w:val="single" w:sz="8" w:space="0" w:color="auto"/>
              <w:bottom w:val="single" w:sz="8" w:space="0" w:color="auto"/>
              <w:right w:val="single" w:sz="8" w:space="0" w:color="auto"/>
            </w:tcBorders>
            <w:shd w:val="clear" w:color="auto" w:fill="auto"/>
            <w:noWrap/>
            <w:vAlign w:val="center"/>
          </w:tcPr>
          <w:p w14:paraId="2B97D444" w14:textId="47A26958" w:rsidR="00322140" w:rsidRPr="00322140" w:rsidRDefault="00322140" w:rsidP="00322140">
            <w:pPr>
              <w:jc w:val="center"/>
              <w:rPr>
                <w:color w:val="000000"/>
                <w:sz w:val="20"/>
                <w:szCs w:val="20"/>
              </w:rPr>
            </w:pPr>
            <w:r w:rsidRPr="00322140">
              <w:rPr>
                <w:color w:val="000000"/>
                <w:sz w:val="20"/>
                <w:szCs w:val="20"/>
              </w:rPr>
              <w:t xml:space="preserve">Доля тепловой энергии, выработанной в комбинированном режиме </w:t>
            </w:r>
          </w:p>
        </w:tc>
        <w:tc>
          <w:tcPr>
            <w:tcW w:w="563" w:type="pct"/>
            <w:tcBorders>
              <w:top w:val="nil"/>
              <w:left w:val="nil"/>
              <w:bottom w:val="single" w:sz="8" w:space="0" w:color="auto"/>
              <w:right w:val="single" w:sz="8" w:space="0" w:color="auto"/>
            </w:tcBorders>
            <w:shd w:val="clear" w:color="auto" w:fill="auto"/>
            <w:noWrap/>
            <w:vAlign w:val="center"/>
          </w:tcPr>
          <w:p w14:paraId="7AB701F3" w14:textId="3CB02A3D" w:rsidR="00322140" w:rsidRPr="00322140" w:rsidRDefault="00322140" w:rsidP="00322140">
            <w:pPr>
              <w:jc w:val="center"/>
              <w:rPr>
                <w:color w:val="000000"/>
                <w:sz w:val="20"/>
                <w:szCs w:val="20"/>
              </w:rPr>
            </w:pPr>
            <w:r w:rsidRPr="00322140">
              <w:rPr>
                <w:color w:val="000000"/>
                <w:sz w:val="20"/>
                <w:szCs w:val="20"/>
              </w:rPr>
              <w:t>%</w:t>
            </w:r>
          </w:p>
        </w:tc>
        <w:tc>
          <w:tcPr>
            <w:tcW w:w="333" w:type="pct"/>
            <w:tcBorders>
              <w:top w:val="nil"/>
              <w:left w:val="nil"/>
              <w:bottom w:val="single" w:sz="8" w:space="0" w:color="auto"/>
              <w:right w:val="single" w:sz="8" w:space="0" w:color="auto"/>
            </w:tcBorders>
            <w:shd w:val="clear" w:color="auto" w:fill="auto"/>
            <w:noWrap/>
            <w:vAlign w:val="center"/>
          </w:tcPr>
          <w:p w14:paraId="59D2D1E5" w14:textId="4D5134C2" w:rsidR="00322140" w:rsidRPr="00322140" w:rsidRDefault="00322140" w:rsidP="00322140">
            <w:pPr>
              <w:jc w:val="center"/>
              <w:rPr>
                <w:color w:val="000000"/>
                <w:sz w:val="22"/>
                <w:szCs w:val="22"/>
              </w:rPr>
            </w:pPr>
            <w:r w:rsidRPr="00322140">
              <w:rPr>
                <w:color w:val="000000"/>
                <w:sz w:val="22"/>
                <w:szCs w:val="22"/>
              </w:rPr>
              <w:t>-</w:t>
            </w:r>
          </w:p>
        </w:tc>
        <w:tc>
          <w:tcPr>
            <w:tcW w:w="323" w:type="pct"/>
            <w:tcBorders>
              <w:top w:val="nil"/>
              <w:left w:val="nil"/>
              <w:bottom w:val="single" w:sz="8" w:space="0" w:color="auto"/>
              <w:right w:val="single" w:sz="8" w:space="0" w:color="auto"/>
            </w:tcBorders>
            <w:shd w:val="clear" w:color="auto" w:fill="auto"/>
            <w:noWrap/>
            <w:vAlign w:val="center"/>
          </w:tcPr>
          <w:p w14:paraId="07CB1988" w14:textId="3F61E512" w:rsidR="00322140" w:rsidRPr="00322140" w:rsidRDefault="00322140" w:rsidP="00322140">
            <w:pPr>
              <w:jc w:val="center"/>
              <w:rPr>
                <w:color w:val="000000"/>
                <w:sz w:val="22"/>
                <w:szCs w:val="22"/>
              </w:rPr>
            </w:pPr>
            <w:r w:rsidRPr="00322140">
              <w:rPr>
                <w:color w:val="000000"/>
                <w:sz w:val="22"/>
                <w:szCs w:val="22"/>
              </w:rPr>
              <w:t>-</w:t>
            </w:r>
          </w:p>
        </w:tc>
        <w:tc>
          <w:tcPr>
            <w:tcW w:w="342" w:type="pct"/>
            <w:tcBorders>
              <w:top w:val="nil"/>
              <w:left w:val="nil"/>
              <w:bottom w:val="single" w:sz="8" w:space="0" w:color="auto"/>
              <w:right w:val="single" w:sz="8" w:space="0" w:color="auto"/>
            </w:tcBorders>
            <w:shd w:val="clear" w:color="auto" w:fill="auto"/>
            <w:noWrap/>
            <w:vAlign w:val="center"/>
          </w:tcPr>
          <w:p w14:paraId="159F39FF" w14:textId="299DC147" w:rsidR="00322140" w:rsidRPr="00322140" w:rsidRDefault="00322140" w:rsidP="00322140">
            <w:pPr>
              <w:jc w:val="center"/>
              <w:rPr>
                <w:color w:val="000000"/>
                <w:sz w:val="22"/>
                <w:szCs w:val="22"/>
              </w:rPr>
            </w:pPr>
            <w:r w:rsidRPr="00322140">
              <w:rPr>
                <w:color w:val="000000"/>
                <w:sz w:val="22"/>
                <w:szCs w:val="22"/>
              </w:rPr>
              <w:t>-</w:t>
            </w:r>
          </w:p>
        </w:tc>
        <w:tc>
          <w:tcPr>
            <w:tcW w:w="331" w:type="pct"/>
            <w:tcBorders>
              <w:top w:val="nil"/>
              <w:left w:val="nil"/>
              <w:bottom w:val="single" w:sz="8" w:space="0" w:color="auto"/>
              <w:right w:val="single" w:sz="8" w:space="0" w:color="auto"/>
            </w:tcBorders>
            <w:shd w:val="clear" w:color="auto" w:fill="auto"/>
            <w:noWrap/>
            <w:vAlign w:val="center"/>
          </w:tcPr>
          <w:p w14:paraId="188098F9" w14:textId="240C7D30" w:rsidR="00322140" w:rsidRPr="00322140" w:rsidRDefault="00322140" w:rsidP="00322140">
            <w:pPr>
              <w:jc w:val="center"/>
              <w:rPr>
                <w:color w:val="000000"/>
                <w:sz w:val="22"/>
                <w:szCs w:val="22"/>
              </w:rPr>
            </w:pPr>
            <w:r w:rsidRPr="00322140">
              <w:rPr>
                <w:color w:val="000000"/>
                <w:sz w:val="22"/>
                <w:szCs w:val="22"/>
              </w:rPr>
              <w:t>-</w:t>
            </w:r>
          </w:p>
        </w:tc>
        <w:tc>
          <w:tcPr>
            <w:tcW w:w="331" w:type="pct"/>
            <w:tcBorders>
              <w:top w:val="nil"/>
              <w:left w:val="nil"/>
              <w:bottom w:val="single" w:sz="8" w:space="0" w:color="auto"/>
              <w:right w:val="single" w:sz="8" w:space="0" w:color="auto"/>
            </w:tcBorders>
            <w:shd w:val="clear" w:color="auto" w:fill="auto"/>
            <w:noWrap/>
            <w:vAlign w:val="center"/>
          </w:tcPr>
          <w:p w14:paraId="187937D1" w14:textId="0E2B5D5A" w:rsidR="00322140" w:rsidRPr="00322140" w:rsidRDefault="00322140" w:rsidP="00322140">
            <w:pPr>
              <w:jc w:val="center"/>
              <w:rPr>
                <w:color w:val="000000"/>
                <w:sz w:val="22"/>
                <w:szCs w:val="22"/>
              </w:rPr>
            </w:pPr>
            <w:r w:rsidRPr="00322140">
              <w:rPr>
                <w:color w:val="000000"/>
                <w:sz w:val="22"/>
                <w:szCs w:val="22"/>
              </w:rPr>
              <w:t>-</w:t>
            </w:r>
          </w:p>
        </w:tc>
        <w:tc>
          <w:tcPr>
            <w:tcW w:w="348" w:type="pct"/>
            <w:tcBorders>
              <w:top w:val="nil"/>
              <w:left w:val="nil"/>
              <w:bottom w:val="single" w:sz="8" w:space="0" w:color="auto"/>
              <w:right w:val="single" w:sz="8" w:space="0" w:color="auto"/>
            </w:tcBorders>
            <w:shd w:val="clear" w:color="auto" w:fill="auto"/>
            <w:vAlign w:val="center"/>
          </w:tcPr>
          <w:p w14:paraId="7D5EF89B" w14:textId="30A9010A" w:rsidR="00322140" w:rsidRPr="00322140" w:rsidRDefault="00322140" w:rsidP="00322140">
            <w:pPr>
              <w:jc w:val="center"/>
              <w:rPr>
                <w:color w:val="000000"/>
                <w:sz w:val="22"/>
                <w:szCs w:val="22"/>
              </w:rPr>
            </w:pPr>
            <w:r w:rsidRPr="00322140">
              <w:rPr>
                <w:color w:val="000000"/>
                <w:sz w:val="22"/>
                <w:szCs w:val="22"/>
              </w:rPr>
              <w:t>-</w:t>
            </w:r>
          </w:p>
        </w:tc>
        <w:tc>
          <w:tcPr>
            <w:tcW w:w="426" w:type="pct"/>
            <w:tcBorders>
              <w:top w:val="nil"/>
              <w:left w:val="nil"/>
              <w:bottom w:val="single" w:sz="8" w:space="0" w:color="auto"/>
              <w:right w:val="single" w:sz="8" w:space="0" w:color="auto"/>
            </w:tcBorders>
            <w:shd w:val="clear" w:color="auto" w:fill="auto"/>
            <w:vAlign w:val="center"/>
          </w:tcPr>
          <w:p w14:paraId="3F744E8A" w14:textId="5E99B113" w:rsidR="00322140" w:rsidRPr="00322140" w:rsidRDefault="00322140" w:rsidP="00322140">
            <w:pPr>
              <w:jc w:val="center"/>
              <w:rPr>
                <w:color w:val="000000"/>
                <w:sz w:val="22"/>
                <w:szCs w:val="22"/>
              </w:rPr>
            </w:pPr>
            <w:r w:rsidRPr="00322140">
              <w:rPr>
                <w:color w:val="000000"/>
                <w:sz w:val="22"/>
                <w:szCs w:val="22"/>
              </w:rPr>
              <w:t>-</w:t>
            </w:r>
          </w:p>
        </w:tc>
        <w:tc>
          <w:tcPr>
            <w:tcW w:w="417" w:type="pct"/>
            <w:tcBorders>
              <w:top w:val="nil"/>
              <w:left w:val="nil"/>
              <w:bottom w:val="single" w:sz="8" w:space="0" w:color="auto"/>
              <w:right w:val="single" w:sz="8" w:space="0" w:color="auto"/>
            </w:tcBorders>
            <w:shd w:val="clear" w:color="auto" w:fill="auto"/>
            <w:vAlign w:val="center"/>
          </w:tcPr>
          <w:p w14:paraId="6BF5E443" w14:textId="492B1AF1" w:rsidR="00322140" w:rsidRPr="00322140" w:rsidRDefault="00322140" w:rsidP="00322140">
            <w:pPr>
              <w:jc w:val="center"/>
              <w:rPr>
                <w:color w:val="000000"/>
                <w:sz w:val="22"/>
                <w:szCs w:val="22"/>
              </w:rPr>
            </w:pPr>
            <w:r w:rsidRPr="00322140">
              <w:rPr>
                <w:color w:val="000000"/>
                <w:sz w:val="22"/>
                <w:szCs w:val="22"/>
              </w:rPr>
              <w:t>-</w:t>
            </w:r>
          </w:p>
        </w:tc>
      </w:tr>
      <w:tr w:rsidR="00322140" w:rsidRPr="009E4337" w14:paraId="647DD383" w14:textId="77777777" w:rsidTr="009E4337">
        <w:trPr>
          <w:cantSplit/>
        </w:trPr>
        <w:tc>
          <w:tcPr>
            <w:tcW w:w="273" w:type="pct"/>
            <w:shd w:val="clear" w:color="auto" w:fill="auto"/>
            <w:vAlign w:val="center"/>
          </w:tcPr>
          <w:p w14:paraId="5F909FD3" w14:textId="22976020" w:rsidR="00322140" w:rsidRPr="009E4337" w:rsidRDefault="00322140" w:rsidP="00322140">
            <w:pPr>
              <w:jc w:val="center"/>
              <w:rPr>
                <w:sz w:val="20"/>
                <w:szCs w:val="20"/>
              </w:rPr>
            </w:pPr>
            <w:r>
              <w:rPr>
                <w:sz w:val="20"/>
                <w:szCs w:val="20"/>
              </w:rPr>
              <w:t>9</w:t>
            </w:r>
          </w:p>
        </w:tc>
        <w:tc>
          <w:tcPr>
            <w:tcW w:w="1313" w:type="pct"/>
            <w:tcBorders>
              <w:top w:val="nil"/>
              <w:left w:val="single" w:sz="8" w:space="0" w:color="auto"/>
              <w:bottom w:val="single" w:sz="8" w:space="0" w:color="auto"/>
              <w:right w:val="single" w:sz="8" w:space="0" w:color="auto"/>
            </w:tcBorders>
            <w:shd w:val="clear" w:color="auto" w:fill="auto"/>
            <w:noWrap/>
            <w:vAlign w:val="center"/>
          </w:tcPr>
          <w:p w14:paraId="4A505318" w14:textId="4A282294" w:rsidR="00322140" w:rsidRPr="00322140" w:rsidRDefault="00322140" w:rsidP="00322140">
            <w:pPr>
              <w:jc w:val="center"/>
              <w:rPr>
                <w:color w:val="000000"/>
                <w:sz w:val="20"/>
                <w:szCs w:val="20"/>
              </w:rPr>
            </w:pPr>
            <w:r w:rsidRPr="00322140">
              <w:rPr>
                <w:color w:val="000000"/>
                <w:sz w:val="20"/>
                <w:szCs w:val="20"/>
              </w:rPr>
              <w:t>удельный расход условного топлива на отпуск электрической энергии</w:t>
            </w:r>
          </w:p>
        </w:tc>
        <w:tc>
          <w:tcPr>
            <w:tcW w:w="563" w:type="pct"/>
            <w:tcBorders>
              <w:top w:val="nil"/>
              <w:left w:val="nil"/>
              <w:bottom w:val="single" w:sz="8" w:space="0" w:color="auto"/>
              <w:right w:val="single" w:sz="8" w:space="0" w:color="auto"/>
            </w:tcBorders>
            <w:shd w:val="clear" w:color="auto" w:fill="auto"/>
            <w:noWrap/>
            <w:vAlign w:val="center"/>
          </w:tcPr>
          <w:p w14:paraId="069099B6" w14:textId="00C36761" w:rsidR="00322140" w:rsidRPr="00322140" w:rsidRDefault="00322140" w:rsidP="00322140">
            <w:pPr>
              <w:jc w:val="center"/>
              <w:rPr>
                <w:color w:val="000000"/>
                <w:sz w:val="20"/>
                <w:szCs w:val="20"/>
              </w:rPr>
            </w:pPr>
            <w:r w:rsidRPr="00322140">
              <w:rPr>
                <w:color w:val="000000"/>
                <w:sz w:val="20"/>
                <w:szCs w:val="20"/>
              </w:rPr>
              <w:t>кг у.т./кВт.ч</w:t>
            </w:r>
          </w:p>
        </w:tc>
        <w:tc>
          <w:tcPr>
            <w:tcW w:w="333" w:type="pct"/>
            <w:tcBorders>
              <w:top w:val="nil"/>
              <w:left w:val="nil"/>
              <w:bottom w:val="single" w:sz="8" w:space="0" w:color="auto"/>
              <w:right w:val="single" w:sz="8" w:space="0" w:color="auto"/>
            </w:tcBorders>
            <w:shd w:val="clear" w:color="auto" w:fill="auto"/>
            <w:noWrap/>
            <w:vAlign w:val="center"/>
          </w:tcPr>
          <w:p w14:paraId="7465945C" w14:textId="63619F05" w:rsidR="00322140" w:rsidRPr="00322140" w:rsidRDefault="00322140" w:rsidP="00322140">
            <w:pPr>
              <w:jc w:val="center"/>
              <w:rPr>
                <w:color w:val="000000"/>
                <w:sz w:val="22"/>
                <w:szCs w:val="22"/>
              </w:rPr>
            </w:pPr>
            <w:r w:rsidRPr="00322140">
              <w:rPr>
                <w:color w:val="000000"/>
                <w:sz w:val="22"/>
                <w:szCs w:val="22"/>
              </w:rPr>
              <w:t>-</w:t>
            </w:r>
          </w:p>
        </w:tc>
        <w:tc>
          <w:tcPr>
            <w:tcW w:w="323" w:type="pct"/>
            <w:tcBorders>
              <w:top w:val="nil"/>
              <w:left w:val="nil"/>
              <w:bottom w:val="single" w:sz="8" w:space="0" w:color="auto"/>
              <w:right w:val="single" w:sz="8" w:space="0" w:color="auto"/>
            </w:tcBorders>
            <w:shd w:val="clear" w:color="auto" w:fill="auto"/>
            <w:noWrap/>
            <w:vAlign w:val="center"/>
          </w:tcPr>
          <w:p w14:paraId="77F984EE" w14:textId="331E7828" w:rsidR="00322140" w:rsidRPr="00322140" w:rsidRDefault="00322140" w:rsidP="00322140">
            <w:pPr>
              <w:jc w:val="center"/>
              <w:rPr>
                <w:color w:val="000000"/>
                <w:sz w:val="22"/>
                <w:szCs w:val="22"/>
              </w:rPr>
            </w:pPr>
            <w:r w:rsidRPr="00322140">
              <w:rPr>
                <w:color w:val="000000"/>
                <w:sz w:val="22"/>
                <w:szCs w:val="22"/>
              </w:rPr>
              <w:t>-</w:t>
            </w:r>
          </w:p>
        </w:tc>
        <w:tc>
          <w:tcPr>
            <w:tcW w:w="342" w:type="pct"/>
            <w:tcBorders>
              <w:top w:val="nil"/>
              <w:left w:val="nil"/>
              <w:bottom w:val="single" w:sz="8" w:space="0" w:color="auto"/>
              <w:right w:val="single" w:sz="8" w:space="0" w:color="auto"/>
            </w:tcBorders>
            <w:shd w:val="clear" w:color="auto" w:fill="auto"/>
            <w:noWrap/>
            <w:vAlign w:val="center"/>
          </w:tcPr>
          <w:p w14:paraId="3A6D93E0" w14:textId="32F466B5" w:rsidR="00322140" w:rsidRPr="00322140" w:rsidRDefault="00322140" w:rsidP="00322140">
            <w:pPr>
              <w:jc w:val="center"/>
              <w:rPr>
                <w:color w:val="000000"/>
                <w:sz w:val="22"/>
                <w:szCs w:val="22"/>
              </w:rPr>
            </w:pPr>
            <w:r w:rsidRPr="00322140">
              <w:rPr>
                <w:color w:val="000000"/>
                <w:sz w:val="22"/>
                <w:szCs w:val="22"/>
              </w:rPr>
              <w:t>-</w:t>
            </w:r>
          </w:p>
        </w:tc>
        <w:tc>
          <w:tcPr>
            <w:tcW w:w="331" w:type="pct"/>
            <w:tcBorders>
              <w:top w:val="nil"/>
              <w:left w:val="nil"/>
              <w:bottom w:val="single" w:sz="8" w:space="0" w:color="auto"/>
              <w:right w:val="single" w:sz="8" w:space="0" w:color="auto"/>
            </w:tcBorders>
            <w:shd w:val="clear" w:color="auto" w:fill="auto"/>
            <w:noWrap/>
            <w:vAlign w:val="center"/>
          </w:tcPr>
          <w:p w14:paraId="18CEC421" w14:textId="6514EEDD" w:rsidR="00322140" w:rsidRPr="00322140" w:rsidRDefault="00322140" w:rsidP="00322140">
            <w:pPr>
              <w:jc w:val="center"/>
              <w:rPr>
                <w:color w:val="000000"/>
                <w:sz w:val="22"/>
                <w:szCs w:val="22"/>
              </w:rPr>
            </w:pPr>
            <w:r w:rsidRPr="00322140">
              <w:rPr>
                <w:color w:val="000000"/>
                <w:sz w:val="22"/>
                <w:szCs w:val="22"/>
              </w:rPr>
              <w:t>-</w:t>
            </w:r>
          </w:p>
        </w:tc>
        <w:tc>
          <w:tcPr>
            <w:tcW w:w="331" w:type="pct"/>
            <w:tcBorders>
              <w:top w:val="nil"/>
              <w:left w:val="nil"/>
              <w:bottom w:val="single" w:sz="8" w:space="0" w:color="auto"/>
              <w:right w:val="single" w:sz="8" w:space="0" w:color="auto"/>
            </w:tcBorders>
            <w:shd w:val="clear" w:color="auto" w:fill="auto"/>
            <w:noWrap/>
            <w:vAlign w:val="center"/>
          </w:tcPr>
          <w:p w14:paraId="4F46F1F7" w14:textId="6F1C8E91" w:rsidR="00322140" w:rsidRPr="00322140" w:rsidRDefault="00322140" w:rsidP="00322140">
            <w:pPr>
              <w:jc w:val="center"/>
              <w:rPr>
                <w:color w:val="000000"/>
                <w:sz w:val="22"/>
                <w:szCs w:val="22"/>
              </w:rPr>
            </w:pPr>
            <w:r w:rsidRPr="00322140">
              <w:rPr>
                <w:color w:val="000000"/>
                <w:sz w:val="22"/>
                <w:szCs w:val="22"/>
              </w:rPr>
              <w:t>-</w:t>
            </w:r>
          </w:p>
        </w:tc>
        <w:tc>
          <w:tcPr>
            <w:tcW w:w="348" w:type="pct"/>
            <w:tcBorders>
              <w:top w:val="nil"/>
              <w:left w:val="nil"/>
              <w:bottom w:val="single" w:sz="8" w:space="0" w:color="auto"/>
              <w:right w:val="single" w:sz="8" w:space="0" w:color="auto"/>
            </w:tcBorders>
            <w:shd w:val="clear" w:color="auto" w:fill="auto"/>
            <w:vAlign w:val="center"/>
          </w:tcPr>
          <w:p w14:paraId="6FBD719C" w14:textId="35963B4D" w:rsidR="00322140" w:rsidRPr="00322140" w:rsidRDefault="00322140" w:rsidP="00322140">
            <w:pPr>
              <w:jc w:val="center"/>
              <w:rPr>
                <w:color w:val="000000"/>
                <w:sz w:val="22"/>
                <w:szCs w:val="22"/>
              </w:rPr>
            </w:pPr>
            <w:r w:rsidRPr="00322140">
              <w:rPr>
                <w:color w:val="000000"/>
                <w:sz w:val="22"/>
                <w:szCs w:val="22"/>
              </w:rPr>
              <w:t>-</w:t>
            </w:r>
          </w:p>
        </w:tc>
        <w:tc>
          <w:tcPr>
            <w:tcW w:w="426" w:type="pct"/>
            <w:tcBorders>
              <w:top w:val="nil"/>
              <w:left w:val="nil"/>
              <w:bottom w:val="single" w:sz="8" w:space="0" w:color="auto"/>
              <w:right w:val="single" w:sz="8" w:space="0" w:color="auto"/>
            </w:tcBorders>
            <w:shd w:val="clear" w:color="auto" w:fill="auto"/>
            <w:vAlign w:val="center"/>
          </w:tcPr>
          <w:p w14:paraId="51BC688E" w14:textId="5F6DBEBB" w:rsidR="00322140" w:rsidRPr="00322140" w:rsidRDefault="00322140" w:rsidP="00322140">
            <w:pPr>
              <w:jc w:val="center"/>
              <w:rPr>
                <w:color w:val="000000"/>
                <w:sz w:val="22"/>
                <w:szCs w:val="22"/>
              </w:rPr>
            </w:pPr>
            <w:r w:rsidRPr="00322140">
              <w:rPr>
                <w:color w:val="000000"/>
                <w:sz w:val="22"/>
                <w:szCs w:val="22"/>
              </w:rPr>
              <w:t>-</w:t>
            </w:r>
          </w:p>
        </w:tc>
        <w:tc>
          <w:tcPr>
            <w:tcW w:w="417" w:type="pct"/>
            <w:tcBorders>
              <w:top w:val="nil"/>
              <w:left w:val="nil"/>
              <w:bottom w:val="single" w:sz="8" w:space="0" w:color="auto"/>
              <w:right w:val="single" w:sz="8" w:space="0" w:color="auto"/>
            </w:tcBorders>
            <w:shd w:val="clear" w:color="auto" w:fill="auto"/>
            <w:vAlign w:val="center"/>
          </w:tcPr>
          <w:p w14:paraId="4403E53B" w14:textId="103AE9E6" w:rsidR="00322140" w:rsidRPr="00322140" w:rsidRDefault="00322140" w:rsidP="00322140">
            <w:pPr>
              <w:jc w:val="center"/>
              <w:rPr>
                <w:color w:val="000000"/>
                <w:sz w:val="22"/>
                <w:szCs w:val="22"/>
              </w:rPr>
            </w:pPr>
            <w:r w:rsidRPr="00322140">
              <w:rPr>
                <w:color w:val="000000"/>
                <w:sz w:val="22"/>
                <w:szCs w:val="22"/>
              </w:rPr>
              <w:t>-</w:t>
            </w:r>
          </w:p>
        </w:tc>
      </w:tr>
      <w:tr w:rsidR="00322140" w:rsidRPr="009E4337" w14:paraId="09A8D50A" w14:textId="77777777" w:rsidTr="009E4337">
        <w:trPr>
          <w:cantSplit/>
        </w:trPr>
        <w:tc>
          <w:tcPr>
            <w:tcW w:w="273" w:type="pct"/>
            <w:shd w:val="clear" w:color="auto" w:fill="auto"/>
            <w:vAlign w:val="center"/>
          </w:tcPr>
          <w:p w14:paraId="0D6BB03B" w14:textId="1672DDED" w:rsidR="00322140" w:rsidRPr="009E4337" w:rsidRDefault="00322140" w:rsidP="00322140">
            <w:pPr>
              <w:jc w:val="center"/>
              <w:rPr>
                <w:sz w:val="20"/>
                <w:szCs w:val="20"/>
              </w:rPr>
            </w:pPr>
            <w:r>
              <w:rPr>
                <w:sz w:val="20"/>
                <w:szCs w:val="20"/>
              </w:rPr>
              <w:t>10</w:t>
            </w:r>
          </w:p>
        </w:tc>
        <w:tc>
          <w:tcPr>
            <w:tcW w:w="1313" w:type="pct"/>
            <w:tcBorders>
              <w:top w:val="nil"/>
              <w:left w:val="single" w:sz="8" w:space="0" w:color="auto"/>
              <w:bottom w:val="single" w:sz="8" w:space="0" w:color="auto"/>
              <w:right w:val="single" w:sz="8" w:space="0" w:color="auto"/>
            </w:tcBorders>
            <w:shd w:val="clear" w:color="auto" w:fill="auto"/>
            <w:noWrap/>
            <w:vAlign w:val="center"/>
          </w:tcPr>
          <w:p w14:paraId="775492CF" w14:textId="2D018ECA" w:rsidR="00322140" w:rsidRPr="00322140" w:rsidRDefault="00322140" w:rsidP="00322140">
            <w:pPr>
              <w:jc w:val="center"/>
              <w:rPr>
                <w:color w:val="000000"/>
                <w:sz w:val="20"/>
                <w:szCs w:val="20"/>
              </w:rPr>
            </w:pPr>
            <w:r w:rsidRPr="00322140">
              <w:rPr>
                <w:color w:val="000000"/>
                <w:sz w:val="20"/>
                <w:szCs w:val="20"/>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63" w:type="pct"/>
            <w:tcBorders>
              <w:top w:val="nil"/>
              <w:left w:val="nil"/>
              <w:bottom w:val="single" w:sz="8" w:space="0" w:color="auto"/>
              <w:right w:val="single" w:sz="8" w:space="0" w:color="auto"/>
            </w:tcBorders>
            <w:shd w:val="clear" w:color="auto" w:fill="auto"/>
            <w:noWrap/>
            <w:vAlign w:val="center"/>
          </w:tcPr>
          <w:p w14:paraId="02910511" w14:textId="2FCFB107" w:rsidR="00322140" w:rsidRPr="00322140" w:rsidRDefault="00322140" w:rsidP="00322140">
            <w:pPr>
              <w:jc w:val="center"/>
              <w:rPr>
                <w:color w:val="000000"/>
                <w:sz w:val="20"/>
                <w:szCs w:val="20"/>
              </w:rPr>
            </w:pPr>
            <w:r w:rsidRPr="00322140">
              <w:rPr>
                <w:color w:val="000000"/>
                <w:sz w:val="20"/>
                <w:szCs w:val="20"/>
              </w:rPr>
              <w:t> </w:t>
            </w:r>
          </w:p>
        </w:tc>
        <w:tc>
          <w:tcPr>
            <w:tcW w:w="333" w:type="pct"/>
            <w:tcBorders>
              <w:top w:val="nil"/>
              <w:left w:val="nil"/>
              <w:bottom w:val="single" w:sz="8" w:space="0" w:color="auto"/>
              <w:right w:val="single" w:sz="8" w:space="0" w:color="auto"/>
            </w:tcBorders>
            <w:shd w:val="clear" w:color="auto" w:fill="auto"/>
            <w:noWrap/>
            <w:vAlign w:val="center"/>
          </w:tcPr>
          <w:p w14:paraId="107C0604" w14:textId="4DC7249F" w:rsidR="00322140" w:rsidRPr="00322140" w:rsidRDefault="00322140" w:rsidP="00322140">
            <w:pPr>
              <w:jc w:val="center"/>
              <w:rPr>
                <w:color w:val="000000"/>
                <w:sz w:val="22"/>
                <w:szCs w:val="22"/>
              </w:rPr>
            </w:pPr>
            <w:r w:rsidRPr="00322140">
              <w:rPr>
                <w:color w:val="000000"/>
                <w:sz w:val="22"/>
                <w:szCs w:val="22"/>
              </w:rPr>
              <w:t>-</w:t>
            </w:r>
          </w:p>
        </w:tc>
        <w:tc>
          <w:tcPr>
            <w:tcW w:w="323" w:type="pct"/>
            <w:tcBorders>
              <w:top w:val="nil"/>
              <w:left w:val="nil"/>
              <w:bottom w:val="single" w:sz="8" w:space="0" w:color="auto"/>
              <w:right w:val="single" w:sz="8" w:space="0" w:color="auto"/>
            </w:tcBorders>
            <w:shd w:val="clear" w:color="auto" w:fill="auto"/>
            <w:noWrap/>
            <w:vAlign w:val="center"/>
          </w:tcPr>
          <w:p w14:paraId="00FF7AB6" w14:textId="6BD4C1C0" w:rsidR="00322140" w:rsidRPr="00322140" w:rsidRDefault="00322140" w:rsidP="00322140">
            <w:pPr>
              <w:jc w:val="center"/>
              <w:rPr>
                <w:color w:val="000000"/>
                <w:sz w:val="22"/>
                <w:szCs w:val="22"/>
              </w:rPr>
            </w:pPr>
            <w:r w:rsidRPr="00322140">
              <w:rPr>
                <w:color w:val="000000"/>
                <w:sz w:val="22"/>
                <w:szCs w:val="22"/>
              </w:rPr>
              <w:t>-</w:t>
            </w:r>
          </w:p>
        </w:tc>
        <w:tc>
          <w:tcPr>
            <w:tcW w:w="342" w:type="pct"/>
            <w:tcBorders>
              <w:top w:val="nil"/>
              <w:left w:val="nil"/>
              <w:bottom w:val="single" w:sz="8" w:space="0" w:color="auto"/>
              <w:right w:val="single" w:sz="8" w:space="0" w:color="auto"/>
            </w:tcBorders>
            <w:shd w:val="clear" w:color="auto" w:fill="auto"/>
            <w:noWrap/>
            <w:vAlign w:val="center"/>
          </w:tcPr>
          <w:p w14:paraId="64134586" w14:textId="5C19C25B" w:rsidR="00322140" w:rsidRPr="00322140" w:rsidRDefault="00322140" w:rsidP="00322140">
            <w:pPr>
              <w:jc w:val="center"/>
              <w:rPr>
                <w:color w:val="000000"/>
                <w:sz w:val="22"/>
                <w:szCs w:val="22"/>
              </w:rPr>
            </w:pPr>
            <w:r w:rsidRPr="00322140">
              <w:rPr>
                <w:color w:val="000000"/>
                <w:sz w:val="22"/>
                <w:szCs w:val="22"/>
              </w:rPr>
              <w:t>-</w:t>
            </w:r>
          </w:p>
        </w:tc>
        <w:tc>
          <w:tcPr>
            <w:tcW w:w="331" w:type="pct"/>
            <w:tcBorders>
              <w:top w:val="nil"/>
              <w:left w:val="nil"/>
              <w:bottom w:val="single" w:sz="8" w:space="0" w:color="auto"/>
              <w:right w:val="single" w:sz="8" w:space="0" w:color="auto"/>
            </w:tcBorders>
            <w:shd w:val="clear" w:color="auto" w:fill="auto"/>
            <w:noWrap/>
            <w:vAlign w:val="center"/>
          </w:tcPr>
          <w:p w14:paraId="525F025E" w14:textId="63421491" w:rsidR="00322140" w:rsidRPr="00322140" w:rsidRDefault="00322140" w:rsidP="00322140">
            <w:pPr>
              <w:jc w:val="center"/>
              <w:rPr>
                <w:color w:val="000000"/>
                <w:sz w:val="22"/>
                <w:szCs w:val="22"/>
              </w:rPr>
            </w:pPr>
            <w:r w:rsidRPr="00322140">
              <w:rPr>
                <w:color w:val="000000"/>
                <w:sz w:val="22"/>
                <w:szCs w:val="22"/>
              </w:rPr>
              <w:t>-</w:t>
            </w:r>
          </w:p>
        </w:tc>
        <w:tc>
          <w:tcPr>
            <w:tcW w:w="331" w:type="pct"/>
            <w:tcBorders>
              <w:top w:val="nil"/>
              <w:left w:val="nil"/>
              <w:bottom w:val="single" w:sz="8" w:space="0" w:color="auto"/>
              <w:right w:val="single" w:sz="8" w:space="0" w:color="auto"/>
            </w:tcBorders>
            <w:shd w:val="clear" w:color="auto" w:fill="auto"/>
            <w:noWrap/>
            <w:vAlign w:val="center"/>
          </w:tcPr>
          <w:p w14:paraId="21EAA98A" w14:textId="791BF403" w:rsidR="00322140" w:rsidRPr="00322140" w:rsidRDefault="00322140" w:rsidP="00322140">
            <w:pPr>
              <w:jc w:val="center"/>
              <w:rPr>
                <w:color w:val="000000"/>
                <w:sz w:val="22"/>
                <w:szCs w:val="22"/>
              </w:rPr>
            </w:pPr>
            <w:r w:rsidRPr="00322140">
              <w:rPr>
                <w:color w:val="000000"/>
                <w:sz w:val="22"/>
                <w:szCs w:val="22"/>
              </w:rPr>
              <w:t>-</w:t>
            </w:r>
          </w:p>
        </w:tc>
        <w:tc>
          <w:tcPr>
            <w:tcW w:w="348" w:type="pct"/>
            <w:tcBorders>
              <w:top w:val="nil"/>
              <w:left w:val="nil"/>
              <w:bottom w:val="single" w:sz="8" w:space="0" w:color="auto"/>
              <w:right w:val="single" w:sz="8" w:space="0" w:color="auto"/>
            </w:tcBorders>
            <w:shd w:val="clear" w:color="auto" w:fill="auto"/>
            <w:vAlign w:val="center"/>
          </w:tcPr>
          <w:p w14:paraId="4276E15C" w14:textId="406D022A" w:rsidR="00322140" w:rsidRPr="00322140" w:rsidRDefault="00322140" w:rsidP="00322140">
            <w:pPr>
              <w:jc w:val="center"/>
              <w:rPr>
                <w:color w:val="000000"/>
                <w:sz w:val="22"/>
                <w:szCs w:val="22"/>
              </w:rPr>
            </w:pPr>
            <w:r w:rsidRPr="00322140">
              <w:rPr>
                <w:color w:val="000000"/>
                <w:sz w:val="22"/>
                <w:szCs w:val="22"/>
              </w:rPr>
              <w:t>-</w:t>
            </w:r>
          </w:p>
        </w:tc>
        <w:tc>
          <w:tcPr>
            <w:tcW w:w="426" w:type="pct"/>
            <w:tcBorders>
              <w:top w:val="nil"/>
              <w:left w:val="nil"/>
              <w:bottom w:val="single" w:sz="8" w:space="0" w:color="auto"/>
              <w:right w:val="single" w:sz="8" w:space="0" w:color="auto"/>
            </w:tcBorders>
            <w:shd w:val="clear" w:color="auto" w:fill="auto"/>
            <w:vAlign w:val="center"/>
          </w:tcPr>
          <w:p w14:paraId="65B0522C" w14:textId="30F8CE77" w:rsidR="00322140" w:rsidRPr="00322140" w:rsidRDefault="00322140" w:rsidP="00322140">
            <w:pPr>
              <w:jc w:val="center"/>
              <w:rPr>
                <w:color w:val="000000"/>
                <w:sz w:val="22"/>
                <w:szCs w:val="22"/>
              </w:rPr>
            </w:pPr>
            <w:r w:rsidRPr="00322140">
              <w:rPr>
                <w:color w:val="000000"/>
                <w:sz w:val="22"/>
                <w:szCs w:val="22"/>
              </w:rPr>
              <w:t>-</w:t>
            </w:r>
          </w:p>
        </w:tc>
        <w:tc>
          <w:tcPr>
            <w:tcW w:w="417" w:type="pct"/>
            <w:tcBorders>
              <w:top w:val="nil"/>
              <w:left w:val="nil"/>
              <w:bottom w:val="single" w:sz="8" w:space="0" w:color="auto"/>
              <w:right w:val="single" w:sz="8" w:space="0" w:color="auto"/>
            </w:tcBorders>
            <w:shd w:val="clear" w:color="auto" w:fill="auto"/>
            <w:vAlign w:val="center"/>
          </w:tcPr>
          <w:p w14:paraId="384D5453" w14:textId="54157077" w:rsidR="00322140" w:rsidRPr="00322140" w:rsidRDefault="00322140" w:rsidP="00322140">
            <w:pPr>
              <w:jc w:val="center"/>
              <w:rPr>
                <w:color w:val="000000"/>
                <w:sz w:val="22"/>
                <w:szCs w:val="22"/>
              </w:rPr>
            </w:pPr>
            <w:r w:rsidRPr="00322140">
              <w:rPr>
                <w:color w:val="000000"/>
                <w:sz w:val="22"/>
                <w:szCs w:val="22"/>
              </w:rPr>
              <w:t>-</w:t>
            </w:r>
          </w:p>
        </w:tc>
      </w:tr>
      <w:tr w:rsidR="00322140" w:rsidRPr="009E4337" w14:paraId="690726BB" w14:textId="77777777" w:rsidTr="00322140">
        <w:trPr>
          <w:cantSplit/>
        </w:trPr>
        <w:tc>
          <w:tcPr>
            <w:tcW w:w="273" w:type="pct"/>
            <w:shd w:val="clear" w:color="auto" w:fill="auto"/>
            <w:vAlign w:val="center"/>
          </w:tcPr>
          <w:p w14:paraId="431E184D" w14:textId="7770B34F" w:rsidR="00322140" w:rsidRPr="009E4337" w:rsidRDefault="00322140" w:rsidP="00322140">
            <w:pPr>
              <w:jc w:val="center"/>
              <w:rPr>
                <w:sz w:val="20"/>
                <w:szCs w:val="20"/>
              </w:rPr>
            </w:pPr>
            <w:r>
              <w:rPr>
                <w:sz w:val="20"/>
                <w:szCs w:val="20"/>
              </w:rPr>
              <w:t>11</w:t>
            </w:r>
          </w:p>
        </w:tc>
        <w:tc>
          <w:tcPr>
            <w:tcW w:w="1313" w:type="pct"/>
            <w:tcBorders>
              <w:top w:val="nil"/>
              <w:left w:val="single" w:sz="8" w:space="0" w:color="auto"/>
              <w:bottom w:val="single" w:sz="8" w:space="0" w:color="auto"/>
              <w:right w:val="single" w:sz="8" w:space="0" w:color="auto"/>
            </w:tcBorders>
            <w:shd w:val="clear" w:color="auto" w:fill="auto"/>
            <w:noWrap/>
            <w:vAlign w:val="center"/>
          </w:tcPr>
          <w:p w14:paraId="749724CD" w14:textId="5265B677" w:rsidR="00322140" w:rsidRPr="00322140" w:rsidRDefault="00322140" w:rsidP="00322140">
            <w:pPr>
              <w:jc w:val="center"/>
              <w:rPr>
                <w:color w:val="000000"/>
                <w:sz w:val="20"/>
                <w:szCs w:val="20"/>
              </w:rPr>
            </w:pPr>
            <w:r w:rsidRPr="00322140">
              <w:rPr>
                <w:color w:val="000000"/>
                <w:sz w:val="20"/>
                <w:szCs w:val="20"/>
              </w:rPr>
              <w:t>доля отпуска тепловой энергии, осуществляемого потребителям по приборам учета, в общем объеме отпущенной тепловой энергии</w:t>
            </w:r>
          </w:p>
        </w:tc>
        <w:tc>
          <w:tcPr>
            <w:tcW w:w="563" w:type="pct"/>
            <w:tcBorders>
              <w:top w:val="nil"/>
              <w:left w:val="nil"/>
              <w:bottom w:val="single" w:sz="8" w:space="0" w:color="auto"/>
              <w:right w:val="single" w:sz="8" w:space="0" w:color="auto"/>
            </w:tcBorders>
            <w:shd w:val="clear" w:color="auto" w:fill="auto"/>
            <w:noWrap/>
            <w:vAlign w:val="center"/>
          </w:tcPr>
          <w:p w14:paraId="656BBCB7" w14:textId="2315C79A" w:rsidR="00322140" w:rsidRPr="00322140" w:rsidRDefault="00322140" w:rsidP="00322140">
            <w:pPr>
              <w:jc w:val="center"/>
              <w:rPr>
                <w:color w:val="000000"/>
                <w:sz w:val="20"/>
                <w:szCs w:val="20"/>
              </w:rPr>
            </w:pPr>
            <w:r w:rsidRPr="00322140">
              <w:rPr>
                <w:color w:val="000000"/>
              </w:rPr>
              <w:t>%</w:t>
            </w:r>
          </w:p>
        </w:tc>
        <w:tc>
          <w:tcPr>
            <w:tcW w:w="333" w:type="pct"/>
            <w:tcBorders>
              <w:top w:val="nil"/>
              <w:left w:val="nil"/>
              <w:bottom w:val="single" w:sz="8" w:space="0" w:color="auto"/>
              <w:right w:val="single" w:sz="8" w:space="0" w:color="auto"/>
            </w:tcBorders>
            <w:shd w:val="clear" w:color="auto" w:fill="auto"/>
            <w:noWrap/>
            <w:vAlign w:val="center"/>
          </w:tcPr>
          <w:p w14:paraId="71339637" w14:textId="636BABAA" w:rsidR="00322140" w:rsidRPr="00322140" w:rsidRDefault="00322140" w:rsidP="00322140">
            <w:pPr>
              <w:jc w:val="center"/>
              <w:rPr>
                <w:color w:val="000000"/>
                <w:sz w:val="22"/>
                <w:szCs w:val="22"/>
              </w:rPr>
            </w:pPr>
            <w:r>
              <w:rPr>
                <w:color w:val="000000"/>
                <w:sz w:val="22"/>
                <w:szCs w:val="22"/>
              </w:rPr>
              <w:t>н/д</w:t>
            </w:r>
          </w:p>
        </w:tc>
        <w:tc>
          <w:tcPr>
            <w:tcW w:w="323" w:type="pct"/>
            <w:tcBorders>
              <w:top w:val="nil"/>
              <w:left w:val="nil"/>
              <w:bottom w:val="single" w:sz="8" w:space="0" w:color="auto"/>
              <w:right w:val="single" w:sz="8" w:space="0" w:color="auto"/>
            </w:tcBorders>
            <w:shd w:val="clear" w:color="auto" w:fill="auto"/>
            <w:noWrap/>
            <w:vAlign w:val="center"/>
          </w:tcPr>
          <w:p w14:paraId="63169EBC" w14:textId="05FE6185" w:rsidR="00322140" w:rsidRPr="00322140" w:rsidRDefault="00322140" w:rsidP="00322140">
            <w:pPr>
              <w:jc w:val="center"/>
              <w:rPr>
                <w:color w:val="000000"/>
                <w:sz w:val="22"/>
                <w:szCs w:val="22"/>
              </w:rPr>
            </w:pPr>
            <w:r w:rsidRPr="00442BF3">
              <w:rPr>
                <w:color w:val="000000"/>
                <w:sz w:val="22"/>
                <w:szCs w:val="22"/>
              </w:rPr>
              <w:t>н/д</w:t>
            </w:r>
          </w:p>
        </w:tc>
        <w:tc>
          <w:tcPr>
            <w:tcW w:w="342" w:type="pct"/>
            <w:tcBorders>
              <w:top w:val="nil"/>
              <w:left w:val="nil"/>
              <w:bottom w:val="single" w:sz="8" w:space="0" w:color="auto"/>
              <w:right w:val="single" w:sz="8" w:space="0" w:color="auto"/>
            </w:tcBorders>
            <w:shd w:val="clear" w:color="auto" w:fill="auto"/>
            <w:noWrap/>
            <w:vAlign w:val="center"/>
          </w:tcPr>
          <w:p w14:paraId="75D47BB8" w14:textId="31E944E6" w:rsidR="00322140" w:rsidRPr="00322140" w:rsidRDefault="00322140" w:rsidP="00322140">
            <w:pPr>
              <w:jc w:val="center"/>
              <w:rPr>
                <w:color w:val="000000"/>
                <w:sz w:val="22"/>
                <w:szCs w:val="22"/>
              </w:rPr>
            </w:pPr>
            <w:r w:rsidRPr="00442BF3">
              <w:rPr>
                <w:color w:val="000000"/>
                <w:sz w:val="22"/>
                <w:szCs w:val="22"/>
              </w:rPr>
              <w:t>н/д</w:t>
            </w:r>
          </w:p>
        </w:tc>
        <w:tc>
          <w:tcPr>
            <w:tcW w:w="331" w:type="pct"/>
            <w:tcBorders>
              <w:top w:val="nil"/>
              <w:left w:val="nil"/>
              <w:bottom w:val="single" w:sz="8" w:space="0" w:color="auto"/>
              <w:right w:val="single" w:sz="8" w:space="0" w:color="auto"/>
            </w:tcBorders>
            <w:shd w:val="clear" w:color="auto" w:fill="auto"/>
            <w:noWrap/>
            <w:vAlign w:val="center"/>
          </w:tcPr>
          <w:p w14:paraId="739B317C" w14:textId="22961D6C" w:rsidR="00322140" w:rsidRPr="00322140" w:rsidRDefault="00322140" w:rsidP="00322140">
            <w:pPr>
              <w:jc w:val="center"/>
              <w:rPr>
                <w:color w:val="000000"/>
                <w:sz w:val="22"/>
                <w:szCs w:val="22"/>
              </w:rPr>
            </w:pPr>
            <w:r w:rsidRPr="00442BF3">
              <w:rPr>
                <w:color w:val="000000"/>
                <w:sz w:val="22"/>
                <w:szCs w:val="22"/>
              </w:rPr>
              <w:t>н/д</w:t>
            </w:r>
          </w:p>
        </w:tc>
        <w:tc>
          <w:tcPr>
            <w:tcW w:w="331" w:type="pct"/>
            <w:tcBorders>
              <w:top w:val="nil"/>
              <w:left w:val="nil"/>
              <w:bottom w:val="single" w:sz="8" w:space="0" w:color="auto"/>
              <w:right w:val="single" w:sz="8" w:space="0" w:color="auto"/>
            </w:tcBorders>
            <w:shd w:val="clear" w:color="auto" w:fill="auto"/>
            <w:noWrap/>
            <w:vAlign w:val="center"/>
          </w:tcPr>
          <w:p w14:paraId="23C654C4" w14:textId="5C49F8DB" w:rsidR="00322140" w:rsidRPr="00322140" w:rsidRDefault="00322140" w:rsidP="00322140">
            <w:pPr>
              <w:jc w:val="center"/>
              <w:rPr>
                <w:color w:val="000000"/>
                <w:sz w:val="22"/>
                <w:szCs w:val="22"/>
              </w:rPr>
            </w:pPr>
            <w:r w:rsidRPr="00442BF3">
              <w:rPr>
                <w:color w:val="000000"/>
                <w:sz w:val="22"/>
                <w:szCs w:val="22"/>
              </w:rPr>
              <w:t>н/д</w:t>
            </w:r>
          </w:p>
        </w:tc>
        <w:tc>
          <w:tcPr>
            <w:tcW w:w="348" w:type="pct"/>
            <w:tcBorders>
              <w:top w:val="nil"/>
              <w:left w:val="nil"/>
              <w:bottom w:val="single" w:sz="8" w:space="0" w:color="auto"/>
              <w:right w:val="single" w:sz="8" w:space="0" w:color="auto"/>
            </w:tcBorders>
            <w:shd w:val="clear" w:color="auto" w:fill="auto"/>
            <w:vAlign w:val="center"/>
          </w:tcPr>
          <w:p w14:paraId="0AAE9A47" w14:textId="605742A6" w:rsidR="00322140" w:rsidRPr="00322140" w:rsidRDefault="00322140" w:rsidP="00322140">
            <w:pPr>
              <w:jc w:val="center"/>
              <w:rPr>
                <w:color w:val="000000"/>
                <w:sz w:val="22"/>
                <w:szCs w:val="22"/>
              </w:rPr>
            </w:pPr>
            <w:r w:rsidRPr="00442BF3">
              <w:rPr>
                <w:color w:val="000000"/>
                <w:sz w:val="22"/>
                <w:szCs w:val="22"/>
              </w:rPr>
              <w:t>н/д</w:t>
            </w:r>
          </w:p>
        </w:tc>
        <w:tc>
          <w:tcPr>
            <w:tcW w:w="426" w:type="pct"/>
            <w:tcBorders>
              <w:top w:val="nil"/>
              <w:left w:val="nil"/>
              <w:bottom w:val="single" w:sz="8" w:space="0" w:color="auto"/>
              <w:right w:val="single" w:sz="8" w:space="0" w:color="auto"/>
            </w:tcBorders>
            <w:shd w:val="clear" w:color="auto" w:fill="auto"/>
            <w:vAlign w:val="center"/>
          </w:tcPr>
          <w:p w14:paraId="67615CAC" w14:textId="64B8C666" w:rsidR="00322140" w:rsidRPr="00322140" w:rsidRDefault="00322140" w:rsidP="00322140">
            <w:pPr>
              <w:jc w:val="center"/>
              <w:rPr>
                <w:color w:val="000000"/>
                <w:sz w:val="22"/>
                <w:szCs w:val="22"/>
              </w:rPr>
            </w:pPr>
            <w:r w:rsidRPr="00442BF3">
              <w:rPr>
                <w:color w:val="000000"/>
                <w:sz w:val="22"/>
                <w:szCs w:val="22"/>
              </w:rPr>
              <w:t>н/д</w:t>
            </w:r>
          </w:p>
        </w:tc>
        <w:tc>
          <w:tcPr>
            <w:tcW w:w="417" w:type="pct"/>
            <w:tcBorders>
              <w:top w:val="nil"/>
              <w:left w:val="nil"/>
              <w:bottom w:val="single" w:sz="8" w:space="0" w:color="auto"/>
              <w:right w:val="single" w:sz="8" w:space="0" w:color="auto"/>
            </w:tcBorders>
            <w:shd w:val="clear" w:color="auto" w:fill="auto"/>
            <w:vAlign w:val="center"/>
          </w:tcPr>
          <w:p w14:paraId="1D2D2C3F" w14:textId="5BF6E461" w:rsidR="00322140" w:rsidRPr="00322140" w:rsidRDefault="00322140" w:rsidP="00322140">
            <w:pPr>
              <w:jc w:val="center"/>
              <w:rPr>
                <w:color w:val="000000"/>
                <w:sz w:val="22"/>
                <w:szCs w:val="22"/>
              </w:rPr>
            </w:pPr>
            <w:r w:rsidRPr="00442BF3">
              <w:rPr>
                <w:color w:val="000000"/>
                <w:sz w:val="22"/>
                <w:szCs w:val="22"/>
              </w:rPr>
              <w:t>н/д</w:t>
            </w:r>
          </w:p>
        </w:tc>
      </w:tr>
      <w:tr w:rsidR="00322140" w:rsidRPr="009E4337" w14:paraId="18E93B62" w14:textId="77777777" w:rsidTr="009E4337">
        <w:trPr>
          <w:cantSplit/>
        </w:trPr>
        <w:tc>
          <w:tcPr>
            <w:tcW w:w="273" w:type="pct"/>
            <w:shd w:val="clear" w:color="auto" w:fill="auto"/>
            <w:vAlign w:val="center"/>
          </w:tcPr>
          <w:p w14:paraId="5CEB097F" w14:textId="1BA28EC9" w:rsidR="00322140" w:rsidRPr="009E4337" w:rsidRDefault="00322140" w:rsidP="00322140">
            <w:pPr>
              <w:jc w:val="center"/>
              <w:rPr>
                <w:sz w:val="20"/>
                <w:szCs w:val="20"/>
              </w:rPr>
            </w:pPr>
            <w:r>
              <w:rPr>
                <w:sz w:val="20"/>
                <w:szCs w:val="20"/>
              </w:rPr>
              <w:t>12</w:t>
            </w:r>
          </w:p>
        </w:tc>
        <w:tc>
          <w:tcPr>
            <w:tcW w:w="1313" w:type="pct"/>
            <w:tcBorders>
              <w:top w:val="nil"/>
              <w:left w:val="single" w:sz="8" w:space="0" w:color="auto"/>
              <w:bottom w:val="single" w:sz="8" w:space="0" w:color="auto"/>
              <w:right w:val="single" w:sz="8" w:space="0" w:color="auto"/>
            </w:tcBorders>
            <w:shd w:val="clear" w:color="auto" w:fill="auto"/>
            <w:noWrap/>
            <w:vAlign w:val="center"/>
          </w:tcPr>
          <w:p w14:paraId="3FD83849" w14:textId="4697DDCE" w:rsidR="00322140" w:rsidRPr="00322140" w:rsidRDefault="00322140" w:rsidP="00322140">
            <w:pPr>
              <w:jc w:val="center"/>
              <w:rPr>
                <w:color w:val="000000"/>
                <w:sz w:val="20"/>
                <w:szCs w:val="20"/>
              </w:rPr>
            </w:pPr>
            <w:r w:rsidRPr="00322140">
              <w:rPr>
                <w:color w:val="000000"/>
                <w:sz w:val="20"/>
                <w:szCs w:val="20"/>
              </w:rPr>
              <w:t>средневзвешенный (по материальной характеристике) срок эксплуатации тепловых сетей (для каждой системы теплоснабжения)</w:t>
            </w:r>
          </w:p>
        </w:tc>
        <w:tc>
          <w:tcPr>
            <w:tcW w:w="563" w:type="pct"/>
            <w:tcBorders>
              <w:top w:val="nil"/>
              <w:left w:val="nil"/>
              <w:bottom w:val="single" w:sz="8" w:space="0" w:color="auto"/>
              <w:right w:val="single" w:sz="8" w:space="0" w:color="auto"/>
            </w:tcBorders>
            <w:shd w:val="clear" w:color="auto" w:fill="auto"/>
            <w:noWrap/>
            <w:vAlign w:val="center"/>
          </w:tcPr>
          <w:p w14:paraId="64F4189E" w14:textId="4B24F6B3" w:rsidR="00322140" w:rsidRPr="00322140" w:rsidRDefault="00322140" w:rsidP="00322140">
            <w:pPr>
              <w:jc w:val="center"/>
              <w:rPr>
                <w:color w:val="000000"/>
              </w:rPr>
            </w:pPr>
            <w:r w:rsidRPr="00322140">
              <w:rPr>
                <w:color w:val="000000"/>
              </w:rPr>
              <w:t> </w:t>
            </w:r>
          </w:p>
        </w:tc>
        <w:tc>
          <w:tcPr>
            <w:tcW w:w="333" w:type="pct"/>
            <w:tcBorders>
              <w:top w:val="nil"/>
              <w:left w:val="nil"/>
              <w:bottom w:val="single" w:sz="8" w:space="0" w:color="auto"/>
              <w:right w:val="single" w:sz="8" w:space="0" w:color="auto"/>
            </w:tcBorders>
            <w:shd w:val="clear" w:color="auto" w:fill="auto"/>
            <w:noWrap/>
            <w:vAlign w:val="center"/>
          </w:tcPr>
          <w:p w14:paraId="036145E9" w14:textId="7F91A867" w:rsidR="00322140" w:rsidRPr="00322140" w:rsidRDefault="00322140" w:rsidP="00322140">
            <w:pPr>
              <w:jc w:val="center"/>
              <w:rPr>
                <w:color w:val="000000"/>
                <w:sz w:val="22"/>
                <w:szCs w:val="22"/>
              </w:rPr>
            </w:pPr>
            <w:r>
              <w:rPr>
                <w:color w:val="000000"/>
                <w:sz w:val="22"/>
                <w:szCs w:val="22"/>
              </w:rPr>
              <w:t>н/д</w:t>
            </w:r>
          </w:p>
        </w:tc>
        <w:tc>
          <w:tcPr>
            <w:tcW w:w="323" w:type="pct"/>
            <w:tcBorders>
              <w:top w:val="nil"/>
              <w:left w:val="nil"/>
              <w:bottom w:val="single" w:sz="8" w:space="0" w:color="auto"/>
              <w:right w:val="single" w:sz="8" w:space="0" w:color="auto"/>
            </w:tcBorders>
            <w:shd w:val="clear" w:color="auto" w:fill="auto"/>
            <w:noWrap/>
            <w:vAlign w:val="center"/>
          </w:tcPr>
          <w:p w14:paraId="45C3AD52" w14:textId="39492A10" w:rsidR="00322140" w:rsidRPr="00322140" w:rsidRDefault="00322140" w:rsidP="00322140">
            <w:pPr>
              <w:jc w:val="center"/>
              <w:rPr>
                <w:color w:val="000000"/>
                <w:sz w:val="22"/>
                <w:szCs w:val="22"/>
              </w:rPr>
            </w:pPr>
            <w:r w:rsidRPr="00442BF3">
              <w:rPr>
                <w:color w:val="000000"/>
                <w:sz w:val="22"/>
                <w:szCs w:val="22"/>
              </w:rPr>
              <w:t>н/д</w:t>
            </w:r>
          </w:p>
        </w:tc>
        <w:tc>
          <w:tcPr>
            <w:tcW w:w="342" w:type="pct"/>
            <w:tcBorders>
              <w:top w:val="nil"/>
              <w:left w:val="nil"/>
              <w:bottom w:val="single" w:sz="8" w:space="0" w:color="auto"/>
              <w:right w:val="single" w:sz="8" w:space="0" w:color="auto"/>
            </w:tcBorders>
            <w:shd w:val="clear" w:color="auto" w:fill="auto"/>
            <w:noWrap/>
            <w:vAlign w:val="center"/>
          </w:tcPr>
          <w:p w14:paraId="7EDD0D09" w14:textId="0410FCCA" w:rsidR="00322140" w:rsidRPr="00322140" w:rsidRDefault="00322140" w:rsidP="00322140">
            <w:pPr>
              <w:jc w:val="center"/>
              <w:rPr>
                <w:color w:val="000000"/>
                <w:sz w:val="22"/>
                <w:szCs w:val="22"/>
              </w:rPr>
            </w:pPr>
            <w:r w:rsidRPr="00442BF3">
              <w:rPr>
                <w:color w:val="000000"/>
                <w:sz w:val="22"/>
                <w:szCs w:val="22"/>
              </w:rPr>
              <w:t>н/д</w:t>
            </w:r>
          </w:p>
        </w:tc>
        <w:tc>
          <w:tcPr>
            <w:tcW w:w="331" w:type="pct"/>
            <w:tcBorders>
              <w:top w:val="nil"/>
              <w:left w:val="nil"/>
              <w:bottom w:val="single" w:sz="8" w:space="0" w:color="auto"/>
              <w:right w:val="single" w:sz="8" w:space="0" w:color="auto"/>
            </w:tcBorders>
            <w:shd w:val="clear" w:color="auto" w:fill="auto"/>
            <w:noWrap/>
            <w:vAlign w:val="center"/>
          </w:tcPr>
          <w:p w14:paraId="014A01D8" w14:textId="188EAE05" w:rsidR="00322140" w:rsidRPr="00322140" w:rsidRDefault="00322140" w:rsidP="00322140">
            <w:pPr>
              <w:jc w:val="center"/>
              <w:rPr>
                <w:color w:val="000000"/>
                <w:sz w:val="22"/>
                <w:szCs w:val="22"/>
              </w:rPr>
            </w:pPr>
            <w:r w:rsidRPr="00442BF3">
              <w:rPr>
                <w:color w:val="000000"/>
                <w:sz w:val="22"/>
                <w:szCs w:val="22"/>
              </w:rPr>
              <w:t>н/д</w:t>
            </w:r>
          </w:p>
        </w:tc>
        <w:tc>
          <w:tcPr>
            <w:tcW w:w="331" w:type="pct"/>
            <w:tcBorders>
              <w:top w:val="nil"/>
              <w:left w:val="nil"/>
              <w:bottom w:val="single" w:sz="8" w:space="0" w:color="auto"/>
              <w:right w:val="single" w:sz="8" w:space="0" w:color="auto"/>
            </w:tcBorders>
            <w:shd w:val="clear" w:color="auto" w:fill="auto"/>
            <w:noWrap/>
            <w:vAlign w:val="center"/>
          </w:tcPr>
          <w:p w14:paraId="0F355A6B" w14:textId="6229EA25" w:rsidR="00322140" w:rsidRPr="00322140" w:rsidRDefault="00322140" w:rsidP="00322140">
            <w:pPr>
              <w:jc w:val="center"/>
              <w:rPr>
                <w:color w:val="000000"/>
                <w:sz w:val="22"/>
                <w:szCs w:val="22"/>
              </w:rPr>
            </w:pPr>
            <w:r w:rsidRPr="00442BF3">
              <w:rPr>
                <w:color w:val="000000"/>
                <w:sz w:val="22"/>
                <w:szCs w:val="22"/>
              </w:rPr>
              <w:t>н/д</w:t>
            </w:r>
          </w:p>
        </w:tc>
        <w:tc>
          <w:tcPr>
            <w:tcW w:w="348" w:type="pct"/>
            <w:tcBorders>
              <w:top w:val="nil"/>
              <w:left w:val="nil"/>
              <w:bottom w:val="single" w:sz="8" w:space="0" w:color="auto"/>
              <w:right w:val="single" w:sz="8" w:space="0" w:color="auto"/>
            </w:tcBorders>
            <w:shd w:val="clear" w:color="auto" w:fill="auto"/>
            <w:vAlign w:val="center"/>
          </w:tcPr>
          <w:p w14:paraId="0CDA6F07" w14:textId="481B538F" w:rsidR="00322140" w:rsidRPr="00322140" w:rsidRDefault="00322140" w:rsidP="00322140">
            <w:pPr>
              <w:jc w:val="center"/>
              <w:rPr>
                <w:color w:val="000000"/>
                <w:sz w:val="22"/>
                <w:szCs w:val="22"/>
              </w:rPr>
            </w:pPr>
            <w:r w:rsidRPr="00442BF3">
              <w:rPr>
                <w:color w:val="000000"/>
                <w:sz w:val="22"/>
                <w:szCs w:val="22"/>
              </w:rPr>
              <w:t>н/д</w:t>
            </w:r>
          </w:p>
        </w:tc>
        <w:tc>
          <w:tcPr>
            <w:tcW w:w="426" w:type="pct"/>
            <w:tcBorders>
              <w:top w:val="nil"/>
              <w:left w:val="nil"/>
              <w:bottom w:val="single" w:sz="8" w:space="0" w:color="auto"/>
              <w:right w:val="single" w:sz="8" w:space="0" w:color="auto"/>
            </w:tcBorders>
            <w:shd w:val="clear" w:color="auto" w:fill="auto"/>
            <w:vAlign w:val="center"/>
          </w:tcPr>
          <w:p w14:paraId="32E20858" w14:textId="43CD0E17" w:rsidR="00322140" w:rsidRPr="00322140" w:rsidRDefault="00322140" w:rsidP="00322140">
            <w:pPr>
              <w:jc w:val="center"/>
              <w:rPr>
                <w:color w:val="000000"/>
                <w:sz w:val="22"/>
                <w:szCs w:val="22"/>
              </w:rPr>
            </w:pPr>
            <w:r w:rsidRPr="00442BF3">
              <w:rPr>
                <w:color w:val="000000"/>
                <w:sz w:val="22"/>
                <w:szCs w:val="22"/>
              </w:rPr>
              <w:t>н/д</w:t>
            </w:r>
          </w:p>
        </w:tc>
        <w:tc>
          <w:tcPr>
            <w:tcW w:w="417" w:type="pct"/>
            <w:tcBorders>
              <w:top w:val="nil"/>
              <w:left w:val="nil"/>
              <w:bottom w:val="single" w:sz="8" w:space="0" w:color="auto"/>
              <w:right w:val="single" w:sz="8" w:space="0" w:color="auto"/>
            </w:tcBorders>
            <w:shd w:val="clear" w:color="auto" w:fill="auto"/>
            <w:vAlign w:val="center"/>
          </w:tcPr>
          <w:p w14:paraId="2466DAEB" w14:textId="6BBDB3EC" w:rsidR="00322140" w:rsidRPr="00322140" w:rsidRDefault="00322140" w:rsidP="00322140">
            <w:pPr>
              <w:jc w:val="center"/>
              <w:rPr>
                <w:color w:val="000000"/>
                <w:sz w:val="22"/>
                <w:szCs w:val="22"/>
              </w:rPr>
            </w:pPr>
            <w:r w:rsidRPr="00442BF3">
              <w:rPr>
                <w:color w:val="000000"/>
                <w:sz w:val="22"/>
                <w:szCs w:val="22"/>
              </w:rPr>
              <w:t>н/д</w:t>
            </w:r>
          </w:p>
        </w:tc>
      </w:tr>
      <w:tr w:rsidR="00322140" w:rsidRPr="009E4337" w14:paraId="1D55A43D" w14:textId="77777777" w:rsidTr="009E4337">
        <w:trPr>
          <w:cantSplit/>
        </w:trPr>
        <w:tc>
          <w:tcPr>
            <w:tcW w:w="273" w:type="pct"/>
            <w:shd w:val="clear" w:color="auto" w:fill="auto"/>
            <w:vAlign w:val="center"/>
          </w:tcPr>
          <w:p w14:paraId="7E6D8247" w14:textId="7E570A87" w:rsidR="00322140" w:rsidRPr="009E4337" w:rsidRDefault="00322140" w:rsidP="00322140">
            <w:pPr>
              <w:jc w:val="center"/>
              <w:rPr>
                <w:sz w:val="20"/>
                <w:szCs w:val="20"/>
              </w:rPr>
            </w:pPr>
            <w:r>
              <w:rPr>
                <w:sz w:val="20"/>
                <w:szCs w:val="20"/>
              </w:rPr>
              <w:t>13</w:t>
            </w:r>
          </w:p>
        </w:tc>
        <w:tc>
          <w:tcPr>
            <w:tcW w:w="1313" w:type="pct"/>
            <w:tcBorders>
              <w:top w:val="nil"/>
              <w:left w:val="single" w:sz="8" w:space="0" w:color="auto"/>
              <w:bottom w:val="single" w:sz="8" w:space="0" w:color="auto"/>
              <w:right w:val="single" w:sz="8" w:space="0" w:color="auto"/>
            </w:tcBorders>
            <w:shd w:val="clear" w:color="auto" w:fill="auto"/>
            <w:noWrap/>
            <w:vAlign w:val="center"/>
          </w:tcPr>
          <w:p w14:paraId="4A2BE364" w14:textId="798A6E55" w:rsidR="00322140" w:rsidRPr="00322140" w:rsidRDefault="00322140" w:rsidP="00322140">
            <w:pPr>
              <w:jc w:val="center"/>
              <w:rPr>
                <w:color w:val="000000"/>
                <w:sz w:val="20"/>
                <w:szCs w:val="20"/>
              </w:rPr>
            </w:pPr>
            <w:r w:rsidRPr="00322140">
              <w:rPr>
                <w:color w:val="000000"/>
                <w:sz w:val="20"/>
                <w:szCs w:val="20"/>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 города федерального значения)</w:t>
            </w:r>
          </w:p>
        </w:tc>
        <w:tc>
          <w:tcPr>
            <w:tcW w:w="563" w:type="pct"/>
            <w:tcBorders>
              <w:top w:val="nil"/>
              <w:left w:val="nil"/>
              <w:bottom w:val="single" w:sz="8" w:space="0" w:color="auto"/>
              <w:right w:val="single" w:sz="8" w:space="0" w:color="auto"/>
            </w:tcBorders>
            <w:shd w:val="clear" w:color="auto" w:fill="auto"/>
            <w:noWrap/>
            <w:vAlign w:val="center"/>
          </w:tcPr>
          <w:p w14:paraId="10BF4813" w14:textId="4EB7993B" w:rsidR="00322140" w:rsidRPr="00322140" w:rsidRDefault="00322140" w:rsidP="00322140">
            <w:pPr>
              <w:jc w:val="center"/>
              <w:rPr>
                <w:color w:val="000000"/>
              </w:rPr>
            </w:pPr>
            <w:r w:rsidRPr="00322140">
              <w:rPr>
                <w:color w:val="000000"/>
                <w:sz w:val="20"/>
                <w:szCs w:val="20"/>
              </w:rPr>
              <w:t>%</w:t>
            </w:r>
          </w:p>
        </w:tc>
        <w:tc>
          <w:tcPr>
            <w:tcW w:w="333" w:type="pct"/>
            <w:tcBorders>
              <w:top w:val="nil"/>
              <w:left w:val="nil"/>
              <w:bottom w:val="single" w:sz="8" w:space="0" w:color="auto"/>
              <w:right w:val="single" w:sz="8" w:space="0" w:color="auto"/>
            </w:tcBorders>
            <w:shd w:val="clear" w:color="auto" w:fill="auto"/>
            <w:noWrap/>
            <w:vAlign w:val="center"/>
          </w:tcPr>
          <w:p w14:paraId="153CC517" w14:textId="747E4B11" w:rsidR="00322140" w:rsidRPr="00322140" w:rsidRDefault="00322140" w:rsidP="00322140">
            <w:pPr>
              <w:jc w:val="center"/>
              <w:rPr>
                <w:color w:val="000000"/>
                <w:sz w:val="22"/>
                <w:szCs w:val="22"/>
              </w:rPr>
            </w:pPr>
            <w:r w:rsidRPr="00322140">
              <w:rPr>
                <w:color w:val="000000"/>
                <w:sz w:val="22"/>
                <w:szCs w:val="22"/>
              </w:rPr>
              <w:t>2</w:t>
            </w:r>
          </w:p>
        </w:tc>
        <w:tc>
          <w:tcPr>
            <w:tcW w:w="323" w:type="pct"/>
            <w:tcBorders>
              <w:top w:val="nil"/>
              <w:left w:val="nil"/>
              <w:bottom w:val="single" w:sz="8" w:space="0" w:color="auto"/>
              <w:right w:val="single" w:sz="8" w:space="0" w:color="auto"/>
            </w:tcBorders>
            <w:shd w:val="clear" w:color="auto" w:fill="auto"/>
            <w:noWrap/>
            <w:vAlign w:val="center"/>
          </w:tcPr>
          <w:p w14:paraId="5761C212" w14:textId="2C12B4D4" w:rsidR="00322140" w:rsidRPr="00322140" w:rsidRDefault="00322140" w:rsidP="00322140">
            <w:pPr>
              <w:jc w:val="center"/>
              <w:rPr>
                <w:color w:val="000000"/>
                <w:sz w:val="22"/>
                <w:szCs w:val="22"/>
              </w:rPr>
            </w:pPr>
            <w:r w:rsidRPr="00322140">
              <w:rPr>
                <w:color w:val="000000"/>
                <w:sz w:val="22"/>
                <w:szCs w:val="22"/>
              </w:rPr>
              <w:t>2</w:t>
            </w:r>
          </w:p>
        </w:tc>
        <w:tc>
          <w:tcPr>
            <w:tcW w:w="342" w:type="pct"/>
            <w:tcBorders>
              <w:top w:val="nil"/>
              <w:left w:val="nil"/>
              <w:bottom w:val="single" w:sz="8" w:space="0" w:color="auto"/>
              <w:right w:val="single" w:sz="8" w:space="0" w:color="auto"/>
            </w:tcBorders>
            <w:shd w:val="clear" w:color="auto" w:fill="auto"/>
            <w:noWrap/>
            <w:vAlign w:val="center"/>
          </w:tcPr>
          <w:p w14:paraId="5C5F07A7" w14:textId="64AFE0FC" w:rsidR="00322140" w:rsidRPr="00322140" w:rsidRDefault="00322140" w:rsidP="00322140">
            <w:pPr>
              <w:jc w:val="center"/>
              <w:rPr>
                <w:color w:val="000000"/>
                <w:sz w:val="22"/>
                <w:szCs w:val="22"/>
              </w:rPr>
            </w:pPr>
            <w:r w:rsidRPr="00322140">
              <w:rPr>
                <w:color w:val="000000"/>
                <w:sz w:val="22"/>
                <w:szCs w:val="22"/>
              </w:rPr>
              <w:t>2</w:t>
            </w:r>
          </w:p>
        </w:tc>
        <w:tc>
          <w:tcPr>
            <w:tcW w:w="331" w:type="pct"/>
            <w:tcBorders>
              <w:top w:val="nil"/>
              <w:left w:val="nil"/>
              <w:bottom w:val="single" w:sz="8" w:space="0" w:color="auto"/>
              <w:right w:val="single" w:sz="8" w:space="0" w:color="auto"/>
            </w:tcBorders>
            <w:shd w:val="clear" w:color="auto" w:fill="auto"/>
            <w:noWrap/>
            <w:vAlign w:val="center"/>
          </w:tcPr>
          <w:p w14:paraId="44B566B6" w14:textId="4A5717AF" w:rsidR="00322140" w:rsidRPr="00322140" w:rsidRDefault="00322140" w:rsidP="00322140">
            <w:pPr>
              <w:jc w:val="center"/>
              <w:rPr>
                <w:color w:val="000000"/>
                <w:sz w:val="22"/>
                <w:szCs w:val="22"/>
              </w:rPr>
            </w:pPr>
            <w:r w:rsidRPr="00322140">
              <w:rPr>
                <w:color w:val="000000"/>
                <w:sz w:val="22"/>
                <w:szCs w:val="22"/>
              </w:rPr>
              <w:t>2</w:t>
            </w:r>
          </w:p>
        </w:tc>
        <w:tc>
          <w:tcPr>
            <w:tcW w:w="331" w:type="pct"/>
            <w:tcBorders>
              <w:top w:val="nil"/>
              <w:left w:val="nil"/>
              <w:bottom w:val="single" w:sz="8" w:space="0" w:color="auto"/>
              <w:right w:val="single" w:sz="8" w:space="0" w:color="auto"/>
            </w:tcBorders>
            <w:shd w:val="clear" w:color="auto" w:fill="auto"/>
            <w:noWrap/>
            <w:vAlign w:val="center"/>
          </w:tcPr>
          <w:p w14:paraId="7E32342C" w14:textId="0A34833F" w:rsidR="00322140" w:rsidRPr="00322140" w:rsidRDefault="00322140" w:rsidP="00322140">
            <w:pPr>
              <w:jc w:val="center"/>
              <w:rPr>
                <w:color w:val="000000"/>
                <w:sz w:val="22"/>
                <w:szCs w:val="22"/>
              </w:rPr>
            </w:pPr>
            <w:r w:rsidRPr="00322140">
              <w:rPr>
                <w:color w:val="000000"/>
                <w:sz w:val="22"/>
                <w:szCs w:val="22"/>
              </w:rPr>
              <w:t>2</w:t>
            </w:r>
          </w:p>
        </w:tc>
        <w:tc>
          <w:tcPr>
            <w:tcW w:w="348" w:type="pct"/>
            <w:tcBorders>
              <w:top w:val="nil"/>
              <w:left w:val="nil"/>
              <w:bottom w:val="single" w:sz="8" w:space="0" w:color="auto"/>
              <w:right w:val="single" w:sz="8" w:space="0" w:color="auto"/>
            </w:tcBorders>
            <w:shd w:val="clear" w:color="auto" w:fill="auto"/>
            <w:vAlign w:val="center"/>
          </w:tcPr>
          <w:p w14:paraId="670876F1" w14:textId="1B9BC63B" w:rsidR="00322140" w:rsidRPr="00322140" w:rsidRDefault="00322140" w:rsidP="00322140">
            <w:pPr>
              <w:jc w:val="center"/>
              <w:rPr>
                <w:color w:val="000000"/>
                <w:sz w:val="22"/>
                <w:szCs w:val="22"/>
              </w:rPr>
            </w:pPr>
            <w:r w:rsidRPr="00322140">
              <w:rPr>
                <w:color w:val="000000"/>
                <w:sz w:val="22"/>
                <w:szCs w:val="22"/>
              </w:rPr>
              <w:t>2</w:t>
            </w:r>
          </w:p>
        </w:tc>
        <w:tc>
          <w:tcPr>
            <w:tcW w:w="426" w:type="pct"/>
            <w:tcBorders>
              <w:top w:val="nil"/>
              <w:left w:val="nil"/>
              <w:bottom w:val="single" w:sz="8" w:space="0" w:color="auto"/>
              <w:right w:val="single" w:sz="8" w:space="0" w:color="auto"/>
            </w:tcBorders>
            <w:shd w:val="clear" w:color="auto" w:fill="auto"/>
            <w:vAlign w:val="center"/>
          </w:tcPr>
          <w:p w14:paraId="4AC7D83D" w14:textId="42107DB4" w:rsidR="00322140" w:rsidRPr="00322140" w:rsidRDefault="00322140" w:rsidP="00322140">
            <w:pPr>
              <w:jc w:val="center"/>
              <w:rPr>
                <w:color w:val="000000"/>
                <w:sz w:val="22"/>
                <w:szCs w:val="22"/>
              </w:rPr>
            </w:pPr>
            <w:r w:rsidRPr="00322140">
              <w:rPr>
                <w:color w:val="000000"/>
                <w:sz w:val="22"/>
                <w:szCs w:val="22"/>
              </w:rPr>
              <w:t>2</w:t>
            </w:r>
          </w:p>
        </w:tc>
        <w:tc>
          <w:tcPr>
            <w:tcW w:w="417" w:type="pct"/>
            <w:tcBorders>
              <w:top w:val="nil"/>
              <w:left w:val="nil"/>
              <w:bottom w:val="single" w:sz="8" w:space="0" w:color="auto"/>
              <w:right w:val="single" w:sz="8" w:space="0" w:color="auto"/>
            </w:tcBorders>
            <w:shd w:val="clear" w:color="auto" w:fill="auto"/>
            <w:vAlign w:val="center"/>
          </w:tcPr>
          <w:p w14:paraId="6FBF6A15" w14:textId="0DB34C0B" w:rsidR="00322140" w:rsidRPr="00322140" w:rsidRDefault="00322140" w:rsidP="00322140">
            <w:pPr>
              <w:jc w:val="center"/>
              <w:rPr>
                <w:color w:val="000000"/>
                <w:sz w:val="22"/>
                <w:szCs w:val="22"/>
              </w:rPr>
            </w:pPr>
            <w:r w:rsidRPr="00322140">
              <w:rPr>
                <w:color w:val="000000"/>
                <w:sz w:val="22"/>
                <w:szCs w:val="22"/>
              </w:rPr>
              <w:t>2</w:t>
            </w:r>
          </w:p>
        </w:tc>
      </w:tr>
      <w:tr w:rsidR="00322140" w:rsidRPr="009E4337" w14:paraId="7092237F" w14:textId="77777777" w:rsidTr="009E4337">
        <w:trPr>
          <w:cantSplit/>
        </w:trPr>
        <w:tc>
          <w:tcPr>
            <w:tcW w:w="273" w:type="pct"/>
            <w:shd w:val="clear" w:color="auto" w:fill="auto"/>
            <w:vAlign w:val="center"/>
          </w:tcPr>
          <w:p w14:paraId="12720F22" w14:textId="4DA3E2A7" w:rsidR="00322140" w:rsidRPr="009E4337" w:rsidRDefault="00322140" w:rsidP="00322140">
            <w:pPr>
              <w:jc w:val="center"/>
              <w:rPr>
                <w:sz w:val="20"/>
                <w:szCs w:val="20"/>
              </w:rPr>
            </w:pPr>
            <w:r>
              <w:rPr>
                <w:sz w:val="20"/>
                <w:szCs w:val="20"/>
              </w:rPr>
              <w:t>14</w:t>
            </w:r>
          </w:p>
        </w:tc>
        <w:tc>
          <w:tcPr>
            <w:tcW w:w="1313" w:type="pct"/>
            <w:tcBorders>
              <w:top w:val="nil"/>
              <w:left w:val="single" w:sz="8" w:space="0" w:color="auto"/>
              <w:bottom w:val="single" w:sz="8" w:space="0" w:color="auto"/>
              <w:right w:val="single" w:sz="8" w:space="0" w:color="auto"/>
            </w:tcBorders>
            <w:shd w:val="clear" w:color="auto" w:fill="auto"/>
            <w:noWrap/>
            <w:vAlign w:val="center"/>
          </w:tcPr>
          <w:p w14:paraId="3CBB553C" w14:textId="3168C08A" w:rsidR="00322140" w:rsidRPr="00322140" w:rsidRDefault="00322140" w:rsidP="00322140">
            <w:pPr>
              <w:jc w:val="center"/>
              <w:rPr>
                <w:color w:val="000000"/>
                <w:sz w:val="20"/>
                <w:szCs w:val="20"/>
              </w:rPr>
            </w:pPr>
            <w:r w:rsidRPr="00322140">
              <w:rPr>
                <w:color w:val="000000"/>
                <w:sz w:val="20"/>
                <w:szCs w:val="20"/>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p>
        </w:tc>
        <w:tc>
          <w:tcPr>
            <w:tcW w:w="563" w:type="pct"/>
            <w:tcBorders>
              <w:top w:val="nil"/>
              <w:left w:val="nil"/>
              <w:bottom w:val="single" w:sz="8" w:space="0" w:color="auto"/>
              <w:right w:val="single" w:sz="8" w:space="0" w:color="auto"/>
            </w:tcBorders>
            <w:shd w:val="clear" w:color="auto" w:fill="auto"/>
            <w:noWrap/>
            <w:vAlign w:val="center"/>
          </w:tcPr>
          <w:p w14:paraId="79C1AD05" w14:textId="1AAF3C49" w:rsidR="00322140" w:rsidRPr="00322140" w:rsidRDefault="00322140" w:rsidP="00322140">
            <w:pPr>
              <w:jc w:val="center"/>
              <w:rPr>
                <w:color w:val="000000"/>
                <w:sz w:val="20"/>
                <w:szCs w:val="20"/>
              </w:rPr>
            </w:pPr>
            <w:r w:rsidRPr="00322140">
              <w:rPr>
                <w:color w:val="000000"/>
                <w:sz w:val="20"/>
                <w:szCs w:val="20"/>
              </w:rPr>
              <w:t>%</w:t>
            </w:r>
          </w:p>
        </w:tc>
        <w:tc>
          <w:tcPr>
            <w:tcW w:w="333" w:type="pct"/>
            <w:tcBorders>
              <w:top w:val="nil"/>
              <w:left w:val="nil"/>
              <w:bottom w:val="single" w:sz="8" w:space="0" w:color="auto"/>
              <w:right w:val="single" w:sz="8" w:space="0" w:color="auto"/>
            </w:tcBorders>
            <w:shd w:val="clear" w:color="auto" w:fill="auto"/>
            <w:noWrap/>
            <w:vAlign w:val="center"/>
          </w:tcPr>
          <w:p w14:paraId="16178AEF" w14:textId="4FA8814E" w:rsidR="00322140" w:rsidRPr="00322140" w:rsidRDefault="00322140" w:rsidP="00322140">
            <w:pPr>
              <w:jc w:val="center"/>
              <w:rPr>
                <w:color w:val="000000"/>
                <w:sz w:val="22"/>
                <w:szCs w:val="22"/>
              </w:rPr>
            </w:pPr>
            <w:r w:rsidRPr="00322140">
              <w:rPr>
                <w:color w:val="000000"/>
                <w:sz w:val="22"/>
                <w:szCs w:val="22"/>
              </w:rPr>
              <w:t>0</w:t>
            </w:r>
          </w:p>
        </w:tc>
        <w:tc>
          <w:tcPr>
            <w:tcW w:w="323" w:type="pct"/>
            <w:tcBorders>
              <w:top w:val="nil"/>
              <w:left w:val="nil"/>
              <w:bottom w:val="single" w:sz="8" w:space="0" w:color="auto"/>
              <w:right w:val="single" w:sz="8" w:space="0" w:color="auto"/>
            </w:tcBorders>
            <w:shd w:val="clear" w:color="auto" w:fill="auto"/>
            <w:noWrap/>
            <w:vAlign w:val="center"/>
          </w:tcPr>
          <w:p w14:paraId="2039BEE1" w14:textId="0E755D70" w:rsidR="00322140" w:rsidRPr="00322140" w:rsidRDefault="00322140" w:rsidP="00322140">
            <w:pPr>
              <w:jc w:val="center"/>
              <w:rPr>
                <w:color w:val="000000"/>
                <w:sz w:val="22"/>
                <w:szCs w:val="22"/>
              </w:rPr>
            </w:pPr>
            <w:r w:rsidRPr="00322140">
              <w:rPr>
                <w:color w:val="000000"/>
                <w:sz w:val="22"/>
                <w:szCs w:val="22"/>
              </w:rPr>
              <w:t>0</w:t>
            </w:r>
          </w:p>
        </w:tc>
        <w:tc>
          <w:tcPr>
            <w:tcW w:w="342" w:type="pct"/>
            <w:tcBorders>
              <w:top w:val="nil"/>
              <w:left w:val="nil"/>
              <w:bottom w:val="single" w:sz="8" w:space="0" w:color="auto"/>
              <w:right w:val="single" w:sz="8" w:space="0" w:color="auto"/>
            </w:tcBorders>
            <w:shd w:val="clear" w:color="auto" w:fill="auto"/>
            <w:noWrap/>
            <w:vAlign w:val="center"/>
          </w:tcPr>
          <w:p w14:paraId="625C7F39" w14:textId="478E4BD5" w:rsidR="00322140" w:rsidRPr="00322140" w:rsidRDefault="00322140" w:rsidP="00322140">
            <w:pPr>
              <w:jc w:val="center"/>
              <w:rPr>
                <w:color w:val="000000"/>
                <w:sz w:val="22"/>
                <w:szCs w:val="22"/>
              </w:rPr>
            </w:pPr>
            <w:r w:rsidRPr="00322140">
              <w:rPr>
                <w:color w:val="000000"/>
                <w:sz w:val="22"/>
                <w:szCs w:val="22"/>
              </w:rPr>
              <w:t>0</w:t>
            </w:r>
          </w:p>
        </w:tc>
        <w:tc>
          <w:tcPr>
            <w:tcW w:w="331" w:type="pct"/>
            <w:tcBorders>
              <w:top w:val="nil"/>
              <w:left w:val="nil"/>
              <w:bottom w:val="single" w:sz="8" w:space="0" w:color="auto"/>
              <w:right w:val="single" w:sz="8" w:space="0" w:color="auto"/>
            </w:tcBorders>
            <w:shd w:val="clear" w:color="auto" w:fill="auto"/>
            <w:noWrap/>
            <w:vAlign w:val="center"/>
          </w:tcPr>
          <w:p w14:paraId="1189A479" w14:textId="3900026C" w:rsidR="00322140" w:rsidRPr="00322140" w:rsidRDefault="00322140" w:rsidP="00322140">
            <w:pPr>
              <w:jc w:val="center"/>
              <w:rPr>
                <w:color w:val="000000"/>
                <w:sz w:val="22"/>
                <w:szCs w:val="22"/>
              </w:rPr>
            </w:pPr>
            <w:r w:rsidRPr="00322140">
              <w:rPr>
                <w:color w:val="000000"/>
                <w:sz w:val="22"/>
                <w:szCs w:val="22"/>
              </w:rPr>
              <w:t>0</w:t>
            </w:r>
          </w:p>
        </w:tc>
        <w:tc>
          <w:tcPr>
            <w:tcW w:w="331" w:type="pct"/>
            <w:tcBorders>
              <w:top w:val="nil"/>
              <w:left w:val="nil"/>
              <w:bottom w:val="single" w:sz="8" w:space="0" w:color="auto"/>
              <w:right w:val="single" w:sz="8" w:space="0" w:color="auto"/>
            </w:tcBorders>
            <w:shd w:val="clear" w:color="auto" w:fill="auto"/>
            <w:noWrap/>
            <w:vAlign w:val="center"/>
          </w:tcPr>
          <w:p w14:paraId="6877659C" w14:textId="5069AD1E" w:rsidR="00322140" w:rsidRPr="00322140" w:rsidRDefault="00322140" w:rsidP="00322140">
            <w:pPr>
              <w:jc w:val="center"/>
              <w:rPr>
                <w:color w:val="000000"/>
                <w:sz w:val="22"/>
                <w:szCs w:val="22"/>
              </w:rPr>
            </w:pPr>
            <w:r w:rsidRPr="00322140">
              <w:rPr>
                <w:color w:val="000000"/>
                <w:sz w:val="22"/>
                <w:szCs w:val="22"/>
              </w:rPr>
              <w:t>0</w:t>
            </w:r>
          </w:p>
        </w:tc>
        <w:tc>
          <w:tcPr>
            <w:tcW w:w="348" w:type="pct"/>
            <w:tcBorders>
              <w:top w:val="nil"/>
              <w:left w:val="nil"/>
              <w:bottom w:val="single" w:sz="8" w:space="0" w:color="auto"/>
              <w:right w:val="single" w:sz="8" w:space="0" w:color="auto"/>
            </w:tcBorders>
            <w:shd w:val="clear" w:color="auto" w:fill="auto"/>
            <w:vAlign w:val="center"/>
          </w:tcPr>
          <w:p w14:paraId="4781FF97" w14:textId="01234779" w:rsidR="00322140" w:rsidRPr="00322140" w:rsidRDefault="00322140" w:rsidP="00322140">
            <w:pPr>
              <w:jc w:val="center"/>
              <w:rPr>
                <w:color w:val="000000"/>
                <w:sz w:val="22"/>
                <w:szCs w:val="22"/>
              </w:rPr>
            </w:pPr>
            <w:r w:rsidRPr="00322140">
              <w:rPr>
                <w:color w:val="000000"/>
                <w:sz w:val="22"/>
                <w:szCs w:val="22"/>
              </w:rPr>
              <w:t>0</w:t>
            </w:r>
          </w:p>
        </w:tc>
        <w:tc>
          <w:tcPr>
            <w:tcW w:w="426" w:type="pct"/>
            <w:tcBorders>
              <w:top w:val="nil"/>
              <w:left w:val="nil"/>
              <w:bottom w:val="single" w:sz="8" w:space="0" w:color="auto"/>
              <w:right w:val="single" w:sz="8" w:space="0" w:color="auto"/>
            </w:tcBorders>
            <w:shd w:val="clear" w:color="auto" w:fill="auto"/>
            <w:vAlign w:val="center"/>
          </w:tcPr>
          <w:p w14:paraId="61372F9A" w14:textId="41798BD4" w:rsidR="00322140" w:rsidRPr="00322140" w:rsidRDefault="00322140" w:rsidP="00322140">
            <w:pPr>
              <w:jc w:val="center"/>
              <w:rPr>
                <w:color w:val="000000"/>
                <w:sz w:val="22"/>
                <w:szCs w:val="22"/>
              </w:rPr>
            </w:pPr>
            <w:r w:rsidRPr="00322140">
              <w:rPr>
                <w:color w:val="000000"/>
                <w:sz w:val="22"/>
                <w:szCs w:val="22"/>
              </w:rPr>
              <w:t>0</w:t>
            </w:r>
          </w:p>
        </w:tc>
        <w:tc>
          <w:tcPr>
            <w:tcW w:w="417" w:type="pct"/>
            <w:tcBorders>
              <w:top w:val="nil"/>
              <w:left w:val="nil"/>
              <w:bottom w:val="single" w:sz="8" w:space="0" w:color="auto"/>
              <w:right w:val="single" w:sz="8" w:space="0" w:color="auto"/>
            </w:tcBorders>
            <w:shd w:val="clear" w:color="auto" w:fill="auto"/>
            <w:vAlign w:val="center"/>
          </w:tcPr>
          <w:p w14:paraId="1D2A086E" w14:textId="6EF6178F" w:rsidR="00322140" w:rsidRPr="00322140" w:rsidRDefault="00322140" w:rsidP="00322140">
            <w:pPr>
              <w:jc w:val="center"/>
              <w:rPr>
                <w:color w:val="000000"/>
                <w:sz w:val="22"/>
                <w:szCs w:val="22"/>
              </w:rPr>
            </w:pPr>
            <w:r w:rsidRPr="00322140">
              <w:rPr>
                <w:color w:val="000000"/>
                <w:sz w:val="22"/>
                <w:szCs w:val="22"/>
              </w:rPr>
              <w:t>0</w:t>
            </w:r>
          </w:p>
        </w:tc>
      </w:tr>
      <w:tr w:rsidR="00322140" w:rsidRPr="009E4337" w14:paraId="317E3995" w14:textId="77777777" w:rsidTr="009E4337">
        <w:trPr>
          <w:cantSplit/>
        </w:trPr>
        <w:tc>
          <w:tcPr>
            <w:tcW w:w="273" w:type="pct"/>
            <w:shd w:val="clear" w:color="auto" w:fill="auto"/>
            <w:vAlign w:val="center"/>
          </w:tcPr>
          <w:p w14:paraId="5F682416" w14:textId="2A584B80" w:rsidR="00322140" w:rsidRPr="009E4337" w:rsidRDefault="00322140" w:rsidP="00322140">
            <w:pPr>
              <w:jc w:val="center"/>
              <w:rPr>
                <w:sz w:val="20"/>
                <w:szCs w:val="20"/>
              </w:rPr>
            </w:pPr>
            <w:r>
              <w:rPr>
                <w:sz w:val="20"/>
                <w:szCs w:val="20"/>
              </w:rPr>
              <w:lastRenderedPageBreak/>
              <w:t>15</w:t>
            </w:r>
          </w:p>
        </w:tc>
        <w:tc>
          <w:tcPr>
            <w:tcW w:w="1313" w:type="pct"/>
            <w:tcBorders>
              <w:top w:val="nil"/>
              <w:left w:val="single" w:sz="8" w:space="0" w:color="auto"/>
              <w:bottom w:val="single" w:sz="8" w:space="0" w:color="auto"/>
              <w:right w:val="single" w:sz="8" w:space="0" w:color="auto"/>
            </w:tcBorders>
            <w:shd w:val="clear" w:color="auto" w:fill="auto"/>
            <w:noWrap/>
            <w:vAlign w:val="center"/>
          </w:tcPr>
          <w:p w14:paraId="393D55C8" w14:textId="5273DC4C" w:rsidR="00322140" w:rsidRPr="00322140" w:rsidRDefault="00322140" w:rsidP="00322140">
            <w:pPr>
              <w:jc w:val="center"/>
              <w:rPr>
                <w:color w:val="000000"/>
                <w:sz w:val="20"/>
                <w:szCs w:val="20"/>
              </w:rPr>
            </w:pPr>
            <w:r w:rsidRPr="00322140">
              <w:rPr>
                <w:color w:val="000000"/>
                <w:sz w:val="20"/>
                <w:szCs w:val="20"/>
              </w:rPr>
              <w:t>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p>
        </w:tc>
        <w:tc>
          <w:tcPr>
            <w:tcW w:w="563" w:type="pct"/>
            <w:tcBorders>
              <w:top w:val="nil"/>
              <w:left w:val="nil"/>
              <w:bottom w:val="single" w:sz="8" w:space="0" w:color="auto"/>
              <w:right w:val="single" w:sz="8" w:space="0" w:color="auto"/>
            </w:tcBorders>
            <w:shd w:val="clear" w:color="auto" w:fill="auto"/>
            <w:noWrap/>
            <w:vAlign w:val="center"/>
          </w:tcPr>
          <w:p w14:paraId="0110A1D1" w14:textId="41D74147" w:rsidR="00322140" w:rsidRPr="00322140" w:rsidRDefault="00322140" w:rsidP="00322140">
            <w:pPr>
              <w:jc w:val="center"/>
              <w:rPr>
                <w:color w:val="000000"/>
                <w:sz w:val="20"/>
                <w:szCs w:val="20"/>
              </w:rPr>
            </w:pPr>
            <w:r w:rsidRPr="00322140">
              <w:rPr>
                <w:color w:val="000000"/>
                <w:sz w:val="20"/>
                <w:szCs w:val="20"/>
              </w:rPr>
              <w:t>%</w:t>
            </w:r>
          </w:p>
        </w:tc>
        <w:tc>
          <w:tcPr>
            <w:tcW w:w="333" w:type="pct"/>
            <w:tcBorders>
              <w:top w:val="nil"/>
              <w:left w:val="nil"/>
              <w:bottom w:val="single" w:sz="8" w:space="0" w:color="auto"/>
              <w:right w:val="single" w:sz="8" w:space="0" w:color="auto"/>
            </w:tcBorders>
            <w:shd w:val="clear" w:color="auto" w:fill="auto"/>
            <w:noWrap/>
            <w:vAlign w:val="center"/>
          </w:tcPr>
          <w:p w14:paraId="761C7F54" w14:textId="79F00952" w:rsidR="00322140" w:rsidRPr="00322140" w:rsidRDefault="00322140" w:rsidP="00322140">
            <w:pPr>
              <w:jc w:val="center"/>
              <w:rPr>
                <w:color w:val="000000"/>
                <w:sz w:val="22"/>
                <w:szCs w:val="22"/>
              </w:rPr>
            </w:pPr>
            <w:r w:rsidRPr="00322140">
              <w:rPr>
                <w:color w:val="000000"/>
                <w:sz w:val="22"/>
                <w:szCs w:val="22"/>
              </w:rPr>
              <w:t>0</w:t>
            </w:r>
          </w:p>
        </w:tc>
        <w:tc>
          <w:tcPr>
            <w:tcW w:w="323" w:type="pct"/>
            <w:tcBorders>
              <w:top w:val="nil"/>
              <w:left w:val="nil"/>
              <w:bottom w:val="single" w:sz="8" w:space="0" w:color="auto"/>
              <w:right w:val="single" w:sz="8" w:space="0" w:color="auto"/>
            </w:tcBorders>
            <w:shd w:val="clear" w:color="auto" w:fill="auto"/>
            <w:noWrap/>
            <w:vAlign w:val="center"/>
          </w:tcPr>
          <w:p w14:paraId="3E4DA065" w14:textId="08A28867" w:rsidR="00322140" w:rsidRPr="00322140" w:rsidRDefault="00322140" w:rsidP="00322140">
            <w:pPr>
              <w:jc w:val="center"/>
              <w:rPr>
                <w:color w:val="000000"/>
                <w:sz w:val="22"/>
                <w:szCs w:val="22"/>
              </w:rPr>
            </w:pPr>
            <w:r w:rsidRPr="00322140">
              <w:rPr>
                <w:color w:val="000000"/>
                <w:sz w:val="22"/>
                <w:szCs w:val="22"/>
              </w:rPr>
              <w:t>0</w:t>
            </w:r>
          </w:p>
        </w:tc>
        <w:tc>
          <w:tcPr>
            <w:tcW w:w="342" w:type="pct"/>
            <w:tcBorders>
              <w:top w:val="nil"/>
              <w:left w:val="nil"/>
              <w:bottom w:val="single" w:sz="8" w:space="0" w:color="auto"/>
              <w:right w:val="single" w:sz="8" w:space="0" w:color="auto"/>
            </w:tcBorders>
            <w:shd w:val="clear" w:color="auto" w:fill="auto"/>
            <w:noWrap/>
            <w:vAlign w:val="center"/>
          </w:tcPr>
          <w:p w14:paraId="430F10D7" w14:textId="5E578366" w:rsidR="00322140" w:rsidRPr="00322140" w:rsidRDefault="00322140" w:rsidP="00322140">
            <w:pPr>
              <w:jc w:val="center"/>
              <w:rPr>
                <w:color w:val="000000"/>
                <w:sz w:val="22"/>
                <w:szCs w:val="22"/>
              </w:rPr>
            </w:pPr>
            <w:r w:rsidRPr="00322140">
              <w:rPr>
                <w:color w:val="000000"/>
                <w:sz w:val="22"/>
                <w:szCs w:val="22"/>
              </w:rPr>
              <w:t>0</w:t>
            </w:r>
          </w:p>
        </w:tc>
        <w:tc>
          <w:tcPr>
            <w:tcW w:w="331" w:type="pct"/>
            <w:tcBorders>
              <w:top w:val="nil"/>
              <w:left w:val="nil"/>
              <w:bottom w:val="single" w:sz="8" w:space="0" w:color="auto"/>
              <w:right w:val="single" w:sz="8" w:space="0" w:color="auto"/>
            </w:tcBorders>
            <w:shd w:val="clear" w:color="auto" w:fill="auto"/>
            <w:noWrap/>
            <w:vAlign w:val="center"/>
          </w:tcPr>
          <w:p w14:paraId="3405F341" w14:textId="5E58D1CB" w:rsidR="00322140" w:rsidRPr="00322140" w:rsidRDefault="00322140" w:rsidP="00322140">
            <w:pPr>
              <w:jc w:val="center"/>
              <w:rPr>
                <w:color w:val="000000"/>
                <w:sz w:val="22"/>
                <w:szCs w:val="22"/>
              </w:rPr>
            </w:pPr>
            <w:r w:rsidRPr="00322140">
              <w:rPr>
                <w:color w:val="000000"/>
                <w:sz w:val="22"/>
                <w:szCs w:val="22"/>
              </w:rPr>
              <w:t>0</w:t>
            </w:r>
          </w:p>
        </w:tc>
        <w:tc>
          <w:tcPr>
            <w:tcW w:w="331" w:type="pct"/>
            <w:tcBorders>
              <w:top w:val="nil"/>
              <w:left w:val="nil"/>
              <w:bottom w:val="single" w:sz="8" w:space="0" w:color="auto"/>
              <w:right w:val="single" w:sz="8" w:space="0" w:color="auto"/>
            </w:tcBorders>
            <w:shd w:val="clear" w:color="auto" w:fill="auto"/>
            <w:noWrap/>
            <w:vAlign w:val="center"/>
          </w:tcPr>
          <w:p w14:paraId="6351D4B6" w14:textId="10754E9D" w:rsidR="00322140" w:rsidRPr="00322140" w:rsidRDefault="00322140" w:rsidP="00322140">
            <w:pPr>
              <w:jc w:val="center"/>
              <w:rPr>
                <w:color w:val="000000"/>
                <w:sz w:val="22"/>
                <w:szCs w:val="22"/>
              </w:rPr>
            </w:pPr>
            <w:r w:rsidRPr="00322140">
              <w:rPr>
                <w:color w:val="000000"/>
                <w:sz w:val="22"/>
                <w:szCs w:val="22"/>
              </w:rPr>
              <w:t>0</w:t>
            </w:r>
          </w:p>
        </w:tc>
        <w:tc>
          <w:tcPr>
            <w:tcW w:w="348" w:type="pct"/>
            <w:tcBorders>
              <w:top w:val="nil"/>
              <w:left w:val="nil"/>
              <w:bottom w:val="single" w:sz="8" w:space="0" w:color="auto"/>
              <w:right w:val="single" w:sz="8" w:space="0" w:color="auto"/>
            </w:tcBorders>
            <w:shd w:val="clear" w:color="auto" w:fill="auto"/>
            <w:vAlign w:val="center"/>
          </w:tcPr>
          <w:p w14:paraId="555A2AA0" w14:textId="7F5585CB" w:rsidR="00322140" w:rsidRPr="00322140" w:rsidRDefault="00322140" w:rsidP="00322140">
            <w:pPr>
              <w:jc w:val="center"/>
              <w:rPr>
                <w:color w:val="000000"/>
                <w:sz w:val="22"/>
                <w:szCs w:val="22"/>
              </w:rPr>
            </w:pPr>
            <w:r w:rsidRPr="00322140">
              <w:rPr>
                <w:color w:val="000000"/>
                <w:sz w:val="22"/>
                <w:szCs w:val="22"/>
              </w:rPr>
              <w:t>0</w:t>
            </w:r>
          </w:p>
        </w:tc>
        <w:tc>
          <w:tcPr>
            <w:tcW w:w="426" w:type="pct"/>
            <w:tcBorders>
              <w:top w:val="nil"/>
              <w:left w:val="nil"/>
              <w:bottom w:val="single" w:sz="8" w:space="0" w:color="auto"/>
              <w:right w:val="single" w:sz="8" w:space="0" w:color="auto"/>
            </w:tcBorders>
            <w:shd w:val="clear" w:color="auto" w:fill="auto"/>
            <w:vAlign w:val="center"/>
          </w:tcPr>
          <w:p w14:paraId="7F22142A" w14:textId="0EFAB5C2" w:rsidR="00322140" w:rsidRPr="00322140" w:rsidRDefault="00322140" w:rsidP="00322140">
            <w:pPr>
              <w:jc w:val="center"/>
              <w:rPr>
                <w:color w:val="000000"/>
                <w:sz w:val="22"/>
                <w:szCs w:val="22"/>
              </w:rPr>
            </w:pPr>
            <w:r w:rsidRPr="00322140">
              <w:rPr>
                <w:color w:val="000000"/>
                <w:sz w:val="22"/>
                <w:szCs w:val="22"/>
              </w:rPr>
              <w:t>0</w:t>
            </w:r>
          </w:p>
        </w:tc>
        <w:tc>
          <w:tcPr>
            <w:tcW w:w="417" w:type="pct"/>
            <w:tcBorders>
              <w:top w:val="nil"/>
              <w:left w:val="nil"/>
              <w:bottom w:val="single" w:sz="8" w:space="0" w:color="auto"/>
              <w:right w:val="single" w:sz="8" w:space="0" w:color="auto"/>
            </w:tcBorders>
            <w:shd w:val="clear" w:color="auto" w:fill="auto"/>
            <w:vAlign w:val="center"/>
          </w:tcPr>
          <w:p w14:paraId="596C7981" w14:textId="431B9471" w:rsidR="00322140" w:rsidRPr="00322140" w:rsidRDefault="00322140" w:rsidP="00322140">
            <w:pPr>
              <w:jc w:val="center"/>
              <w:rPr>
                <w:color w:val="000000"/>
                <w:sz w:val="22"/>
                <w:szCs w:val="22"/>
              </w:rPr>
            </w:pPr>
            <w:r w:rsidRPr="00322140">
              <w:rPr>
                <w:color w:val="000000"/>
                <w:sz w:val="22"/>
                <w:szCs w:val="22"/>
              </w:rPr>
              <w:t>0</w:t>
            </w:r>
          </w:p>
        </w:tc>
      </w:tr>
      <w:bookmarkEnd w:id="543"/>
    </w:tbl>
    <w:p w14:paraId="4ECCFD1E" w14:textId="77777777" w:rsidR="00322140" w:rsidRDefault="00322140"/>
    <w:p w14:paraId="7C0F7AF6" w14:textId="72664BCC" w:rsidR="004E6F6A" w:rsidRPr="009E4337" w:rsidRDefault="007D12AB" w:rsidP="0006129B">
      <w:pPr>
        <w:pStyle w:val="21"/>
        <w:spacing w:line="240" w:lineRule="auto"/>
        <w:rPr>
          <w:rFonts w:eastAsia="Microsoft YaHei"/>
        </w:rPr>
      </w:pPr>
      <w:bookmarkStart w:id="547" w:name="_Toc158278782"/>
      <w:bookmarkStart w:id="548" w:name="_Toc183331891"/>
      <w:bookmarkEnd w:id="544"/>
      <w:bookmarkEnd w:id="545"/>
      <w:bookmarkEnd w:id="546"/>
      <w:r w:rsidRPr="009E4337">
        <w:rPr>
          <w:rFonts w:eastAsia="Microsoft YaHei"/>
        </w:rPr>
        <w:t>1</w:t>
      </w:r>
      <w:r w:rsidR="00717F55" w:rsidRPr="009E4337">
        <w:rPr>
          <w:rFonts w:eastAsia="Microsoft YaHei"/>
        </w:rPr>
        <w:t>3</w:t>
      </w:r>
      <w:r w:rsidR="003E674F" w:rsidRPr="009E4337">
        <w:rPr>
          <w:rFonts w:eastAsia="Microsoft YaHei"/>
        </w:rPr>
        <w:t>.</w:t>
      </w:r>
      <w:r w:rsidRPr="009E4337">
        <w:rPr>
          <w:rFonts w:eastAsia="Microsoft YaHei"/>
        </w:rPr>
        <w:t xml:space="preserve">1 </w:t>
      </w:r>
      <w:r w:rsidR="00335D61" w:rsidRPr="009E4337">
        <w:rPr>
          <w:rFonts w:eastAsia="Microsoft YaHei"/>
        </w:rPr>
        <w:t xml:space="preserve">Состав изменений, выполненных </w:t>
      </w:r>
      <w:r w:rsidR="00540956" w:rsidRPr="009E4337">
        <w:rPr>
          <w:rFonts w:eastAsia="Microsoft YaHei"/>
        </w:rPr>
        <w:t>в доработанной и (или) актуализированной схеме теплоснабжения</w:t>
      </w:r>
      <w:bookmarkEnd w:id="547"/>
      <w:bookmarkEnd w:id="548"/>
    </w:p>
    <w:p w14:paraId="78ED3A95" w14:textId="3C1B8BD2" w:rsidR="00DD0BFB" w:rsidRPr="009E4337" w:rsidRDefault="001E78EB" w:rsidP="0006129B">
      <w:pPr>
        <w:ind w:firstLine="567"/>
      </w:pPr>
      <w:r w:rsidRPr="009E4337">
        <w:t xml:space="preserve">Глава переработана </w:t>
      </w:r>
      <w:r w:rsidR="003F7AC4" w:rsidRPr="009E4337">
        <w:t xml:space="preserve">в соответствии </w:t>
      </w:r>
      <w:r w:rsidR="00DD0BFB" w:rsidRPr="009E4337">
        <w:t xml:space="preserve">с действующей редакцией </w:t>
      </w:r>
      <w:r w:rsidR="00C879D3" w:rsidRPr="009E4337">
        <w:t>Постановления Правительства РФ от 22.02.2012 № 154</w:t>
      </w:r>
      <w:r w:rsidR="00B95373" w:rsidRPr="009E4337">
        <w:t xml:space="preserve"> </w:t>
      </w:r>
      <w:r w:rsidR="0098168B" w:rsidRPr="009E4337">
        <w:t>«</w:t>
      </w:r>
      <w:r w:rsidR="00DD0BFB" w:rsidRPr="009E4337">
        <w:t xml:space="preserve">О требованиях к схемам теплоснабжения, порядку их </w:t>
      </w:r>
      <w:r w:rsidR="008E4EBE" w:rsidRPr="009E4337">
        <w:t>разработки</w:t>
      </w:r>
      <w:r w:rsidR="00DD0BFB" w:rsidRPr="009E4337">
        <w:t xml:space="preserve"> и утверждения</w:t>
      </w:r>
      <w:r w:rsidR="0098168B" w:rsidRPr="009E4337">
        <w:t>»</w:t>
      </w:r>
      <w:r w:rsidR="00DD0BFB" w:rsidRPr="009E4337">
        <w:t xml:space="preserve"> </w:t>
      </w:r>
      <w:r w:rsidR="00C6704F" w:rsidRPr="009E4337">
        <w:t xml:space="preserve">(в редакции </w:t>
      </w:r>
      <w:r w:rsidR="007010E8" w:rsidRPr="009E4337">
        <w:t>Постановлений Правительства РФ</w:t>
      </w:r>
      <w:r w:rsidR="00DD0BFB" w:rsidRPr="009E4337">
        <w:t xml:space="preserve"> от 07.10.2014 № 1016, от 18.0</w:t>
      </w:r>
      <w:r w:rsidR="003E674F" w:rsidRPr="009E4337">
        <w:t>7.</w:t>
      </w:r>
      <w:r w:rsidR="00DD0BFB" w:rsidRPr="009E4337">
        <w:t>2016 № 208, от 2</w:t>
      </w:r>
      <w:r w:rsidR="003E674F" w:rsidRPr="009E4337">
        <w:t>7.</w:t>
      </w:r>
      <w:r w:rsidR="00DD0BFB" w:rsidRPr="009E4337">
        <w:t>0</w:t>
      </w:r>
      <w:r w:rsidR="003E674F" w:rsidRPr="009E4337">
        <w:t>7.</w:t>
      </w:r>
      <w:r w:rsidR="00DD0BFB" w:rsidRPr="009E4337">
        <w:t>2016 № 229, от 12.07.2016 № 666, от 0</w:t>
      </w:r>
      <w:r w:rsidR="003E674F" w:rsidRPr="009E4337">
        <w:t>7.</w:t>
      </w:r>
      <w:r w:rsidR="00DD0BFB" w:rsidRPr="009E4337">
        <w:t>04.2018 № 405, от 16.0</w:t>
      </w:r>
      <w:r w:rsidR="003E674F" w:rsidRPr="009E4337">
        <w:t>7.</w:t>
      </w:r>
      <w:r w:rsidR="00DD0BFB" w:rsidRPr="009E4337">
        <w:t xml:space="preserve">2019 № </w:t>
      </w:r>
      <w:r w:rsidR="00127490" w:rsidRPr="009E4337">
        <w:t>276) и Методическими указаниями (</w:t>
      </w:r>
      <w:r w:rsidR="003965AF" w:rsidRPr="009E4337">
        <w:t>утв. Приказом Минэнерго России от 05.0</w:t>
      </w:r>
      <w:r w:rsidR="003E674F" w:rsidRPr="009E4337">
        <w:t>7.</w:t>
      </w:r>
      <w:r w:rsidR="003965AF" w:rsidRPr="009E4337">
        <w:t xml:space="preserve">2019 № 212 </w:t>
      </w:r>
      <w:r w:rsidR="0098168B" w:rsidRPr="009E4337">
        <w:t>«</w:t>
      </w:r>
      <w:r w:rsidR="003965AF" w:rsidRPr="009E4337">
        <w:t>Об утверждении Методических указаний по разработке схем теплоснабжения</w:t>
      </w:r>
      <w:r w:rsidR="0098168B" w:rsidRPr="009E4337">
        <w:t>»</w:t>
      </w:r>
      <w:r w:rsidR="00127490" w:rsidRPr="009E4337">
        <w:t>).</w:t>
      </w:r>
    </w:p>
    <w:p w14:paraId="3FED52DA" w14:textId="77777777" w:rsidR="00E847F5" w:rsidRPr="009E4337" w:rsidRDefault="003443CA" w:rsidP="0006129B">
      <w:pPr>
        <w:pStyle w:val="1"/>
      </w:pPr>
      <w:r w:rsidRPr="009E4337">
        <w:br w:type="page"/>
      </w:r>
      <w:bookmarkStart w:id="549" w:name="_Toc158278783"/>
      <w:bookmarkStart w:id="550" w:name="_Toc183331892"/>
      <w:r w:rsidR="00E847F5" w:rsidRPr="009E4337">
        <w:lastRenderedPageBreak/>
        <w:t>ГЛАВА 1</w:t>
      </w:r>
      <w:r w:rsidR="00231152" w:rsidRPr="009E4337">
        <w:t>4</w:t>
      </w:r>
      <w:r w:rsidR="00E847F5" w:rsidRPr="009E4337">
        <w:t xml:space="preserve"> </w:t>
      </w:r>
      <w:r w:rsidR="00CE6763" w:rsidRPr="009E4337">
        <w:t>Ценовые (тарифные) последствия</w:t>
      </w:r>
      <w:bookmarkEnd w:id="549"/>
      <w:bookmarkEnd w:id="550"/>
    </w:p>
    <w:p w14:paraId="0E903E41" w14:textId="77777777" w:rsidR="005F699F" w:rsidRPr="009E4337" w:rsidRDefault="00CC521F" w:rsidP="0006129B">
      <w:pPr>
        <w:pStyle w:val="21"/>
        <w:spacing w:line="240" w:lineRule="auto"/>
        <w:rPr>
          <w:rStyle w:val="ed"/>
        </w:rPr>
      </w:pPr>
      <w:bookmarkStart w:id="551" w:name="_Toc158278784"/>
      <w:bookmarkStart w:id="552" w:name="_Toc183331893"/>
      <w:r w:rsidRPr="009E4337">
        <w:rPr>
          <w:rStyle w:val="ed"/>
        </w:rPr>
        <w:t>14.1</w:t>
      </w:r>
      <w:r w:rsidR="00E30AC9" w:rsidRPr="009E4337">
        <w:rPr>
          <w:rStyle w:val="ed"/>
        </w:rPr>
        <w:t xml:space="preserve"> </w:t>
      </w:r>
      <w:r w:rsidRPr="009E4337">
        <w:rPr>
          <w:rStyle w:val="ed"/>
        </w:rPr>
        <w:t>Т</w:t>
      </w:r>
      <w:r w:rsidR="00CE6763" w:rsidRPr="009E4337">
        <w:rPr>
          <w:rStyle w:val="ed"/>
        </w:rPr>
        <w:t>арифно-балансовые расчетные модели теплоснабжения потребителей по каждой системе теплоснабжения</w:t>
      </w:r>
      <w:bookmarkEnd w:id="551"/>
      <w:bookmarkEnd w:id="552"/>
    </w:p>
    <w:p w14:paraId="4EB0FAE9" w14:textId="77777777" w:rsidR="00302B66" w:rsidRPr="009E4337" w:rsidRDefault="00302B66" w:rsidP="0006129B">
      <w:pPr>
        <w:ind w:firstLine="567"/>
        <w:rPr>
          <w:lang w:eastAsia="ar-SA"/>
        </w:rPr>
      </w:pPr>
      <w:r w:rsidRPr="009E4337">
        <w:t xml:space="preserve">Основным направление развития системы централизованного теплоснабжения выбрано сохранение существующей схемы теплоснабжения, с проведением работ по реконструкции и модернизации объектов теплоснабжения </w:t>
      </w:r>
      <w:r w:rsidRPr="009E4337">
        <w:rPr>
          <w:lang w:eastAsia="ar-SA"/>
        </w:rPr>
        <w:t>Реализация рекомендуемых мероприятий позволит сократить потери тепловой энергии, повысить надежность эффективность использования котельно-печного топлива, а также повысить надежность теплоснабжения потребителей.</w:t>
      </w:r>
    </w:p>
    <w:p w14:paraId="754D7103" w14:textId="77777777" w:rsidR="00B40C3B" w:rsidRPr="009E4337" w:rsidRDefault="00B40C3B" w:rsidP="00B40C3B">
      <w:pPr>
        <w:pStyle w:val="Affa"/>
      </w:pPr>
      <w:bookmarkStart w:id="553" w:name="_Hlk181694054"/>
      <w:bookmarkStart w:id="554" w:name="_Toc510893988"/>
      <w:bookmarkStart w:id="555" w:name="_Hlk152665711"/>
      <w:bookmarkStart w:id="556" w:name="_Hlk165979877"/>
      <w:bookmarkStart w:id="557" w:name="_Hlk181808872"/>
      <w:r w:rsidRPr="009E4337">
        <w:t>Прогнозирование</w:t>
      </w:r>
      <w:r w:rsidRPr="009E4337">
        <w:rPr>
          <w:spacing w:val="1"/>
        </w:rPr>
        <w:t xml:space="preserve"> </w:t>
      </w:r>
      <w:r w:rsidRPr="009E4337">
        <w:t>финансово-хозяйственной</w:t>
      </w:r>
      <w:r w:rsidRPr="009E4337">
        <w:rPr>
          <w:spacing w:val="1"/>
        </w:rPr>
        <w:t xml:space="preserve"> </w:t>
      </w:r>
      <w:r w:rsidRPr="009E4337">
        <w:t>деятельности</w:t>
      </w:r>
      <w:r w:rsidRPr="009E4337">
        <w:rPr>
          <w:spacing w:val="1"/>
        </w:rPr>
        <w:t xml:space="preserve"> </w:t>
      </w:r>
      <w:r w:rsidRPr="009E4337">
        <w:t>Теплоснабжающей</w:t>
      </w:r>
      <w:r w:rsidRPr="009E4337">
        <w:rPr>
          <w:spacing w:val="1"/>
        </w:rPr>
        <w:t xml:space="preserve"> </w:t>
      </w:r>
      <w:r w:rsidRPr="009E4337">
        <w:t>организации</w:t>
      </w:r>
      <w:r w:rsidRPr="009E4337">
        <w:rPr>
          <w:spacing w:val="1"/>
        </w:rPr>
        <w:t xml:space="preserve"> </w:t>
      </w:r>
      <w:r w:rsidRPr="009E4337">
        <w:t>проводится на основе фактических</w:t>
      </w:r>
      <w:r w:rsidRPr="009E4337">
        <w:rPr>
          <w:spacing w:val="1"/>
        </w:rPr>
        <w:t xml:space="preserve"> </w:t>
      </w:r>
      <w:r w:rsidRPr="009E4337">
        <w:t>показателей</w:t>
      </w:r>
      <w:r w:rsidRPr="009E4337">
        <w:rPr>
          <w:spacing w:val="1"/>
        </w:rPr>
        <w:t xml:space="preserve"> </w:t>
      </w:r>
      <w:r w:rsidRPr="009E4337">
        <w:t>финансово-хозяйственной</w:t>
      </w:r>
      <w:r w:rsidRPr="009E4337">
        <w:rPr>
          <w:spacing w:val="1"/>
        </w:rPr>
        <w:t xml:space="preserve"> </w:t>
      </w:r>
      <w:r w:rsidRPr="009E4337">
        <w:t>деятельности за базовый период регулирования и утверждённый период регулирования на</w:t>
      </w:r>
      <w:r w:rsidRPr="009E4337">
        <w:rPr>
          <w:spacing w:val="-57"/>
        </w:rPr>
        <w:t xml:space="preserve"> </w:t>
      </w:r>
      <w:r w:rsidRPr="009E4337">
        <w:t>момент разработки схемы теплоснабжения. В качестве исходных данных принимаются с данные портала по</w:t>
      </w:r>
      <w:r w:rsidRPr="009E4337">
        <w:rPr>
          <w:spacing w:val="1"/>
        </w:rPr>
        <w:t xml:space="preserve"> </w:t>
      </w:r>
      <w:r w:rsidRPr="009E4337">
        <w:t>раскрытию информации, подлежащих свободному доступу (</w:t>
      </w:r>
      <w:hyperlink r:id="rId36">
        <w:r w:rsidRPr="009E4337">
          <w:rPr>
            <w:u w:val="single"/>
          </w:rPr>
          <w:t>http://ri.eias.ru</w:t>
        </w:r>
      </w:hyperlink>
      <w:r w:rsidRPr="009E4337">
        <w:t>) и данные от</w:t>
      </w:r>
      <w:r w:rsidRPr="009E4337">
        <w:rPr>
          <w:spacing w:val="1"/>
        </w:rPr>
        <w:t xml:space="preserve"> </w:t>
      </w:r>
      <w:r w:rsidRPr="009E4337">
        <w:t>ТСО.</w:t>
      </w:r>
      <w:r w:rsidRPr="009E4337">
        <w:rPr>
          <w:spacing w:val="1"/>
        </w:rPr>
        <w:t xml:space="preserve"> </w:t>
      </w:r>
    </w:p>
    <w:p w14:paraId="36F58636" w14:textId="77777777" w:rsidR="00B40C3B" w:rsidRPr="009E4337" w:rsidRDefault="00B40C3B" w:rsidP="00B40C3B">
      <w:pPr>
        <w:ind w:firstLine="567"/>
        <w:rPr>
          <w:lang w:eastAsia="ar-SA"/>
        </w:rPr>
      </w:pPr>
      <w:r w:rsidRPr="009E4337">
        <w:rPr>
          <w:lang w:eastAsia="ar-SA"/>
        </w:rPr>
        <w:t>Индексы-дефляторы, принятые для прогноза производственных расходов и тарифов на покупные энергоносители и воду определены на основе следующих документов:</w:t>
      </w:r>
    </w:p>
    <w:p w14:paraId="042AA4DB" w14:textId="77777777" w:rsidR="00B40C3B" w:rsidRPr="009E4337" w:rsidRDefault="00B40C3B" w:rsidP="00B40C3B">
      <w:pPr>
        <w:ind w:firstLine="567"/>
      </w:pPr>
      <w:r w:rsidRPr="009E4337">
        <w:t>1) Прогноз социально-экономического развития Российской Федерации на 2025 год и на плановый период 2026 и 2027 годов (опубликован на сайте Минэкономразвития РФ, от 30.09.2024 г.).</w:t>
      </w:r>
    </w:p>
    <w:p w14:paraId="730313DD" w14:textId="77777777" w:rsidR="00B40C3B" w:rsidRPr="009E4337" w:rsidRDefault="00B40C3B" w:rsidP="00B40C3B"/>
    <w:bookmarkEnd w:id="553"/>
    <w:p w14:paraId="581DE8DD" w14:textId="14569255" w:rsidR="00B40C3B" w:rsidRPr="009E4337" w:rsidRDefault="00B40C3B" w:rsidP="00B40C3B">
      <w:r w:rsidRPr="009E4337">
        <w:t xml:space="preserve">Таблица </w:t>
      </w:r>
      <w:r w:rsidRPr="009E4337">
        <w:fldChar w:fldCharType="begin"/>
      </w:r>
      <w:r w:rsidRPr="009E4337">
        <w:instrText xml:space="preserve"> SEQ Таблица \* ARABIC </w:instrText>
      </w:r>
      <w:r w:rsidRPr="009E4337">
        <w:fldChar w:fldCharType="separate"/>
      </w:r>
      <w:r w:rsidR="00421AC7">
        <w:rPr>
          <w:noProof/>
        </w:rPr>
        <w:t>55</w:t>
      </w:r>
      <w:r w:rsidRPr="009E4337">
        <w:rPr>
          <w:noProof/>
        </w:rPr>
        <w:fldChar w:fldCharType="end"/>
      </w:r>
      <w:r w:rsidRPr="009E4337">
        <w:t xml:space="preserve"> – Индексы-дефляторы, принятые для прогноза производственных расходов и тарифов на покупные энергоносители и воду</w:t>
      </w:r>
      <w:bookmarkEnd w:id="554"/>
      <w:r w:rsidRPr="009E4337">
        <w:t xml:space="preserve"> (базовый вариант развития)</w:t>
      </w:r>
    </w:p>
    <w:tbl>
      <w:tblPr>
        <w:tblW w:w="49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3170"/>
        <w:gridCol w:w="787"/>
        <w:gridCol w:w="787"/>
        <w:gridCol w:w="787"/>
        <w:gridCol w:w="787"/>
        <w:gridCol w:w="787"/>
        <w:gridCol w:w="956"/>
        <w:gridCol w:w="956"/>
        <w:gridCol w:w="956"/>
        <w:gridCol w:w="778"/>
        <w:gridCol w:w="956"/>
        <w:gridCol w:w="748"/>
        <w:gridCol w:w="956"/>
        <w:gridCol w:w="927"/>
      </w:tblGrid>
      <w:tr w:rsidR="009E4337" w:rsidRPr="009E4337" w14:paraId="6A7705FE" w14:textId="77777777" w:rsidTr="00CF3FC3">
        <w:trPr>
          <w:cantSplit/>
          <w:tblHeader/>
        </w:trPr>
        <w:tc>
          <w:tcPr>
            <w:tcW w:w="188" w:type="pct"/>
            <w:vMerge w:val="restart"/>
            <w:tcBorders>
              <w:top w:val="single" w:sz="4" w:space="0" w:color="auto"/>
              <w:left w:val="single" w:sz="4" w:space="0" w:color="auto"/>
              <w:right w:val="single" w:sz="4" w:space="0" w:color="auto"/>
            </w:tcBorders>
            <w:vAlign w:val="center"/>
          </w:tcPr>
          <w:p w14:paraId="0E7B4F90" w14:textId="77777777" w:rsidR="00B40C3B" w:rsidRPr="009E4337" w:rsidRDefault="00B40C3B" w:rsidP="00CF3FC3">
            <w:pPr>
              <w:jc w:val="center"/>
              <w:rPr>
                <w:sz w:val="22"/>
              </w:rPr>
            </w:pPr>
            <w:r w:rsidRPr="009E4337">
              <w:rPr>
                <w:sz w:val="22"/>
              </w:rPr>
              <w:t>№ п/п</w:t>
            </w:r>
          </w:p>
        </w:tc>
        <w:tc>
          <w:tcPr>
            <w:tcW w:w="1064" w:type="pct"/>
            <w:vMerge w:val="restart"/>
            <w:tcBorders>
              <w:top w:val="single" w:sz="4" w:space="0" w:color="auto"/>
              <w:left w:val="single" w:sz="4" w:space="0" w:color="auto"/>
              <w:right w:val="single" w:sz="4" w:space="0" w:color="auto"/>
            </w:tcBorders>
            <w:noWrap/>
            <w:vAlign w:val="center"/>
          </w:tcPr>
          <w:p w14:paraId="2BA802A8" w14:textId="77777777" w:rsidR="00B40C3B" w:rsidRPr="009E4337" w:rsidRDefault="00B40C3B" w:rsidP="00CF3FC3">
            <w:pPr>
              <w:rPr>
                <w:sz w:val="22"/>
              </w:rPr>
            </w:pPr>
            <w:r w:rsidRPr="009E4337">
              <w:rPr>
                <w:sz w:val="22"/>
              </w:rPr>
              <w:t>Наименование</w:t>
            </w:r>
          </w:p>
        </w:tc>
        <w:tc>
          <w:tcPr>
            <w:tcW w:w="3748" w:type="pct"/>
            <w:gridSpan w:val="13"/>
            <w:tcBorders>
              <w:top w:val="single" w:sz="4" w:space="0" w:color="auto"/>
              <w:left w:val="single" w:sz="4" w:space="0" w:color="auto"/>
              <w:bottom w:val="single" w:sz="4" w:space="0" w:color="auto"/>
              <w:right w:val="single" w:sz="4" w:space="0" w:color="auto"/>
            </w:tcBorders>
            <w:noWrap/>
            <w:vAlign w:val="center"/>
          </w:tcPr>
          <w:p w14:paraId="677ABB79" w14:textId="77777777" w:rsidR="00B40C3B" w:rsidRPr="009E4337" w:rsidRDefault="00B40C3B" w:rsidP="00CF3FC3">
            <w:pPr>
              <w:jc w:val="center"/>
              <w:rPr>
                <w:sz w:val="22"/>
              </w:rPr>
            </w:pPr>
            <w:r w:rsidRPr="009E4337">
              <w:rPr>
                <w:sz w:val="22"/>
              </w:rPr>
              <w:t>Период, год</w:t>
            </w:r>
          </w:p>
        </w:tc>
      </w:tr>
      <w:tr w:rsidR="009E4337" w:rsidRPr="009E4337" w14:paraId="661C2286" w14:textId="77777777" w:rsidTr="00CF3FC3">
        <w:trPr>
          <w:cantSplit/>
          <w:tblHeader/>
        </w:trPr>
        <w:tc>
          <w:tcPr>
            <w:tcW w:w="188" w:type="pct"/>
            <w:vMerge/>
            <w:tcBorders>
              <w:left w:val="single" w:sz="4" w:space="0" w:color="auto"/>
              <w:bottom w:val="single" w:sz="4" w:space="0" w:color="auto"/>
              <w:right w:val="single" w:sz="4" w:space="0" w:color="auto"/>
            </w:tcBorders>
            <w:vAlign w:val="center"/>
          </w:tcPr>
          <w:p w14:paraId="732DD6D5" w14:textId="77777777" w:rsidR="00B40C3B" w:rsidRPr="009E4337" w:rsidRDefault="00B40C3B" w:rsidP="00CF3FC3">
            <w:pPr>
              <w:jc w:val="center"/>
              <w:rPr>
                <w:sz w:val="22"/>
              </w:rPr>
            </w:pPr>
          </w:p>
        </w:tc>
        <w:tc>
          <w:tcPr>
            <w:tcW w:w="1064" w:type="pct"/>
            <w:vMerge/>
            <w:tcBorders>
              <w:left w:val="single" w:sz="4" w:space="0" w:color="auto"/>
              <w:bottom w:val="single" w:sz="4" w:space="0" w:color="auto"/>
              <w:right w:val="single" w:sz="4" w:space="0" w:color="auto"/>
            </w:tcBorders>
            <w:noWrap/>
            <w:vAlign w:val="center"/>
          </w:tcPr>
          <w:p w14:paraId="4097A95B" w14:textId="77777777" w:rsidR="00B40C3B" w:rsidRPr="009E4337" w:rsidRDefault="00B40C3B" w:rsidP="00CF3FC3">
            <w:pPr>
              <w:rPr>
                <w:sz w:val="22"/>
              </w:rPr>
            </w:pPr>
          </w:p>
        </w:tc>
        <w:tc>
          <w:tcPr>
            <w:tcW w:w="264" w:type="pct"/>
            <w:tcBorders>
              <w:top w:val="single" w:sz="4" w:space="0" w:color="auto"/>
              <w:left w:val="single" w:sz="4" w:space="0" w:color="auto"/>
              <w:bottom w:val="single" w:sz="4" w:space="0" w:color="auto"/>
              <w:right w:val="single" w:sz="4" w:space="0" w:color="auto"/>
            </w:tcBorders>
            <w:noWrap/>
            <w:vAlign w:val="center"/>
          </w:tcPr>
          <w:p w14:paraId="1548EB31" w14:textId="77777777" w:rsidR="00B40C3B" w:rsidRPr="009E4337" w:rsidRDefault="00B40C3B" w:rsidP="00CF3FC3">
            <w:pPr>
              <w:jc w:val="center"/>
              <w:rPr>
                <w:sz w:val="22"/>
              </w:rPr>
            </w:pPr>
            <w:r w:rsidRPr="009E4337">
              <w:rPr>
                <w:sz w:val="22"/>
              </w:rPr>
              <w:t>2021</w:t>
            </w:r>
          </w:p>
        </w:tc>
        <w:tc>
          <w:tcPr>
            <w:tcW w:w="264" w:type="pct"/>
            <w:tcBorders>
              <w:top w:val="single" w:sz="4" w:space="0" w:color="auto"/>
              <w:left w:val="single" w:sz="4" w:space="0" w:color="auto"/>
              <w:bottom w:val="single" w:sz="4" w:space="0" w:color="auto"/>
              <w:right w:val="single" w:sz="4" w:space="0" w:color="auto"/>
            </w:tcBorders>
            <w:noWrap/>
            <w:vAlign w:val="center"/>
          </w:tcPr>
          <w:p w14:paraId="29737631" w14:textId="77777777" w:rsidR="00B40C3B" w:rsidRPr="009E4337" w:rsidRDefault="00B40C3B" w:rsidP="00CF3FC3">
            <w:pPr>
              <w:jc w:val="center"/>
              <w:rPr>
                <w:sz w:val="22"/>
              </w:rPr>
            </w:pPr>
            <w:r w:rsidRPr="009E4337">
              <w:rPr>
                <w:sz w:val="22"/>
              </w:rPr>
              <w:t xml:space="preserve">2022 </w:t>
            </w:r>
          </w:p>
        </w:tc>
        <w:tc>
          <w:tcPr>
            <w:tcW w:w="264" w:type="pct"/>
            <w:tcBorders>
              <w:top w:val="single" w:sz="4" w:space="0" w:color="auto"/>
              <w:left w:val="single" w:sz="4" w:space="0" w:color="auto"/>
              <w:bottom w:val="single" w:sz="4" w:space="0" w:color="auto"/>
              <w:right w:val="single" w:sz="4" w:space="0" w:color="auto"/>
            </w:tcBorders>
            <w:noWrap/>
            <w:vAlign w:val="center"/>
          </w:tcPr>
          <w:p w14:paraId="4D8A02E7" w14:textId="77777777" w:rsidR="00B40C3B" w:rsidRPr="009E4337" w:rsidRDefault="00B40C3B" w:rsidP="00CF3FC3">
            <w:pPr>
              <w:jc w:val="center"/>
              <w:rPr>
                <w:sz w:val="22"/>
              </w:rPr>
            </w:pPr>
            <w:r w:rsidRPr="009E4337">
              <w:rPr>
                <w:sz w:val="22"/>
              </w:rPr>
              <w:t>2023</w:t>
            </w:r>
          </w:p>
        </w:tc>
        <w:tc>
          <w:tcPr>
            <w:tcW w:w="264" w:type="pct"/>
            <w:tcBorders>
              <w:top w:val="single" w:sz="4" w:space="0" w:color="auto"/>
              <w:left w:val="single" w:sz="4" w:space="0" w:color="auto"/>
              <w:bottom w:val="single" w:sz="4" w:space="0" w:color="auto"/>
              <w:right w:val="single" w:sz="4" w:space="0" w:color="auto"/>
            </w:tcBorders>
            <w:noWrap/>
            <w:vAlign w:val="center"/>
          </w:tcPr>
          <w:p w14:paraId="429E2E3C" w14:textId="77777777" w:rsidR="00B40C3B" w:rsidRPr="009E4337" w:rsidRDefault="00B40C3B" w:rsidP="00CF3FC3">
            <w:pPr>
              <w:jc w:val="center"/>
              <w:rPr>
                <w:sz w:val="22"/>
              </w:rPr>
            </w:pPr>
            <w:r w:rsidRPr="009E4337">
              <w:rPr>
                <w:sz w:val="22"/>
              </w:rPr>
              <w:t>2024</w:t>
            </w:r>
          </w:p>
        </w:tc>
        <w:tc>
          <w:tcPr>
            <w:tcW w:w="264" w:type="pct"/>
            <w:tcBorders>
              <w:top w:val="single" w:sz="4" w:space="0" w:color="auto"/>
              <w:left w:val="single" w:sz="4" w:space="0" w:color="auto"/>
              <w:bottom w:val="single" w:sz="4" w:space="0" w:color="auto"/>
              <w:right w:val="single" w:sz="4" w:space="0" w:color="auto"/>
            </w:tcBorders>
            <w:noWrap/>
            <w:vAlign w:val="center"/>
          </w:tcPr>
          <w:p w14:paraId="4960973A" w14:textId="77777777" w:rsidR="00B40C3B" w:rsidRPr="009E4337" w:rsidRDefault="00B40C3B" w:rsidP="00CF3FC3">
            <w:pPr>
              <w:jc w:val="center"/>
              <w:rPr>
                <w:sz w:val="22"/>
              </w:rPr>
            </w:pPr>
            <w:r w:rsidRPr="009E4337">
              <w:rPr>
                <w:sz w:val="22"/>
              </w:rPr>
              <w:t>2025</w:t>
            </w:r>
          </w:p>
        </w:tc>
        <w:tc>
          <w:tcPr>
            <w:tcW w:w="321" w:type="pct"/>
            <w:tcBorders>
              <w:top w:val="single" w:sz="4" w:space="0" w:color="auto"/>
              <w:left w:val="single" w:sz="4" w:space="0" w:color="auto"/>
              <w:bottom w:val="single" w:sz="4" w:space="0" w:color="auto"/>
              <w:right w:val="single" w:sz="4" w:space="0" w:color="auto"/>
            </w:tcBorders>
            <w:noWrap/>
            <w:vAlign w:val="center"/>
          </w:tcPr>
          <w:p w14:paraId="19966756" w14:textId="77777777" w:rsidR="00B40C3B" w:rsidRPr="009E4337" w:rsidRDefault="00B40C3B" w:rsidP="00CF3FC3">
            <w:pPr>
              <w:jc w:val="center"/>
              <w:rPr>
                <w:sz w:val="22"/>
              </w:rPr>
            </w:pPr>
            <w:r w:rsidRPr="009E4337">
              <w:rPr>
                <w:sz w:val="22"/>
              </w:rPr>
              <w:t>2026</w:t>
            </w:r>
          </w:p>
        </w:tc>
        <w:tc>
          <w:tcPr>
            <w:tcW w:w="321" w:type="pct"/>
            <w:tcBorders>
              <w:top w:val="single" w:sz="4" w:space="0" w:color="auto"/>
              <w:left w:val="single" w:sz="4" w:space="0" w:color="auto"/>
              <w:bottom w:val="single" w:sz="4" w:space="0" w:color="auto"/>
              <w:right w:val="single" w:sz="4" w:space="0" w:color="auto"/>
            </w:tcBorders>
            <w:noWrap/>
            <w:vAlign w:val="center"/>
          </w:tcPr>
          <w:p w14:paraId="3A070ADC" w14:textId="77777777" w:rsidR="00B40C3B" w:rsidRPr="009E4337" w:rsidRDefault="00B40C3B" w:rsidP="00CF3FC3">
            <w:pPr>
              <w:jc w:val="center"/>
              <w:rPr>
                <w:sz w:val="22"/>
              </w:rPr>
            </w:pPr>
            <w:r w:rsidRPr="009E4337">
              <w:rPr>
                <w:sz w:val="22"/>
              </w:rPr>
              <w:t>2027</w:t>
            </w:r>
          </w:p>
        </w:tc>
        <w:tc>
          <w:tcPr>
            <w:tcW w:w="321" w:type="pct"/>
            <w:tcBorders>
              <w:top w:val="single" w:sz="4" w:space="0" w:color="auto"/>
              <w:left w:val="single" w:sz="4" w:space="0" w:color="auto"/>
              <w:bottom w:val="single" w:sz="4" w:space="0" w:color="auto"/>
              <w:right w:val="single" w:sz="4" w:space="0" w:color="auto"/>
            </w:tcBorders>
            <w:noWrap/>
            <w:vAlign w:val="center"/>
          </w:tcPr>
          <w:p w14:paraId="3B3871BD" w14:textId="77777777" w:rsidR="00B40C3B" w:rsidRPr="009E4337" w:rsidRDefault="00B40C3B" w:rsidP="00CF3FC3">
            <w:pPr>
              <w:jc w:val="center"/>
              <w:rPr>
                <w:sz w:val="22"/>
              </w:rPr>
            </w:pPr>
            <w:r w:rsidRPr="009E4337">
              <w:rPr>
                <w:sz w:val="22"/>
              </w:rPr>
              <w:t>2028</w:t>
            </w:r>
          </w:p>
        </w:tc>
        <w:tc>
          <w:tcPr>
            <w:tcW w:w="261" w:type="pct"/>
            <w:tcBorders>
              <w:top w:val="single" w:sz="4" w:space="0" w:color="auto"/>
              <w:left w:val="single" w:sz="4" w:space="0" w:color="auto"/>
              <w:bottom w:val="single" w:sz="4" w:space="0" w:color="auto"/>
              <w:right w:val="single" w:sz="4" w:space="0" w:color="auto"/>
            </w:tcBorders>
            <w:noWrap/>
            <w:vAlign w:val="center"/>
          </w:tcPr>
          <w:p w14:paraId="7F703500" w14:textId="77777777" w:rsidR="00B40C3B" w:rsidRPr="009E4337" w:rsidRDefault="00B40C3B" w:rsidP="00CF3FC3">
            <w:pPr>
              <w:jc w:val="center"/>
              <w:rPr>
                <w:sz w:val="22"/>
              </w:rPr>
            </w:pPr>
            <w:r w:rsidRPr="009E4337">
              <w:rPr>
                <w:sz w:val="22"/>
              </w:rPr>
              <w:t>2029</w:t>
            </w:r>
          </w:p>
        </w:tc>
        <w:tc>
          <w:tcPr>
            <w:tcW w:w="321" w:type="pct"/>
            <w:tcBorders>
              <w:top w:val="single" w:sz="4" w:space="0" w:color="auto"/>
              <w:left w:val="single" w:sz="4" w:space="0" w:color="auto"/>
              <w:bottom w:val="single" w:sz="4" w:space="0" w:color="auto"/>
              <w:right w:val="single" w:sz="4" w:space="0" w:color="auto"/>
            </w:tcBorders>
            <w:noWrap/>
            <w:vAlign w:val="center"/>
          </w:tcPr>
          <w:p w14:paraId="0EAE3CEF" w14:textId="77777777" w:rsidR="00B40C3B" w:rsidRPr="009E4337" w:rsidRDefault="00B40C3B" w:rsidP="00CF3FC3">
            <w:pPr>
              <w:jc w:val="center"/>
              <w:rPr>
                <w:sz w:val="22"/>
              </w:rPr>
            </w:pPr>
            <w:r w:rsidRPr="009E4337">
              <w:rPr>
                <w:sz w:val="22"/>
              </w:rPr>
              <w:t>2030</w:t>
            </w:r>
          </w:p>
        </w:tc>
        <w:tc>
          <w:tcPr>
            <w:tcW w:w="251" w:type="pct"/>
            <w:tcBorders>
              <w:top w:val="single" w:sz="4" w:space="0" w:color="auto"/>
              <w:left w:val="single" w:sz="4" w:space="0" w:color="auto"/>
              <w:bottom w:val="single" w:sz="4" w:space="0" w:color="auto"/>
              <w:right w:val="single" w:sz="4" w:space="0" w:color="auto"/>
            </w:tcBorders>
            <w:noWrap/>
            <w:vAlign w:val="center"/>
          </w:tcPr>
          <w:p w14:paraId="4D646115" w14:textId="77777777" w:rsidR="00B40C3B" w:rsidRPr="009E4337" w:rsidRDefault="00B40C3B" w:rsidP="00CF3FC3">
            <w:pPr>
              <w:jc w:val="center"/>
              <w:rPr>
                <w:sz w:val="22"/>
              </w:rPr>
            </w:pPr>
            <w:r w:rsidRPr="009E4337">
              <w:rPr>
                <w:sz w:val="22"/>
              </w:rPr>
              <w:t>2031</w:t>
            </w:r>
          </w:p>
        </w:tc>
        <w:tc>
          <w:tcPr>
            <w:tcW w:w="321" w:type="pct"/>
            <w:tcBorders>
              <w:top w:val="single" w:sz="4" w:space="0" w:color="auto"/>
              <w:left w:val="single" w:sz="4" w:space="0" w:color="auto"/>
              <w:bottom w:val="single" w:sz="4" w:space="0" w:color="auto"/>
              <w:right w:val="single" w:sz="4" w:space="0" w:color="auto"/>
            </w:tcBorders>
            <w:noWrap/>
            <w:vAlign w:val="center"/>
          </w:tcPr>
          <w:p w14:paraId="1EED4EAE" w14:textId="77777777" w:rsidR="00B40C3B" w:rsidRPr="009E4337" w:rsidRDefault="00B40C3B" w:rsidP="00CF3FC3">
            <w:pPr>
              <w:jc w:val="center"/>
              <w:rPr>
                <w:sz w:val="22"/>
              </w:rPr>
            </w:pPr>
            <w:r w:rsidRPr="009E4337">
              <w:rPr>
                <w:sz w:val="22"/>
              </w:rPr>
              <w:t>2032</w:t>
            </w:r>
          </w:p>
        </w:tc>
        <w:tc>
          <w:tcPr>
            <w:tcW w:w="311" w:type="pct"/>
            <w:tcBorders>
              <w:top w:val="single" w:sz="4" w:space="0" w:color="auto"/>
              <w:left w:val="single" w:sz="4" w:space="0" w:color="auto"/>
              <w:bottom w:val="single" w:sz="4" w:space="0" w:color="auto"/>
              <w:right w:val="single" w:sz="4" w:space="0" w:color="auto"/>
            </w:tcBorders>
            <w:noWrap/>
            <w:vAlign w:val="center"/>
          </w:tcPr>
          <w:p w14:paraId="10F019D8" w14:textId="77777777" w:rsidR="00B40C3B" w:rsidRPr="009E4337" w:rsidRDefault="00B40C3B" w:rsidP="00CF3FC3">
            <w:pPr>
              <w:jc w:val="center"/>
              <w:rPr>
                <w:sz w:val="22"/>
              </w:rPr>
            </w:pPr>
            <w:r w:rsidRPr="009E4337">
              <w:rPr>
                <w:sz w:val="22"/>
              </w:rPr>
              <w:t>2033</w:t>
            </w:r>
          </w:p>
        </w:tc>
      </w:tr>
      <w:tr w:rsidR="009E4337" w:rsidRPr="009E4337" w14:paraId="4F3D862E" w14:textId="77777777" w:rsidTr="00CF3FC3">
        <w:tc>
          <w:tcPr>
            <w:tcW w:w="188" w:type="pct"/>
            <w:tcBorders>
              <w:top w:val="single" w:sz="4" w:space="0" w:color="auto"/>
              <w:left w:val="single" w:sz="4" w:space="0" w:color="auto"/>
              <w:bottom w:val="single" w:sz="4" w:space="0" w:color="auto"/>
              <w:right w:val="single" w:sz="4" w:space="0" w:color="auto"/>
            </w:tcBorders>
            <w:vAlign w:val="center"/>
          </w:tcPr>
          <w:p w14:paraId="60654B37" w14:textId="77777777" w:rsidR="00B40C3B" w:rsidRPr="009E4337" w:rsidRDefault="00B40C3B" w:rsidP="00CF3FC3">
            <w:pPr>
              <w:jc w:val="center"/>
              <w:rPr>
                <w:bCs/>
                <w:sz w:val="22"/>
              </w:rPr>
            </w:pPr>
            <w:r w:rsidRPr="009E4337">
              <w:rPr>
                <w:bCs/>
                <w:sz w:val="22"/>
              </w:rPr>
              <w:t>1</w:t>
            </w:r>
          </w:p>
        </w:tc>
        <w:tc>
          <w:tcPr>
            <w:tcW w:w="1064" w:type="pct"/>
            <w:tcBorders>
              <w:top w:val="single" w:sz="4" w:space="0" w:color="auto"/>
              <w:left w:val="single" w:sz="4" w:space="0" w:color="auto"/>
              <w:bottom w:val="single" w:sz="4" w:space="0" w:color="auto"/>
              <w:right w:val="single" w:sz="4" w:space="0" w:color="auto"/>
            </w:tcBorders>
            <w:vAlign w:val="center"/>
          </w:tcPr>
          <w:p w14:paraId="29036356" w14:textId="77777777" w:rsidR="00B40C3B" w:rsidRPr="009E4337" w:rsidRDefault="00B40C3B" w:rsidP="00CF3FC3">
            <w:pPr>
              <w:rPr>
                <w:sz w:val="22"/>
              </w:rPr>
            </w:pPr>
            <w:r w:rsidRPr="009E4337">
              <w:rPr>
                <w:bCs/>
                <w:sz w:val="22"/>
              </w:rPr>
              <w:t xml:space="preserve">Индекс потребительских цен (ИПЦ), </w:t>
            </w:r>
            <w:r w:rsidRPr="009E4337">
              <w:rPr>
                <w:b/>
                <w:bCs/>
                <w:i/>
                <w:iCs/>
                <w:sz w:val="22"/>
              </w:rPr>
              <w:t>I</w:t>
            </w:r>
            <w:r w:rsidRPr="009E4337">
              <w:rPr>
                <w:b/>
                <w:bCs/>
                <w:i/>
                <w:iCs/>
                <w:sz w:val="22"/>
                <w:vertAlign w:val="subscript"/>
              </w:rPr>
              <w:t>ИПЦ,i</w:t>
            </w:r>
          </w:p>
        </w:tc>
        <w:tc>
          <w:tcPr>
            <w:tcW w:w="264" w:type="pct"/>
            <w:tcBorders>
              <w:top w:val="single" w:sz="4" w:space="0" w:color="auto"/>
              <w:left w:val="single" w:sz="4" w:space="0" w:color="auto"/>
              <w:bottom w:val="single" w:sz="4" w:space="0" w:color="auto"/>
              <w:right w:val="single" w:sz="4" w:space="0" w:color="auto"/>
            </w:tcBorders>
            <w:noWrap/>
            <w:vAlign w:val="center"/>
          </w:tcPr>
          <w:p w14:paraId="0206925E" w14:textId="77777777" w:rsidR="00B40C3B" w:rsidRPr="009E4337" w:rsidRDefault="00B40C3B" w:rsidP="00CF3FC3">
            <w:pPr>
              <w:jc w:val="center"/>
              <w:rPr>
                <w:sz w:val="22"/>
              </w:rPr>
            </w:pPr>
            <w:r w:rsidRPr="009E4337">
              <w:rPr>
                <w:sz w:val="22"/>
              </w:rPr>
              <w:t>1,037</w:t>
            </w:r>
          </w:p>
        </w:tc>
        <w:tc>
          <w:tcPr>
            <w:tcW w:w="264" w:type="pct"/>
            <w:tcBorders>
              <w:top w:val="single" w:sz="4" w:space="0" w:color="auto"/>
              <w:left w:val="single" w:sz="4" w:space="0" w:color="auto"/>
              <w:bottom w:val="single" w:sz="4" w:space="0" w:color="auto"/>
              <w:right w:val="single" w:sz="4" w:space="0" w:color="auto"/>
            </w:tcBorders>
            <w:noWrap/>
            <w:vAlign w:val="center"/>
          </w:tcPr>
          <w:p w14:paraId="5129D57F" w14:textId="77777777" w:rsidR="00B40C3B" w:rsidRPr="009E4337" w:rsidRDefault="00B40C3B" w:rsidP="00CF3FC3">
            <w:pPr>
              <w:jc w:val="center"/>
              <w:rPr>
                <w:sz w:val="22"/>
              </w:rPr>
            </w:pPr>
            <w:r w:rsidRPr="009E4337">
              <w:rPr>
                <w:sz w:val="22"/>
              </w:rPr>
              <w:t>1,124</w:t>
            </w:r>
          </w:p>
        </w:tc>
        <w:tc>
          <w:tcPr>
            <w:tcW w:w="264" w:type="pct"/>
            <w:tcBorders>
              <w:top w:val="single" w:sz="8" w:space="0" w:color="auto"/>
              <w:left w:val="single" w:sz="8" w:space="0" w:color="auto"/>
              <w:bottom w:val="single" w:sz="8" w:space="0" w:color="auto"/>
              <w:right w:val="single" w:sz="8" w:space="0" w:color="auto"/>
            </w:tcBorders>
            <w:shd w:val="clear" w:color="auto" w:fill="auto"/>
            <w:noWrap/>
            <w:vAlign w:val="center"/>
          </w:tcPr>
          <w:p w14:paraId="4CF04F91" w14:textId="77777777" w:rsidR="00B40C3B" w:rsidRPr="009E4337" w:rsidRDefault="00B40C3B" w:rsidP="00CF3FC3">
            <w:pPr>
              <w:jc w:val="center"/>
              <w:rPr>
                <w:sz w:val="22"/>
              </w:rPr>
            </w:pPr>
            <w:r w:rsidRPr="009E4337">
              <w:rPr>
                <w:sz w:val="22"/>
                <w:szCs w:val="22"/>
              </w:rPr>
              <w:t>1,055</w:t>
            </w:r>
          </w:p>
        </w:tc>
        <w:tc>
          <w:tcPr>
            <w:tcW w:w="264" w:type="pct"/>
            <w:tcBorders>
              <w:top w:val="single" w:sz="8" w:space="0" w:color="auto"/>
              <w:left w:val="nil"/>
              <w:bottom w:val="single" w:sz="8" w:space="0" w:color="auto"/>
              <w:right w:val="single" w:sz="8" w:space="0" w:color="auto"/>
            </w:tcBorders>
            <w:shd w:val="clear" w:color="auto" w:fill="auto"/>
            <w:noWrap/>
            <w:vAlign w:val="center"/>
          </w:tcPr>
          <w:p w14:paraId="3A2943C5" w14:textId="77777777" w:rsidR="00B40C3B" w:rsidRPr="009E4337" w:rsidRDefault="00B40C3B" w:rsidP="00CF3FC3">
            <w:pPr>
              <w:jc w:val="center"/>
              <w:rPr>
                <w:sz w:val="22"/>
              </w:rPr>
            </w:pPr>
            <w:r w:rsidRPr="009E4337">
              <w:rPr>
                <w:sz w:val="22"/>
                <w:szCs w:val="22"/>
              </w:rPr>
              <w:t>1,057</w:t>
            </w:r>
          </w:p>
        </w:tc>
        <w:tc>
          <w:tcPr>
            <w:tcW w:w="264" w:type="pct"/>
            <w:tcBorders>
              <w:top w:val="single" w:sz="8" w:space="0" w:color="auto"/>
              <w:left w:val="nil"/>
              <w:bottom w:val="single" w:sz="8" w:space="0" w:color="auto"/>
              <w:right w:val="single" w:sz="8" w:space="0" w:color="auto"/>
            </w:tcBorders>
            <w:shd w:val="clear" w:color="auto" w:fill="auto"/>
            <w:noWrap/>
            <w:vAlign w:val="center"/>
          </w:tcPr>
          <w:p w14:paraId="5C19AB17" w14:textId="77777777" w:rsidR="00B40C3B" w:rsidRPr="009E4337" w:rsidRDefault="00B40C3B" w:rsidP="00CF3FC3">
            <w:pPr>
              <w:jc w:val="center"/>
              <w:rPr>
                <w:sz w:val="22"/>
              </w:rPr>
            </w:pPr>
            <w:r w:rsidRPr="009E4337">
              <w:rPr>
                <w:sz w:val="22"/>
                <w:szCs w:val="22"/>
              </w:rPr>
              <w:t>1,055</w:t>
            </w:r>
          </w:p>
        </w:tc>
        <w:tc>
          <w:tcPr>
            <w:tcW w:w="321" w:type="pct"/>
            <w:tcBorders>
              <w:top w:val="single" w:sz="8" w:space="0" w:color="auto"/>
              <w:left w:val="nil"/>
              <w:bottom w:val="single" w:sz="8" w:space="0" w:color="auto"/>
              <w:right w:val="single" w:sz="8" w:space="0" w:color="auto"/>
            </w:tcBorders>
            <w:shd w:val="clear" w:color="auto" w:fill="auto"/>
            <w:noWrap/>
            <w:vAlign w:val="center"/>
          </w:tcPr>
          <w:p w14:paraId="5FC578FB" w14:textId="77777777" w:rsidR="00B40C3B" w:rsidRPr="009E4337" w:rsidRDefault="00B40C3B" w:rsidP="00CF3FC3">
            <w:pPr>
              <w:jc w:val="center"/>
              <w:rPr>
                <w:sz w:val="22"/>
              </w:rPr>
            </w:pPr>
            <w:r w:rsidRPr="009E4337">
              <w:rPr>
                <w:sz w:val="22"/>
                <w:szCs w:val="22"/>
              </w:rPr>
              <w:t>1,045</w:t>
            </w:r>
          </w:p>
        </w:tc>
        <w:tc>
          <w:tcPr>
            <w:tcW w:w="321" w:type="pct"/>
            <w:tcBorders>
              <w:top w:val="single" w:sz="4" w:space="0" w:color="auto"/>
              <w:left w:val="single" w:sz="4" w:space="0" w:color="auto"/>
              <w:bottom w:val="single" w:sz="4" w:space="0" w:color="auto"/>
              <w:right w:val="single" w:sz="4" w:space="0" w:color="auto"/>
            </w:tcBorders>
            <w:noWrap/>
            <w:vAlign w:val="center"/>
          </w:tcPr>
          <w:p w14:paraId="35BF170A" w14:textId="77777777" w:rsidR="00B40C3B" w:rsidRPr="009E4337" w:rsidRDefault="00B40C3B" w:rsidP="00CF3FC3">
            <w:pPr>
              <w:jc w:val="center"/>
              <w:rPr>
                <w:sz w:val="22"/>
              </w:rPr>
            </w:pPr>
            <w:r w:rsidRPr="009E4337">
              <w:rPr>
                <w:sz w:val="22"/>
                <w:szCs w:val="22"/>
              </w:rPr>
              <w:t>1,041</w:t>
            </w:r>
          </w:p>
        </w:tc>
        <w:tc>
          <w:tcPr>
            <w:tcW w:w="321" w:type="pct"/>
            <w:tcBorders>
              <w:top w:val="single" w:sz="8" w:space="0" w:color="auto"/>
              <w:left w:val="nil"/>
              <w:bottom w:val="single" w:sz="8" w:space="0" w:color="auto"/>
              <w:right w:val="single" w:sz="8" w:space="0" w:color="auto"/>
            </w:tcBorders>
            <w:shd w:val="clear" w:color="auto" w:fill="auto"/>
            <w:noWrap/>
            <w:vAlign w:val="center"/>
          </w:tcPr>
          <w:p w14:paraId="7EE3BD03" w14:textId="77777777" w:rsidR="00B40C3B" w:rsidRPr="009E4337" w:rsidRDefault="00B40C3B" w:rsidP="00CF3FC3">
            <w:pPr>
              <w:jc w:val="center"/>
              <w:rPr>
                <w:sz w:val="22"/>
              </w:rPr>
            </w:pPr>
            <w:r w:rsidRPr="009E4337">
              <w:rPr>
                <w:sz w:val="22"/>
                <w:szCs w:val="22"/>
              </w:rPr>
              <w:t>1,020</w:t>
            </w:r>
          </w:p>
        </w:tc>
        <w:tc>
          <w:tcPr>
            <w:tcW w:w="261" w:type="pct"/>
            <w:tcBorders>
              <w:top w:val="single" w:sz="4" w:space="0" w:color="auto"/>
              <w:left w:val="single" w:sz="4" w:space="0" w:color="auto"/>
              <w:bottom w:val="single" w:sz="4" w:space="0" w:color="auto"/>
              <w:right w:val="single" w:sz="4" w:space="0" w:color="auto"/>
            </w:tcBorders>
            <w:noWrap/>
            <w:vAlign w:val="center"/>
          </w:tcPr>
          <w:p w14:paraId="01D708E4" w14:textId="77777777" w:rsidR="00B40C3B" w:rsidRPr="009E4337" w:rsidRDefault="00B40C3B" w:rsidP="00CF3FC3">
            <w:pPr>
              <w:jc w:val="center"/>
              <w:rPr>
                <w:sz w:val="22"/>
              </w:rPr>
            </w:pPr>
            <w:r w:rsidRPr="009E4337">
              <w:rPr>
                <w:sz w:val="22"/>
                <w:szCs w:val="22"/>
              </w:rPr>
              <w:t>1,020</w:t>
            </w:r>
          </w:p>
        </w:tc>
        <w:tc>
          <w:tcPr>
            <w:tcW w:w="321" w:type="pct"/>
            <w:tcBorders>
              <w:top w:val="single" w:sz="4" w:space="0" w:color="auto"/>
              <w:left w:val="single" w:sz="4" w:space="0" w:color="auto"/>
              <w:bottom w:val="single" w:sz="4" w:space="0" w:color="auto"/>
              <w:right w:val="single" w:sz="4" w:space="0" w:color="auto"/>
            </w:tcBorders>
            <w:noWrap/>
            <w:vAlign w:val="center"/>
          </w:tcPr>
          <w:p w14:paraId="317CBC6A" w14:textId="77777777" w:rsidR="00B40C3B" w:rsidRPr="009E4337" w:rsidRDefault="00B40C3B" w:rsidP="00CF3FC3">
            <w:pPr>
              <w:jc w:val="center"/>
              <w:rPr>
                <w:sz w:val="22"/>
              </w:rPr>
            </w:pPr>
            <w:r w:rsidRPr="009E4337">
              <w:rPr>
                <w:sz w:val="22"/>
                <w:szCs w:val="22"/>
              </w:rPr>
              <w:t>1,020</w:t>
            </w:r>
          </w:p>
        </w:tc>
        <w:tc>
          <w:tcPr>
            <w:tcW w:w="251" w:type="pct"/>
            <w:tcBorders>
              <w:top w:val="single" w:sz="4" w:space="0" w:color="auto"/>
              <w:left w:val="single" w:sz="4" w:space="0" w:color="auto"/>
              <w:bottom w:val="single" w:sz="4" w:space="0" w:color="auto"/>
              <w:right w:val="single" w:sz="4" w:space="0" w:color="auto"/>
            </w:tcBorders>
            <w:noWrap/>
            <w:vAlign w:val="center"/>
          </w:tcPr>
          <w:p w14:paraId="19550115" w14:textId="77777777" w:rsidR="00B40C3B" w:rsidRPr="009E4337" w:rsidRDefault="00B40C3B" w:rsidP="00CF3FC3">
            <w:pPr>
              <w:jc w:val="center"/>
              <w:rPr>
                <w:sz w:val="22"/>
              </w:rPr>
            </w:pPr>
            <w:r w:rsidRPr="009E4337">
              <w:rPr>
                <w:sz w:val="22"/>
                <w:szCs w:val="22"/>
              </w:rPr>
              <w:t>1,02</w:t>
            </w:r>
          </w:p>
        </w:tc>
        <w:tc>
          <w:tcPr>
            <w:tcW w:w="321" w:type="pct"/>
            <w:tcBorders>
              <w:top w:val="single" w:sz="4" w:space="0" w:color="auto"/>
              <w:left w:val="single" w:sz="4" w:space="0" w:color="auto"/>
              <w:bottom w:val="single" w:sz="4" w:space="0" w:color="auto"/>
              <w:right w:val="single" w:sz="4" w:space="0" w:color="auto"/>
            </w:tcBorders>
            <w:noWrap/>
            <w:vAlign w:val="center"/>
          </w:tcPr>
          <w:p w14:paraId="6D17538D" w14:textId="77777777" w:rsidR="00B40C3B" w:rsidRPr="009E4337" w:rsidRDefault="00B40C3B" w:rsidP="00CF3FC3">
            <w:pPr>
              <w:jc w:val="center"/>
              <w:rPr>
                <w:sz w:val="22"/>
              </w:rPr>
            </w:pPr>
            <w:r w:rsidRPr="009E4337">
              <w:rPr>
                <w:sz w:val="22"/>
                <w:szCs w:val="22"/>
              </w:rPr>
              <w:t>1,02</w:t>
            </w:r>
          </w:p>
        </w:tc>
        <w:tc>
          <w:tcPr>
            <w:tcW w:w="311" w:type="pct"/>
            <w:tcBorders>
              <w:top w:val="single" w:sz="4" w:space="0" w:color="auto"/>
              <w:left w:val="single" w:sz="4" w:space="0" w:color="auto"/>
              <w:bottom w:val="single" w:sz="4" w:space="0" w:color="auto"/>
              <w:right w:val="single" w:sz="4" w:space="0" w:color="auto"/>
            </w:tcBorders>
            <w:noWrap/>
            <w:vAlign w:val="center"/>
          </w:tcPr>
          <w:p w14:paraId="32ED28A8" w14:textId="77777777" w:rsidR="00B40C3B" w:rsidRPr="009E4337" w:rsidRDefault="00B40C3B" w:rsidP="00CF3FC3">
            <w:pPr>
              <w:jc w:val="center"/>
              <w:rPr>
                <w:sz w:val="22"/>
              </w:rPr>
            </w:pPr>
            <w:r w:rsidRPr="009E4337">
              <w:rPr>
                <w:sz w:val="22"/>
                <w:szCs w:val="22"/>
              </w:rPr>
              <w:t>1,02</w:t>
            </w:r>
          </w:p>
        </w:tc>
      </w:tr>
      <w:tr w:rsidR="009E4337" w:rsidRPr="009E4337" w14:paraId="1DE21CBE" w14:textId="77777777" w:rsidTr="00CF3FC3">
        <w:tc>
          <w:tcPr>
            <w:tcW w:w="188" w:type="pct"/>
            <w:tcBorders>
              <w:top w:val="single" w:sz="4" w:space="0" w:color="auto"/>
              <w:left w:val="single" w:sz="4" w:space="0" w:color="auto"/>
              <w:bottom w:val="single" w:sz="4" w:space="0" w:color="auto"/>
              <w:right w:val="single" w:sz="4" w:space="0" w:color="auto"/>
            </w:tcBorders>
            <w:vAlign w:val="center"/>
          </w:tcPr>
          <w:p w14:paraId="065161B0" w14:textId="77777777" w:rsidR="00B40C3B" w:rsidRPr="009E4337" w:rsidRDefault="00B40C3B" w:rsidP="00CF3FC3">
            <w:pPr>
              <w:jc w:val="center"/>
              <w:rPr>
                <w:bCs/>
                <w:sz w:val="22"/>
              </w:rPr>
            </w:pPr>
            <w:r w:rsidRPr="009E4337">
              <w:rPr>
                <w:bCs/>
                <w:sz w:val="22"/>
              </w:rPr>
              <w:t>2</w:t>
            </w:r>
          </w:p>
        </w:tc>
        <w:tc>
          <w:tcPr>
            <w:tcW w:w="1064" w:type="pct"/>
            <w:tcBorders>
              <w:top w:val="single" w:sz="4" w:space="0" w:color="auto"/>
              <w:left w:val="single" w:sz="4" w:space="0" w:color="auto"/>
              <w:bottom w:val="single" w:sz="4" w:space="0" w:color="auto"/>
              <w:right w:val="single" w:sz="4" w:space="0" w:color="auto"/>
            </w:tcBorders>
            <w:vAlign w:val="center"/>
          </w:tcPr>
          <w:p w14:paraId="7B1D61A5" w14:textId="77777777" w:rsidR="00B40C3B" w:rsidRPr="009E4337" w:rsidRDefault="00B40C3B" w:rsidP="00CF3FC3">
            <w:pPr>
              <w:rPr>
                <w:sz w:val="22"/>
              </w:rPr>
            </w:pPr>
            <w:r w:rsidRPr="009E4337">
              <w:rPr>
                <w:bCs/>
                <w:sz w:val="22"/>
              </w:rPr>
              <w:t xml:space="preserve">Индекс роста оптовой цены на природный газ (для всех категорий потребителей, за исключением населения), </w:t>
            </w:r>
            <w:r w:rsidRPr="009E4337">
              <w:rPr>
                <w:b/>
                <w:bCs/>
                <w:i/>
                <w:iCs/>
                <w:sz w:val="22"/>
              </w:rPr>
              <w:t>I</w:t>
            </w:r>
            <w:r w:rsidRPr="009E4337">
              <w:rPr>
                <w:b/>
                <w:bCs/>
                <w:i/>
                <w:iCs/>
                <w:sz w:val="22"/>
                <w:vertAlign w:val="subscript"/>
              </w:rPr>
              <w:t>ПГ,i</w:t>
            </w:r>
          </w:p>
        </w:tc>
        <w:tc>
          <w:tcPr>
            <w:tcW w:w="264" w:type="pct"/>
            <w:tcBorders>
              <w:top w:val="single" w:sz="4" w:space="0" w:color="auto"/>
              <w:left w:val="single" w:sz="4" w:space="0" w:color="auto"/>
              <w:bottom w:val="single" w:sz="4" w:space="0" w:color="auto"/>
              <w:right w:val="single" w:sz="4" w:space="0" w:color="auto"/>
            </w:tcBorders>
            <w:noWrap/>
            <w:vAlign w:val="center"/>
          </w:tcPr>
          <w:p w14:paraId="3137E670" w14:textId="77777777" w:rsidR="00B40C3B" w:rsidRPr="009E4337" w:rsidRDefault="00B40C3B" w:rsidP="00CF3FC3">
            <w:pPr>
              <w:jc w:val="center"/>
              <w:rPr>
                <w:sz w:val="22"/>
              </w:rPr>
            </w:pPr>
            <w:r w:rsidRPr="009E4337">
              <w:rPr>
                <w:sz w:val="22"/>
              </w:rPr>
              <w:t>1,367</w:t>
            </w:r>
          </w:p>
        </w:tc>
        <w:tc>
          <w:tcPr>
            <w:tcW w:w="264" w:type="pct"/>
            <w:tcBorders>
              <w:top w:val="single" w:sz="4" w:space="0" w:color="auto"/>
              <w:left w:val="single" w:sz="4" w:space="0" w:color="auto"/>
              <w:bottom w:val="single" w:sz="4" w:space="0" w:color="auto"/>
              <w:right w:val="single" w:sz="4" w:space="0" w:color="auto"/>
            </w:tcBorders>
            <w:noWrap/>
            <w:vAlign w:val="center"/>
          </w:tcPr>
          <w:p w14:paraId="489014F4" w14:textId="77777777" w:rsidR="00B40C3B" w:rsidRPr="009E4337" w:rsidRDefault="00B40C3B" w:rsidP="00CF3FC3">
            <w:pPr>
              <w:jc w:val="center"/>
              <w:rPr>
                <w:sz w:val="22"/>
              </w:rPr>
            </w:pPr>
            <w:r w:rsidRPr="009E4337">
              <w:rPr>
                <w:sz w:val="22"/>
              </w:rPr>
              <w:t>1,122</w:t>
            </w:r>
          </w:p>
        </w:tc>
        <w:tc>
          <w:tcPr>
            <w:tcW w:w="264" w:type="pct"/>
            <w:tcBorders>
              <w:top w:val="nil"/>
              <w:left w:val="single" w:sz="8" w:space="0" w:color="auto"/>
              <w:bottom w:val="single" w:sz="8" w:space="0" w:color="auto"/>
              <w:right w:val="single" w:sz="8" w:space="0" w:color="auto"/>
            </w:tcBorders>
            <w:shd w:val="clear" w:color="auto" w:fill="auto"/>
            <w:noWrap/>
            <w:vAlign w:val="center"/>
          </w:tcPr>
          <w:p w14:paraId="5A80AC4E" w14:textId="77777777" w:rsidR="00B40C3B" w:rsidRPr="009E4337" w:rsidRDefault="00B40C3B" w:rsidP="00CF3FC3">
            <w:pPr>
              <w:jc w:val="center"/>
              <w:rPr>
                <w:sz w:val="22"/>
              </w:rPr>
            </w:pPr>
            <w:r w:rsidRPr="009E4337">
              <w:rPr>
                <w:sz w:val="22"/>
                <w:szCs w:val="22"/>
              </w:rPr>
              <w:t>0,929</w:t>
            </w:r>
          </w:p>
        </w:tc>
        <w:tc>
          <w:tcPr>
            <w:tcW w:w="264" w:type="pct"/>
            <w:tcBorders>
              <w:top w:val="nil"/>
              <w:left w:val="nil"/>
              <w:bottom w:val="single" w:sz="8" w:space="0" w:color="auto"/>
              <w:right w:val="single" w:sz="8" w:space="0" w:color="auto"/>
            </w:tcBorders>
            <w:shd w:val="clear" w:color="auto" w:fill="auto"/>
            <w:noWrap/>
            <w:vAlign w:val="center"/>
          </w:tcPr>
          <w:p w14:paraId="155F1A1C" w14:textId="77777777" w:rsidR="00B40C3B" w:rsidRPr="009E4337" w:rsidRDefault="00B40C3B" w:rsidP="00CF3FC3">
            <w:pPr>
              <w:jc w:val="center"/>
              <w:rPr>
                <w:sz w:val="22"/>
              </w:rPr>
            </w:pPr>
            <w:r w:rsidRPr="009E4337">
              <w:rPr>
                <w:sz w:val="22"/>
                <w:szCs w:val="22"/>
              </w:rPr>
              <w:t>1,159</w:t>
            </w:r>
          </w:p>
        </w:tc>
        <w:tc>
          <w:tcPr>
            <w:tcW w:w="264" w:type="pct"/>
            <w:tcBorders>
              <w:top w:val="nil"/>
              <w:left w:val="nil"/>
              <w:bottom w:val="single" w:sz="8" w:space="0" w:color="auto"/>
              <w:right w:val="single" w:sz="8" w:space="0" w:color="auto"/>
            </w:tcBorders>
            <w:shd w:val="clear" w:color="auto" w:fill="auto"/>
            <w:noWrap/>
            <w:vAlign w:val="center"/>
          </w:tcPr>
          <w:p w14:paraId="7C795B9E" w14:textId="77777777" w:rsidR="00B40C3B" w:rsidRPr="009E4337" w:rsidRDefault="00B40C3B" w:rsidP="00CF3FC3">
            <w:pPr>
              <w:jc w:val="center"/>
              <w:rPr>
                <w:sz w:val="22"/>
              </w:rPr>
            </w:pPr>
            <w:r w:rsidRPr="009E4337">
              <w:rPr>
                <w:sz w:val="22"/>
                <w:szCs w:val="22"/>
              </w:rPr>
              <w:t>1,074</w:t>
            </w:r>
          </w:p>
        </w:tc>
        <w:tc>
          <w:tcPr>
            <w:tcW w:w="321" w:type="pct"/>
            <w:tcBorders>
              <w:top w:val="nil"/>
              <w:left w:val="nil"/>
              <w:bottom w:val="single" w:sz="8" w:space="0" w:color="auto"/>
              <w:right w:val="single" w:sz="8" w:space="0" w:color="auto"/>
            </w:tcBorders>
            <w:shd w:val="clear" w:color="auto" w:fill="auto"/>
            <w:noWrap/>
            <w:vAlign w:val="center"/>
          </w:tcPr>
          <w:p w14:paraId="56BCA61F" w14:textId="77777777" w:rsidR="00B40C3B" w:rsidRPr="009E4337" w:rsidRDefault="00B40C3B" w:rsidP="00CF3FC3">
            <w:pPr>
              <w:jc w:val="center"/>
              <w:rPr>
                <w:sz w:val="22"/>
              </w:rPr>
            </w:pPr>
            <w:r w:rsidRPr="009E4337">
              <w:rPr>
                <w:sz w:val="22"/>
                <w:szCs w:val="22"/>
              </w:rPr>
              <w:t>1,014</w:t>
            </w:r>
          </w:p>
        </w:tc>
        <w:tc>
          <w:tcPr>
            <w:tcW w:w="321" w:type="pct"/>
            <w:tcBorders>
              <w:top w:val="single" w:sz="4" w:space="0" w:color="auto"/>
              <w:left w:val="single" w:sz="4" w:space="0" w:color="auto"/>
              <w:bottom w:val="single" w:sz="4" w:space="0" w:color="auto"/>
              <w:right w:val="single" w:sz="4" w:space="0" w:color="auto"/>
            </w:tcBorders>
            <w:noWrap/>
            <w:vAlign w:val="center"/>
          </w:tcPr>
          <w:p w14:paraId="1E3DD87E" w14:textId="77777777" w:rsidR="00B40C3B" w:rsidRPr="009E4337" w:rsidRDefault="00B40C3B" w:rsidP="00CF3FC3">
            <w:pPr>
              <w:jc w:val="center"/>
              <w:rPr>
                <w:sz w:val="22"/>
              </w:rPr>
            </w:pPr>
            <w:r w:rsidRPr="009E4337">
              <w:rPr>
                <w:sz w:val="22"/>
                <w:szCs w:val="22"/>
              </w:rPr>
              <w:t>1,017</w:t>
            </w:r>
          </w:p>
        </w:tc>
        <w:tc>
          <w:tcPr>
            <w:tcW w:w="321" w:type="pct"/>
            <w:tcBorders>
              <w:top w:val="nil"/>
              <w:left w:val="nil"/>
              <w:bottom w:val="single" w:sz="8" w:space="0" w:color="auto"/>
              <w:right w:val="single" w:sz="8" w:space="0" w:color="auto"/>
            </w:tcBorders>
            <w:shd w:val="clear" w:color="auto" w:fill="auto"/>
            <w:noWrap/>
            <w:vAlign w:val="center"/>
          </w:tcPr>
          <w:p w14:paraId="45A71C76" w14:textId="77777777" w:rsidR="00B40C3B" w:rsidRPr="009E4337" w:rsidRDefault="00B40C3B" w:rsidP="00CF3FC3">
            <w:pPr>
              <w:jc w:val="center"/>
              <w:rPr>
                <w:sz w:val="22"/>
              </w:rPr>
            </w:pPr>
            <w:r w:rsidRPr="009E4337">
              <w:rPr>
                <w:sz w:val="22"/>
                <w:szCs w:val="22"/>
              </w:rPr>
              <w:t>1,020</w:t>
            </w:r>
          </w:p>
        </w:tc>
        <w:tc>
          <w:tcPr>
            <w:tcW w:w="261" w:type="pct"/>
            <w:tcBorders>
              <w:top w:val="single" w:sz="4" w:space="0" w:color="auto"/>
              <w:left w:val="single" w:sz="4" w:space="0" w:color="auto"/>
              <w:bottom w:val="single" w:sz="4" w:space="0" w:color="auto"/>
              <w:right w:val="single" w:sz="4" w:space="0" w:color="auto"/>
            </w:tcBorders>
            <w:noWrap/>
            <w:vAlign w:val="center"/>
          </w:tcPr>
          <w:p w14:paraId="36FBA7AB" w14:textId="77777777" w:rsidR="00B40C3B" w:rsidRPr="009E4337" w:rsidRDefault="00B40C3B" w:rsidP="00CF3FC3">
            <w:pPr>
              <w:jc w:val="center"/>
              <w:rPr>
                <w:sz w:val="22"/>
              </w:rPr>
            </w:pPr>
            <w:r w:rsidRPr="009E4337">
              <w:rPr>
                <w:sz w:val="22"/>
                <w:szCs w:val="22"/>
              </w:rPr>
              <w:t>1,020</w:t>
            </w:r>
          </w:p>
        </w:tc>
        <w:tc>
          <w:tcPr>
            <w:tcW w:w="321" w:type="pct"/>
            <w:tcBorders>
              <w:top w:val="single" w:sz="4" w:space="0" w:color="auto"/>
              <w:left w:val="single" w:sz="4" w:space="0" w:color="auto"/>
              <w:bottom w:val="single" w:sz="4" w:space="0" w:color="auto"/>
              <w:right w:val="single" w:sz="4" w:space="0" w:color="auto"/>
            </w:tcBorders>
            <w:noWrap/>
            <w:vAlign w:val="center"/>
          </w:tcPr>
          <w:p w14:paraId="6F5C2BED" w14:textId="77777777" w:rsidR="00B40C3B" w:rsidRPr="009E4337" w:rsidRDefault="00B40C3B" w:rsidP="00CF3FC3">
            <w:pPr>
              <w:jc w:val="center"/>
              <w:rPr>
                <w:sz w:val="22"/>
              </w:rPr>
            </w:pPr>
            <w:r w:rsidRPr="009E4337">
              <w:rPr>
                <w:sz w:val="22"/>
                <w:szCs w:val="22"/>
              </w:rPr>
              <w:t>1,020</w:t>
            </w:r>
          </w:p>
        </w:tc>
        <w:tc>
          <w:tcPr>
            <w:tcW w:w="251" w:type="pct"/>
            <w:tcBorders>
              <w:top w:val="single" w:sz="4" w:space="0" w:color="auto"/>
              <w:left w:val="single" w:sz="4" w:space="0" w:color="auto"/>
              <w:bottom w:val="single" w:sz="4" w:space="0" w:color="auto"/>
              <w:right w:val="single" w:sz="4" w:space="0" w:color="auto"/>
            </w:tcBorders>
            <w:noWrap/>
            <w:vAlign w:val="center"/>
          </w:tcPr>
          <w:p w14:paraId="3E0E1703" w14:textId="77777777" w:rsidR="00B40C3B" w:rsidRPr="009E4337" w:rsidRDefault="00B40C3B" w:rsidP="00CF3FC3">
            <w:pPr>
              <w:jc w:val="center"/>
              <w:rPr>
                <w:sz w:val="22"/>
              </w:rPr>
            </w:pPr>
            <w:r w:rsidRPr="009E4337">
              <w:rPr>
                <w:sz w:val="22"/>
                <w:szCs w:val="22"/>
              </w:rPr>
              <w:t>1,02</w:t>
            </w:r>
          </w:p>
        </w:tc>
        <w:tc>
          <w:tcPr>
            <w:tcW w:w="321" w:type="pct"/>
            <w:tcBorders>
              <w:top w:val="single" w:sz="4" w:space="0" w:color="auto"/>
              <w:left w:val="single" w:sz="4" w:space="0" w:color="auto"/>
              <w:bottom w:val="single" w:sz="4" w:space="0" w:color="auto"/>
              <w:right w:val="single" w:sz="4" w:space="0" w:color="auto"/>
            </w:tcBorders>
            <w:noWrap/>
            <w:vAlign w:val="center"/>
          </w:tcPr>
          <w:p w14:paraId="3D95A7EE" w14:textId="77777777" w:rsidR="00B40C3B" w:rsidRPr="009E4337" w:rsidRDefault="00B40C3B" w:rsidP="00CF3FC3">
            <w:pPr>
              <w:jc w:val="center"/>
              <w:rPr>
                <w:sz w:val="22"/>
              </w:rPr>
            </w:pPr>
            <w:r w:rsidRPr="009E4337">
              <w:rPr>
                <w:sz w:val="22"/>
                <w:szCs w:val="22"/>
              </w:rPr>
              <w:t>1,02</w:t>
            </w:r>
          </w:p>
        </w:tc>
        <w:tc>
          <w:tcPr>
            <w:tcW w:w="311" w:type="pct"/>
            <w:tcBorders>
              <w:top w:val="single" w:sz="4" w:space="0" w:color="auto"/>
              <w:left w:val="single" w:sz="4" w:space="0" w:color="auto"/>
              <w:bottom w:val="single" w:sz="4" w:space="0" w:color="auto"/>
              <w:right w:val="single" w:sz="4" w:space="0" w:color="auto"/>
            </w:tcBorders>
            <w:noWrap/>
            <w:vAlign w:val="center"/>
          </w:tcPr>
          <w:p w14:paraId="31582722" w14:textId="77777777" w:rsidR="00B40C3B" w:rsidRPr="009E4337" w:rsidRDefault="00B40C3B" w:rsidP="00CF3FC3">
            <w:pPr>
              <w:jc w:val="center"/>
              <w:rPr>
                <w:sz w:val="22"/>
              </w:rPr>
            </w:pPr>
            <w:r w:rsidRPr="009E4337">
              <w:rPr>
                <w:sz w:val="22"/>
                <w:szCs w:val="22"/>
              </w:rPr>
              <w:t>1,02</w:t>
            </w:r>
          </w:p>
        </w:tc>
      </w:tr>
      <w:tr w:rsidR="009E4337" w:rsidRPr="009E4337" w14:paraId="2525C614" w14:textId="77777777" w:rsidTr="00CF3FC3">
        <w:tc>
          <w:tcPr>
            <w:tcW w:w="188" w:type="pct"/>
            <w:tcBorders>
              <w:top w:val="single" w:sz="4" w:space="0" w:color="auto"/>
              <w:left w:val="single" w:sz="4" w:space="0" w:color="auto"/>
              <w:bottom w:val="single" w:sz="4" w:space="0" w:color="auto"/>
              <w:right w:val="single" w:sz="4" w:space="0" w:color="auto"/>
            </w:tcBorders>
            <w:vAlign w:val="center"/>
          </w:tcPr>
          <w:p w14:paraId="06757341" w14:textId="77777777" w:rsidR="00B40C3B" w:rsidRPr="009E4337" w:rsidRDefault="00B40C3B" w:rsidP="00CF3FC3">
            <w:pPr>
              <w:jc w:val="center"/>
              <w:rPr>
                <w:bCs/>
                <w:sz w:val="22"/>
              </w:rPr>
            </w:pPr>
            <w:r w:rsidRPr="009E4337">
              <w:rPr>
                <w:bCs/>
                <w:sz w:val="22"/>
              </w:rPr>
              <w:t>3</w:t>
            </w:r>
          </w:p>
        </w:tc>
        <w:tc>
          <w:tcPr>
            <w:tcW w:w="1064" w:type="pct"/>
            <w:tcBorders>
              <w:top w:val="single" w:sz="4" w:space="0" w:color="auto"/>
              <w:left w:val="single" w:sz="4" w:space="0" w:color="auto"/>
              <w:bottom w:val="single" w:sz="4" w:space="0" w:color="auto"/>
              <w:right w:val="single" w:sz="4" w:space="0" w:color="auto"/>
            </w:tcBorders>
            <w:vAlign w:val="center"/>
          </w:tcPr>
          <w:p w14:paraId="62D32A00" w14:textId="77777777" w:rsidR="00B40C3B" w:rsidRPr="009E4337" w:rsidRDefault="00B40C3B" w:rsidP="00CF3FC3">
            <w:pPr>
              <w:rPr>
                <w:bCs/>
                <w:sz w:val="22"/>
              </w:rPr>
            </w:pPr>
            <w:r w:rsidRPr="009E4337">
              <w:rPr>
                <w:bCs/>
                <w:sz w:val="22"/>
              </w:rPr>
              <w:t>Индекс роста цены на каменный уголь,</w:t>
            </w:r>
            <w:r w:rsidRPr="009E4337">
              <w:rPr>
                <w:b/>
                <w:bCs/>
                <w:i/>
                <w:iCs/>
                <w:sz w:val="22"/>
              </w:rPr>
              <w:t xml:space="preserve"> I</w:t>
            </w:r>
            <w:r w:rsidRPr="009E4337">
              <w:rPr>
                <w:b/>
                <w:bCs/>
                <w:i/>
                <w:iCs/>
                <w:sz w:val="22"/>
                <w:vertAlign w:val="subscript"/>
              </w:rPr>
              <w:t>КУ,i</w:t>
            </w:r>
          </w:p>
        </w:tc>
        <w:tc>
          <w:tcPr>
            <w:tcW w:w="264" w:type="pct"/>
            <w:tcBorders>
              <w:top w:val="single" w:sz="4" w:space="0" w:color="auto"/>
              <w:left w:val="single" w:sz="4" w:space="0" w:color="auto"/>
              <w:bottom w:val="single" w:sz="4" w:space="0" w:color="auto"/>
              <w:right w:val="single" w:sz="4" w:space="0" w:color="auto"/>
            </w:tcBorders>
            <w:noWrap/>
            <w:vAlign w:val="center"/>
          </w:tcPr>
          <w:p w14:paraId="59FF3457" w14:textId="77777777" w:rsidR="00B40C3B" w:rsidRPr="009E4337" w:rsidRDefault="00B40C3B" w:rsidP="00CF3FC3">
            <w:pPr>
              <w:jc w:val="center"/>
              <w:rPr>
                <w:sz w:val="22"/>
              </w:rPr>
            </w:pPr>
            <w:r w:rsidRPr="009E4337">
              <w:rPr>
                <w:sz w:val="22"/>
              </w:rPr>
              <w:t>1,165</w:t>
            </w:r>
          </w:p>
        </w:tc>
        <w:tc>
          <w:tcPr>
            <w:tcW w:w="264" w:type="pct"/>
            <w:tcBorders>
              <w:top w:val="single" w:sz="4" w:space="0" w:color="auto"/>
              <w:left w:val="single" w:sz="4" w:space="0" w:color="auto"/>
              <w:bottom w:val="single" w:sz="4" w:space="0" w:color="auto"/>
              <w:right w:val="single" w:sz="4" w:space="0" w:color="auto"/>
            </w:tcBorders>
            <w:noWrap/>
            <w:vAlign w:val="center"/>
          </w:tcPr>
          <w:p w14:paraId="2E87CE7D" w14:textId="77777777" w:rsidR="00B40C3B" w:rsidRPr="009E4337" w:rsidRDefault="00B40C3B" w:rsidP="00CF3FC3">
            <w:pPr>
              <w:jc w:val="center"/>
              <w:rPr>
                <w:sz w:val="22"/>
              </w:rPr>
            </w:pPr>
            <w:r w:rsidRPr="009E4337">
              <w:rPr>
                <w:sz w:val="22"/>
              </w:rPr>
              <w:t>1,537</w:t>
            </w:r>
          </w:p>
        </w:tc>
        <w:tc>
          <w:tcPr>
            <w:tcW w:w="264" w:type="pct"/>
            <w:tcBorders>
              <w:top w:val="nil"/>
              <w:left w:val="single" w:sz="8" w:space="0" w:color="auto"/>
              <w:bottom w:val="single" w:sz="8" w:space="0" w:color="auto"/>
              <w:right w:val="single" w:sz="8" w:space="0" w:color="auto"/>
            </w:tcBorders>
            <w:shd w:val="clear" w:color="auto" w:fill="auto"/>
            <w:noWrap/>
            <w:vAlign w:val="center"/>
          </w:tcPr>
          <w:p w14:paraId="2B0965EE" w14:textId="77777777" w:rsidR="00B40C3B" w:rsidRPr="009E4337" w:rsidRDefault="00B40C3B" w:rsidP="00CF3FC3">
            <w:pPr>
              <w:jc w:val="center"/>
              <w:rPr>
                <w:sz w:val="22"/>
              </w:rPr>
            </w:pPr>
            <w:r w:rsidRPr="009E4337">
              <w:rPr>
                <w:sz w:val="22"/>
                <w:szCs w:val="22"/>
              </w:rPr>
              <w:t>0,875</w:t>
            </w:r>
          </w:p>
        </w:tc>
        <w:tc>
          <w:tcPr>
            <w:tcW w:w="264" w:type="pct"/>
            <w:tcBorders>
              <w:top w:val="nil"/>
              <w:left w:val="nil"/>
              <w:bottom w:val="single" w:sz="8" w:space="0" w:color="auto"/>
              <w:right w:val="single" w:sz="8" w:space="0" w:color="auto"/>
            </w:tcBorders>
            <w:shd w:val="clear" w:color="auto" w:fill="auto"/>
            <w:noWrap/>
            <w:vAlign w:val="center"/>
          </w:tcPr>
          <w:p w14:paraId="2298311B" w14:textId="77777777" w:rsidR="00B40C3B" w:rsidRPr="009E4337" w:rsidRDefault="00B40C3B" w:rsidP="00CF3FC3">
            <w:pPr>
              <w:jc w:val="center"/>
              <w:rPr>
                <w:sz w:val="22"/>
              </w:rPr>
            </w:pPr>
            <w:r w:rsidRPr="009E4337">
              <w:rPr>
                <w:sz w:val="22"/>
                <w:szCs w:val="22"/>
              </w:rPr>
              <w:t>1,057</w:t>
            </w:r>
          </w:p>
        </w:tc>
        <w:tc>
          <w:tcPr>
            <w:tcW w:w="264" w:type="pct"/>
            <w:tcBorders>
              <w:top w:val="nil"/>
              <w:left w:val="nil"/>
              <w:bottom w:val="single" w:sz="8" w:space="0" w:color="auto"/>
              <w:right w:val="single" w:sz="8" w:space="0" w:color="auto"/>
            </w:tcBorders>
            <w:shd w:val="clear" w:color="auto" w:fill="auto"/>
            <w:noWrap/>
            <w:vAlign w:val="center"/>
          </w:tcPr>
          <w:p w14:paraId="43A0A3E3" w14:textId="77777777" w:rsidR="00B40C3B" w:rsidRPr="009E4337" w:rsidRDefault="00B40C3B" w:rsidP="00CF3FC3">
            <w:pPr>
              <w:jc w:val="center"/>
              <w:rPr>
                <w:sz w:val="22"/>
              </w:rPr>
            </w:pPr>
            <w:r w:rsidRPr="009E4337">
              <w:rPr>
                <w:sz w:val="22"/>
                <w:szCs w:val="22"/>
              </w:rPr>
              <w:t>1,059</w:t>
            </w:r>
          </w:p>
        </w:tc>
        <w:tc>
          <w:tcPr>
            <w:tcW w:w="321" w:type="pct"/>
            <w:tcBorders>
              <w:top w:val="nil"/>
              <w:left w:val="nil"/>
              <w:bottom w:val="single" w:sz="8" w:space="0" w:color="auto"/>
              <w:right w:val="single" w:sz="8" w:space="0" w:color="auto"/>
            </w:tcBorders>
            <w:shd w:val="clear" w:color="auto" w:fill="auto"/>
            <w:noWrap/>
            <w:vAlign w:val="center"/>
          </w:tcPr>
          <w:p w14:paraId="04BC1575" w14:textId="77777777" w:rsidR="00B40C3B" w:rsidRPr="009E4337" w:rsidRDefault="00B40C3B" w:rsidP="00CF3FC3">
            <w:pPr>
              <w:jc w:val="center"/>
              <w:rPr>
                <w:sz w:val="22"/>
              </w:rPr>
            </w:pPr>
            <w:r w:rsidRPr="009E4337">
              <w:rPr>
                <w:sz w:val="22"/>
                <w:szCs w:val="22"/>
              </w:rPr>
              <w:t>1,033</w:t>
            </w:r>
          </w:p>
        </w:tc>
        <w:tc>
          <w:tcPr>
            <w:tcW w:w="321" w:type="pct"/>
            <w:tcBorders>
              <w:top w:val="single" w:sz="4" w:space="0" w:color="auto"/>
              <w:left w:val="single" w:sz="4" w:space="0" w:color="auto"/>
              <w:bottom w:val="single" w:sz="4" w:space="0" w:color="auto"/>
              <w:right w:val="single" w:sz="4" w:space="0" w:color="auto"/>
            </w:tcBorders>
            <w:noWrap/>
            <w:vAlign w:val="center"/>
          </w:tcPr>
          <w:p w14:paraId="3E8FE2C0" w14:textId="77777777" w:rsidR="00B40C3B" w:rsidRPr="009E4337" w:rsidRDefault="00B40C3B" w:rsidP="00CF3FC3">
            <w:pPr>
              <w:jc w:val="center"/>
              <w:rPr>
                <w:sz w:val="22"/>
              </w:rPr>
            </w:pPr>
            <w:r w:rsidRPr="009E4337">
              <w:rPr>
                <w:sz w:val="22"/>
                <w:szCs w:val="22"/>
              </w:rPr>
              <w:t>1,030</w:t>
            </w:r>
          </w:p>
        </w:tc>
        <w:tc>
          <w:tcPr>
            <w:tcW w:w="321" w:type="pct"/>
            <w:tcBorders>
              <w:top w:val="nil"/>
              <w:left w:val="nil"/>
              <w:bottom w:val="single" w:sz="8" w:space="0" w:color="auto"/>
              <w:right w:val="single" w:sz="8" w:space="0" w:color="auto"/>
            </w:tcBorders>
            <w:shd w:val="clear" w:color="auto" w:fill="auto"/>
            <w:noWrap/>
            <w:vAlign w:val="center"/>
          </w:tcPr>
          <w:p w14:paraId="30FAB0E6" w14:textId="77777777" w:rsidR="00B40C3B" w:rsidRPr="009E4337" w:rsidRDefault="00B40C3B" w:rsidP="00CF3FC3">
            <w:pPr>
              <w:jc w:val="center"/>
              <w:rPr>
                <w:sz w:val="22"/>
              </w:rPr>
            </w:pPr>
            <w:r w:rsidRPr="009E4337">
              <w:rPr>
                <w:sz w:val="22"/>
                <w:szCs w:val="22"/>
              </w:rPr>
              <w:t>1,036</w:t>
            </w:r>
          </w:p>
        </w:tc>
        <w:tc>
          <w:tcPr>
            <w:tcW w:w="261" w:type="pct"/>
            <w:tcBorders>
              <w:top w:val="single" w:sz="4" w:space="0" w:color="auto"/>
              <w:left w:val="single" w:sz="4" w:space="0" w:color="auto"/>
              <w:bottom w:val="single" w:sz="4" w:space="0" w:color="auto"/>
              <w:right w:val="single" w:sz="4" w:space="0" w:color="auto"/>
            </w:tcBorders>
            <w:noWrap/>
            <w:vAlign w:val="center"/>
          </w:tcPr>
          <w:p w14:paraId="1C613688" w14:textId="77777777" w:rsidR="00B40C3B" w:rsidRPr="009E4337" w:rsidRDefault="00B40C3B" w:rsidP="00CF3FC3">
            <w:pPr>
              <w:jc w:val="center"/>
              <w:rPr>
                <w:sz w:val="22"/>
              </w:rPr>
            </w:pPr>
            <w:r w:rsidRPr="009E4337">
              <w:rPr>
                <w:sz w:val="22"/>
                <w:szCs w:val="22"/>
              </w:rPr>
              <w:t>1,036</w:t>
            </w:r>
          </w:p>
        </w:tc>
        <w:tc>
          <w:tcPr>
            <w:tcW w:w="321" w:type="pct"/>
            <w:tcBorders>
              <w:top w:val="single" w:sz="4" w:space="0" w:color="auto"/>
              <w:left w:val="single" w:sz="4" w:space="0" w:color="auto"/>
              <w:bottom w:val="single" w:sz="4" w:space="0" w:color="auto"/>
              <w:right w:val="single" w:sz="4" w:space="0" w:color="auto"/>
            </w:tcBorders>
            <w:noWrap/>
            <w:vAlign w:val="center"/>
          </w:tcPr>
          <w:p w14:paraId="5875C41D" w14:textId="77777777" w:rsidR="00B40C3B" w:rsidRPr="009E4337" w:rsidRDefault="00B40C3B" w:rsidP="00CF3FC3">
            <w:pPr>
              <w:jc w:val="center"/>
              <w:rPr>
                <w:sz w:val="22"/>
              </w:rPr>
            </w:pPr>
            <w:r w:rsidRPr="009E4337">
              <w:rPr>
                <w:sz w:val="22"/>
                <w:szCs w:val="22"/>
              </w:rPr>
              <w:t>1,036</w:t>
            </w:r>
          </w:p>
        </w:tc>
        <w:tc>
          <w:tcPr>
            <w:tcW w:w="251" w:type="pct"/>
            <w:tcBorders>
              <w:top w:val="single" w:sz="4" w:space="0" w:color="auto"/>
              <w:left w:val="single" w:sz="4" w:space="0" w:color="auto"/>
              <w:bottom w:val="single" w:sz="4" w:space="0" w:color="auto"/>
              <w:right w:val="single" w:sz="4" w:space="0" w:color="auto"/>
            </w:tcBorders>
            <w:noWrap/>
            <w:vAlign w:val="center"/>
          </w:tcPr>
          <w:p w14:paraId="38F17C07" w14:textId="77777777" w:rsidR="00B40C3B" w:rsidRPr="009E4337" w:rsidRDefault="00B40C3B" w:rsidP="00CF3FC3">
            <w:pPr>
              <w:jc w:val="center"/>
              <w:rPr>
                <w:sz w:val="22"/>
              </w:rPr>
            </w:pPr>
            <w:r w:rsidRPr="009E4337">
              <w:rPr>
                <w:sz w:val="22"/>
                <w:szCs w:val="22"/>
              </w:rPr>
              <w:t>1,036</w:t>
            </w:r>
          </w:p>
        </w:tc>
        <w:tc>
          <w:tcPr>
            <w:tcW w:w="321" w:type="pct"/>
            <w:tcBorders>
              <w:top w:val="single" w:sz="4" w:space="0" w:color="auto"/>
              <w:left w:val="single" w:sz="4" w:space="0" w:color="auto"/>
              <w:bottom w:val="single" w:sz="4" w:space="0" w:color="auto"/>
              <w:right w:val="single" w:sz="4" w:space="0" w:color="auto"/>
            </w:tcBorders>
            <w:noWrap/>
            <w:vAlign w:val="center"/>
          </w:tcPr>
          <w:p w14:paraId="232FFD2C" w14:textId="77777777" w:rsidR="00B40C3B" w:rsidRPr="009E4337" w:rsidRDefault="00B40C3B" w:rsidP="00CF3FC3">
            <w:pPr>
              <w:jc w:val="center"/>
              <w:rPr>
                <w:sz w:val="22"/>
              </w:rPr>
            </w:pPr>
            <w:r w:rsidRPr="009E4337">
              <w:rPr>
                <w:sz w:val="22"/>
                <w:szCs w:val="22"/>
              </w:rPr>
              <w:t>1,036</w:t>
            </w:r>
          </w:p>
        </w:tc>
        <w:tc>
          <w:tcPr>
            <w:tcW w:w="311" w:type="pct"/>
            <w:tcBorders>
              <w:top w:val="single" w:sz="4" w:space="0" w:color="auto"/>
              <w:left w:val="single" w:sz="4" w:space="0" w:color="auto"/>
              <w:bottom w:val="single" w:sz="4" w:space="0" w:color="auto"/>
              <w:right w:val="single" w:sz="4" w:space="0" w:color="auto"/>
            </w:tcBorders>
            <w:noWrap/>
            <w:vAlign w:val="center"/>
          </w:tcPr>
          <w:p w14:paraId="031058A8" w14:textId="77777777" w:rsidR="00B40C3B" w:rsidRPr="009E4337" w:rsidRDefault="00B40C3B" w:rsidP="00CF3FC3">
            <w:pPr>
              <w:jc w:val="center"/>
              <w:rPr>
                <w:sz w:val="22"/>
              </w:rPr>
            </w:pPr>
            <w:r w:rsidRPr="009E4337">
              <w:rPr>
                <w:sz w:val="22"/>
                <w:szCs w:val="22"/>
              </w:rPr>
              <w:t>1,036</w:t>
            </w:r>
          </w:p>
        </w:tc>
      </w:tr>
      <w:tr w:rsidR="009E4337" w:rsidRPr="009E4337" w14:paraId="17BDB309" w14:textId="77777777" w:rsidTr="00CF3FC3">
        <w:tc>
          <w:tcPr>
            <w:tcW w:w="188" w:type="pct"/>
            <w:tcBorders>
              <w:top w:val="single" w:sz="4" w:space="0" w:color="auto"/>
              <w:left w:val="single" w:sz="4" w:space="0" w:color="auto"/>
              <w:bottom w:val="single" w:sz="4" w:space="0" w:color="auto"/>
              <w:right w:val="single" w:sz="4" w:space="0" w:color="auto"/>
            </w:tcBorders>
            <w:vAlign w:val="center"/>
          </w:tcPr>
          <w:p w14:paraId="352CA4B7" w14:textId="77777777" w:rsidR="00B40C3B" w:rsidRPr="009E4337" w:rsidRDefault="00B40C3B" w:rsidP="00CF3FC3">
            <w:pPr>
              <w:jc w:val="center"/>
              <w:rPr>
                <w:bCs/>
                <w:sz w:val="22"/>
              </w:rPr>
            </w:pPr>
            <w:r w:rsidRPr="009E4337">
              <w:rPr>
                <w:bCs/>
                <w:sz w:val="22"/>
              </w:rPr>
              <w:t>4</w:t>
            </w:r>
          </w:p>
        </w:tc>
        <w:tc>
          <w:tcPr>
            <w:tcW w:w="1064" w:type="pct"/>
            <w:tcBorders>
              <w:top w:val="single" w:sz="4" w:space="0" w:color="auto"/>
              <w:left w:val="single" w:sz="4" w:space="0" w:color="auto"/>
              <w:bottom w:val="single" w:sz="4" w:space="0" w:color="auto"/>
              <w:right w:val="single" w:sz="4" w:space="0" w:color="auto"/>
            </w:tcBorders>
            <w:vAlign w:val="center"/>
          </w:tcPr>
          <w:p w14:paraId="0CB7DAD9" w14:textId="77777777" w:rsidR="00B40C3B" w:rsidRPr="009E4337" w:rsidRDefault="00B40C3B" w:rsidP="00CF3FC3">
            <w:pPr>
              <w:rPr>
                <w:sz w:val="22"/>
              </w:rPr>
            </w:pPr>
            <w:r w:rsidRPr="009E4337">
              <w:rPr>
                <w:bCs/>
                <w:sz w:val="22"/>
              </w:rPr>
              <w:t xml:space="preserve">Индекс роста цены на электроэнергию (для всех категорий потребителей, за исключением населения), </w:t>
            </w:r>
            <w:r w:rsidRPr="009E4337">
              <w:rPr>
                <w:b/>
                <w:bCs/>
                <w:i/>
                <w:iCs/>
                <w:sz w:val="22"/>
              </w:rPr>
              <w:t>I</w:t>
            </w:r>
            <w:r w:rsidRPr="009E4337">
              <w:rPr>
                <w:b/>
                <w:bCs/>
                <w:i/>
                <w:iCs/>
                <w:sz w:val="22"/>
                <w:vertAlign w:val="subscript"/>
              </w:rPr>
              <w:t>ЭЭ,i</w:t>
            </w:r>
          </w:p>
        </w:tc>
        <w:tc>
          <w:tcPr>
            <w:tcW w:w="264" w:type="pct"/>
            <w:tcBorders>
              <w:top w:val="single" w:sz="4" w:space="0" w:color="auto"/>
              <w:left w:val="single" w:sz="4" w:space="0" w:color="auto"/>
              <w:bottom w:val="single" w:sz="4" w:space="0" w:color="auto"/>
              <w:right w:val="single" w:sz="4" w:space="0" w:color="auto"/>
            </w:tcBorders>
            <w:noWrap/>
            <w:vAlign w:val="center"/>
          </w:tcPr>
          <w:p w14:paraId="04536C8F" w14:textId="77777777" w:rsidR="00B40C3B" w:rsidRPr="009E4337" w:rsidRDefault="00B40C3B" w:rsidP="00CF3FC3">
            <w:pPr>
              <w:jc w:val="center"/>
              <w:rPr>
                <w:sz w:val="22"/>
              </w:rPr>
            </w:pPr>
            <w:r w:rsidRPr="009E4337">
              <w:rPr>
                <w:sz w:val="22"/>
              </w:rPr>
              <w:t>1,034</w:t>
            </w:r>
          </w:p>
        </w:tc>
        <w:tc>
          <w:tcPr>
            <w:tcW w:w="264" w:type="pct"/>
            <w:tcBorders>
              <w:top w:val="single" w:sz="4" w:space="0" w:color="auto"/>
              <w:left w:val="single" w:sz="4" w:space="0" w:color="auto"/>
              <w:bottom w:val="single" w:sz="4" w:space="0" w:color="auto"/>
              <w:right w:val="single" w:sz="4" w:space="0" w:color="auto"/>
            </w:tcBorders>
            <w:noWrap/>
            <w:vAlign w:val="center"/>
          </w:tcPr>
          <w:p w14:paraId="0F78667F" w14:textId="77777777" w:rsidR="00B40C3B" w:rsidRPr="009E4337" w:rsidRDefault="00B40C3B" w:rsidP="00CF3FC3">
            <w:pPr>
              <w:jc w:val="center"/>
              <w:rPr>
                <w:sz w:val="22"/>
              </w:rPr>
            </w:pPr>
            <w:r w:rsidRPr="009E4337">
              <w:rPr>
                <w:sz w:val="22"/>
              </w:rPr>
              <w:t>1,050</w:t>
            </w:r>
          </w:p>
        </w:tc>
        <w:tc>
          <w:tcPr>
            <w:tcW w:w="264" w:type="pct"/>
            <w:tcBorders>
              <w:top w:val="nil"/>
              <w:left w:val="single" w:sz="8" w:space="0" w:color="auto"/>
              <w:bottom w:val="single" w:sz="8" w:space="0" w:color="auto"/>
              <w:right w:val="single" w:sz="8" w:space="0" w:color="auto"/>
            </w:tcBorders>
            <w:shd w:val="clear" w:color="auto" w:fill="auto"/>
            <w:noWrap/>
            <w:vAlign w:val="center"/>
          </w:tcPr>
          <w:p w14:paraId="1900C0A0" w14:textId="77777777" w:rsidR="00B40C3B" w:rsidRPr="009E4337" w:rsidRDefault="00B40C3B" w:rsidP="00CF3FC3">
            <w:pPr>
              <w:jc w:val="center"/>
              <w:rPr>
                <w:sz w:val="22"/>
              </w:rPr>
            </w:pPr>
            <w:r w:rsidRPr="009E4337">
              <w:rPr>
                <w:sz w:val="22"/>
                <w:szCs w:val="22"/>
              </w:rPr>
              <w:t>1,075</w:t>
            </w:r>
          </w:p>
        </w:tc>
        <w:tc>
          <w:tcPr>
            <w:tcW w:w="264" w:type="pct"/>
            <w:tcBorders>
              <w:top w:val="nil"/>
              <w:left w:val="nil"/>
              <w:bottom w:val="single" w:sz="8" w:space="0" w:color="auto"/>
              <w:right w:val="single" w:sz="8" w:space="0" w:color="auto"/>
            </w:tcBorders>
            <w:shd w:val="clear" w:color="auto" w:fill="auto"/>
            <w:noWrap/>
            <w:vAlign w:val="center"/>
          </w:tcPr>
          <w:p w14:paraId="4CEA6D3A" w14:textId="77777777" w:rsidR="00B40C3B" w:rsidRPr="009E4337" w:rsidRDefault="00B40C3B" w:rsidP="00CF3FC3">
            <w:pPr>
              <w:jc w:val="center"/>
              <w:rPr>
                <w:sz w:val="22"/>
              </w:rPr>
            </w:pPr>
            <w:r w:rsidRPr="009E4337">
              <w:rPr>
                <w:sz w:val="22"/>
                <w:szCs w:val="22"/>
              </w:rPr>
              <w:t>1,056</w:t>
            </w:r>
          </w:p>
        </w:tc>
        <w:tc>
          <w:tcPr>
            <w:tcW w:w="264" w:type="pct"/>
            <w:tcBorders>
              <w:top w:val="nil"/>
              <w:left w:val="nil"/>
              <w:bottom w:val="single" w:sz="8" w:space="0" w:color="auto"/>
              <w:right w:val="single" w:sz="8" w:space="0" w:color="auto"/>
            </w:tcBorders>
            <w:shd w:val="clear" w:color="auto" w:fill="auto"/>
            <w:noWrap/>
            <w:vAlign w:val="center"/>
          </w:tcPr>
          <w:p w14:paraId="586D1F43" w14:textId="77777777" w:rsidR="00B40C3B" w:rsidRPr="009E4337" w:rsidRDefault="00B40C3B" w:rsidP="00CF3FC3">
            <w:pPr>
              <w:jc w:val="center"/>
              <w:rPr>
                <w:sz w:val="22"/>
              </w:rPr>
            </w:pPr>
            <w:r w:rsidRPr="009E4337">
              <w:rPr>
                <w:sz w:val="22"/>
                <w:szCs w:val="22"/>
              </w:rPr>
              <w:t>1,095</w:t>
            </w:r>
          </w:p>
        </w:tc>
        <w:tc>
          <w:tcPr>
            <w:tcW w:w="321" w:type="pct"/>
            <w:tcBorders>
              <w:top w:val="nil"/>
              <w:left w:val="nil"/>
              <w:bottom w:val="single" w:sz="8" w:space="0" w:color="auto"/>
              <w:right w:val="single" w:sz="8" w:space="0" w:color="auto"/>
            </w:tcBorders>
            <w:shd w:val="clear" w:color="auto" w:fill="auto"/>
            <w:noWrap/>
            <w:vAlign w:val="center"/>
          </w:tcPr>
          <w:p w14:paraId="6D553B55" w14:textId="77777777" w:rsidR="00B40C3B" w:rsidRPr="009E4337" w:rsidRDefault="00B40C3B" w:rsidP="00CF3FC3">
            <w:pPr>
              <w:jc w:val="center"/>
              <w:rPr>
                <w:sz w:val="22"/>
              </w:rPr>
            </w:pPr>
            <w:r w:rsidRPr="009E4337">
              <w:rPr>
                <w:sz w:val="22"/>
                <w:szCs w:val="22"/>
              </w:rPr>
              <w:t>1,037</w:t>
            </w:r>
          </w:p>
        </w:tc>
        <w:tc>
          <w:tcPr>
            <w:tcW w:w="321" w:type="pct"/>
            <w:tcBorders>
              <w:top w:val="single" w:sz="4" w:space="0" w:color="auto"/>
              <w:left w:val="single" w:sz="4" w:space="0" w:color="auto"/>
              <w:bottom w:val="single" w:sz="4" w:space="0" w:color="auto"/>
              <w:right w:val="single" w:sz="4" w:space="0" w:color="auto"/>
            </w:tcBorders>
            <w:noWrap/>
            <w:vAlign w:val="center"/>
          </w:tcPr>
          <w:p w14:paraId="79D21E97" w14:textId="77777777" w:rsidR="00B40C3B" w:rsidRPr="009E4337" w:rsidRDefault="00B40C3B" w:rsidP="00CF3FC3">
            <w:pPr>
              <w:jc w:val="center"/>
              <w:rPr>
                <w:sz w:val="22"/>
              </w:rPr>
            </w:pPr>
            <w:r w:rsidRPr="009E4337">
              <w:rPr>
                <w:sz w:val="22"/>
                <w:szCs w:val="22"/>
              </w:rPr>
              <w:t>1,038</w:t>
            </w:r>
          </w:p>
        </w:tc>
        <w:tc>
          <w:tcPr>
            <w:tcW w:w="321" w:type="pct"/>
            <w:tcBorders>
              <w:top w:val="nil"/>
              <w:left w:val="nil"/>
              <w:bottom w:val="single" w:sz="8" w:space="0" w:color="auto"/>
              <w:right w:val="single" w:sz="8" w:space="0" w:color="auto"/>
            </w:tcBorders>
            <w:shd w:val="clear" w:color="auto" w:fill="auto"/>
            <w:noWrap/>
            <w:vAlign w:val="center"/>
          </w:tcPr>
          <w:p w14:paraId="0CEC8AA8" w14:textId="77777777" w:rsidR="00B40C3B" w:rsidRPr="009E4337" w:rsidRDefault="00B40C3B" w:rsidP="00CF3FC3">
            <w:pPr>
              <w:jc w:val="center"/>
              <w:rPr>
                <w:sz w:val="22"/>
              </w:rPr>
            </w:pPr>
            <w:r w:rsidRPr="009E4337">
              <w:rPr>
                <w:sz w:val="22"/>
                <w:szCs w:val="22"/>
              </w:rPr>
              <w:t>1,000</w:t>
            </w:r>
          </w:p>
        </w:tc>
        <w:tc>
          <w:tcPr>
            <w:tcW w:w="261" w:type="pct"/>
            <w:tcBorders>
              <w:top w:val="single" w:sz="4" w:space="0" w:color="auto"/>
              <w:left w:val="single" w:sz="4" w:space="0" w:color="auto"/>
              <w:bottom w:val="single" w:sz="4" w:space="0" w:color="auto"/>
              <w:right w:val="single" w:sz="4" w:space="0" w:color="auto"/>
            </w:tcBorders>
            <w:noWrap/>
            <w:vAlign w:val="center"/>
          </w:tcPr>
          <w:p w14:paraId="699015FC" w14:textId="77777777" w:rsidR="00B40C3B" w:rsidRPr="009E4337" w:rsidRDefault="00B40C3B" w:rsidP="00CF3FC3">
            <w:pPr>
              <w:jc w:val="center"/>
              <w:rPr>
                <w:sz w:val="22"/>
              </w:rPr>
            </w:pPr>
            <w:r w:rsidRPr="009E4337">
              <w:rPr>
                <w:sz w:val="22"/>
                <w:szCs w:val="22"/>
              </w:rPr>
              <w:t>1,000</w:t>
            </w:r>
          </w:p>
        </w:tc>
        <w:tc>
          <w:tcPr>
            <w:tcW w:w="321" w:type="pct"/>
            <w:tcBorders>
              <w:top w:val="single" w:sz="4" w:space="0" w:color="auto"/>
              <w:left w:val="single" w:sz="4" w:space="0" w:color="auto"/>
              <w:bottom w:val="single" w:sz="4" w:space="0" w:color="auto"/>
              <w:right w:val="single" w:sz="4" w:space="0" w:color="auto"/>
            </w:tcBorders>
            <w:noWrap/>
            <w:vAlign w:val="center"/>
          </w:tcPr>
          <w:p w14:paraId="57A86546" w14:textId="77777777" w:rsidR="00B40C3B" w:rsidRPr="009E4337" w:rsidRDefault="00B40C3B" w:rsidP="00CF3FC3">
            <w:pPr>
              <w:jc w:val="center"/>
              <w:rPr>
                <w:sz w:val="22"/>
              </w:rPr>
            </w:pPr>
            <w:r w:rsidRPr="009E4337">
              <w:rPr>
                <w:sz w:val="22"/>
                <w:szCs w:val="22"/>
              </w:rPr>
              <w:t>1,000</w:t>
            </w:r>
          </w:p>
        </w:tc>
        <w:tc>
          <w:tcPr>
            <w:tcW w:w="251" w:type="pct"/>
            <w:tcBorders>
              <w:top w:val="single" w:sz="4" w:space="0" w:color="auto"/>
              <w:left w:val="single" w:sz="4" w:space="0" w:color="auto"/>
              <w:bottom w:val="single" w:sz="4" w:space="0" w:color="auto"/>
              <w:right w:val="single" w:sz="4" w:space="0" w:color="auto"/>
            </w:tcBorders>
            <w:noWrap/>
            <w:vAlign w:val="center"/>
          </w:tcPr>
          <w:p w14:paraId="72420A84" w14:textId="77777777" w:rsidR="00B40C3B" w:rsidRPr="009E4337" w:rsidRDefault="00B40C3B" w:rsidP="00CF3FC3">
            <w:pPr>
              <w:jc w:val="center"/>
              <w:rPr>
                <w:sz w:val="22"/>
              </w:rPr>
            </w:pPr>
            <w:r w:rsidRPr="009E4337">
              <w:rPr>
                <w:sz w:val="22"/>
                <w:szCs w:val="22"/>
              </w:rPr>
              <w:t>1,000</w:t>
            </w:r>
          </w:p>
        </w:tc>
        <w:tc>
          <w:tcPr>
            <w:tcW w:w="321" w:type="pct"/>
            <w:tcBorders>
              <w:top w:val="single" w:sz="4" w:space="0" w:color="auto"/>
              <w:left w:val="single" w:sz="4" w:space="0" w:color="auto"/>
              <w:bottom w:val="single" w:sz="4" w:space="0" w:color="auto"/>
              <w:right w:val="single" w:sz="4" w:space="0" w:color="auto"/>
            </w:tcBorders>
            <w:noWrap/>
            <w:vAlign w:val="center"/>
          </w:tcPr>
          <w:p w14:paraId="6A9A4CDB" w14:textId="77777777" w:rsidR="00B40C3B" w:rsidRPr="009E4337" w:rsidRDefault="00B40C3B" w:rsidP="00CF3FC3">
            <w:pPr>
              <w:jc w:val="center"/>
              <w:rPr>
                <w:sz w:val="22"/>
              </w:rPr>
            </w:pPr>
            <w:r w:rsidRPr="009E4337">
              <w:rPr>
                <w:sz w:val="22"/>
                <w:szCs w:val="22"/>
              </w:rPr>
              <w:t>1,000</w:t>
            </w:r>
          </w:p>
        </w:tc>
        <w:tc>
          <w:tcPr>
            <w:tcW w:w="311" w:type="pct"/>
            <w:tcBorders>
              <w:top w:val="single" w:sz="4" w:space="0" w:color="auto"/>
              <w:left w:val="single" w:sz="4" w:space="0" w:color="auto"/>
              <w:bottom w:val="single" w:sz="4" w:space="0" w:color="auto"/>
              <w:right w:val="single" w:sz="4" w:space="0" w:color="auto"/>
            </w:tcBorders>
            <w:noWrap/>
            <w:vAlign w:val="center"/>
          </w:tcPr>
          <w:p w14:paraId="3C8364C5" w14:textId="77777777" w:rsidR="00B40C3B" w:rsidRPr="009E4337" w:rsidRDefault="00B40C3B" w:rsidP="00CF3FC3">
            <w:pPr>
              <w:jc w:val="center"/>
              <w:rPr>
                <w:sz w:val="22"/>
              </w:rPr>
            </w:pPr>
            <w:r w:rsidRPr="009E4337">
              <w:rPr>
                <w:sz w:val="22"/>
                <w:szCs w:val="22"/>
              </w:rPr>
              <w:t>1,000</w:t>
            </w:r>
          </w:p>
        </w:tc>
      </w:tr>
      <w:tr w:rsidR="009E4337" w:rsidRPr="009E4337" w14:paraId="094B81BA" w14:textId="77777777" w:rsidTr="00CF3FC3">
        <w:tc>
          <w:tcPr>
            <w:tcW w:w="188" w:type="pct"/>
            <w:tcBorders>
              <w:top w:val="single" w:sz="4" w:space="0" w:color="auto"/>
              <w:left w:val="single" w:sz="4" w:space="0" w:color="auto"/>
              <w:bottom w:val="single" w:sz="4" w:space="0" w:color="auto"/>
              <w:right w:val="single" w:sz="4" w:space="0" w:color="auto"/>
            </w:tcBorders>
            <w:vAlign w:val="center"/>
          </w:tcPr>
          <w:p w14:paraId="638A0F19" w14:textId="77777777" w:rsidR="00B40C3B" w:rsidRPr="009E4337" w:rsidRDefault="00B40C3B" w:rsidP="00CF3FC3">
            <w:pPr>
              <w:jc w:val="center"/>
              <w:rPr>
                <w:bCs/>
                <w:sz w:val="22"/>
              </w:rPr>
            </w:pPr>
            <w:r w:rsidRPr="009E4337">
              <w:rPr>
                <w:bCs/>
                <w:sz w:val="22"/>
              </w:rPr>
              <w:t>5</w:t>
            </w:r>
          </w:p>
        </w:tc>
        <w:tc>
          <w:tcPr>
            <w:tcW w:w="1064" w:type="pct"/>
            <w:tcBorders>
              <w:top w:val="single" w:sz="4" w:space="0" w:color="auto"/>
              <w:left w:val="single" w:sz="4" w:space="0" w:color="auto"/>
              <w:bottom w:val="single" w:sz="4" w:space="0" w:color="auto"/>
              <w:right w:val="single" w:sz="4" w:space="0" w:color="auto"/>
            </w:tcBorders>
            <w:vAlign w:val="center"/>
          </w:tcPr>
          <w:p w14:paraId="42722014" w14:textId="77777777" w:rsidR="00B40C3B" w:rsidRPr="009E4337" w:rsidRDefault="00B40C3B" w:rsidP="00CF3FC3">
            <w:pPr>
              <w:rPr>
                <w:sz w:val="22"/>
              </w:rPr>
            </w:pPr>
            <w:r w:rsidRPr="009E4337">
              <w:rPr>
                <w:bCs/>
                <w:sz w:val="22"/>
              </w:rPr>
              <w:t xml:space="preserve">Индекс роста цены на услуги водоснабжения/водоотведения, </w:t>
            </w:r>
            <w:r w:rsidRPr="009E4337">
              <w:rPr>
                <w:b/>
                <w:bCs/>
                <w:i/>
                <w:iCs/>
                <w:sz w:val="22"/>
              </w:rPr>
              <w:t>I</w:t>
            </w:r>
            <w:r w:rsidRPr="009E4337">
              <w:rPr>
                <w:b/>
                <w:bCs/>
                <w:i/>
                <w:iCs/>
                <w:sz w:val="22"/>
                <w:vertAlign w:val="subscript"/>
              </w:rPr>
              <w:t>ВС/ВО</w:t>
            </w:r>
          </w:p>
        </w:tc>
        <w:tc>
          <w:tcPr>
            <w:tcW w:w="264" w:type="pct"/>
            <w:tcBorders>
              <w:top w:val="single" w:sz="4" w:space="0" w:color="auto"/>
              <w:left w:val="single" w:sz="4" w:space="0" w:color="auto"/>
              <w:bottom w:val="single" w:sz="4" w:space="0" w:color="auto"/>
              <w:right w:val="single" w:sz="4" w:space="0" w:color="auto"/>
            </w:tcBorders>
            <w:noWrap/>
            <w:vAlign w:val="center"/>
          </w:tcPr>
          <w:p w14:paraId="2F456B9E" w14:textId="77777777" w:rsidR="00B40C3B" w:rsidRPr="009E4337" w:rsidRDefault="00B40C3B" w:rsidP="00CF3FC3">
            <w:pPr>
              <w:jc w:val="center"/>
              <w:rPr>
                <w:sz w:val="22"/>
              </w:rPr>
            </w:pPr>
            <w:r w:rsidRPr="009E4337">
              <w:rPr>
                <w:sz w:val="22"/>
              </w:rPr>
              <w:t>1,039</w:t>
            </w:r>
          </w:p>
        </w:tc>
        <w:tc>
          <w:tcPr>
            <w:tcW w:w="264" w:type="pct"/>
            <w:tcBorders>
              <w:top w:val="single" w:sz="4" w:space="0" w:color="auto"/>
              <w:left w:val="single" w:sz="4" w:space="0" w:color="auto"/>
              <w:bottom w:val="single" w:sz="4" w:space="0" w:color="auto"/>
              <w:right w:val="single" w:sz="4" w:space="0" w:color="auto"/>
            </w:tcBorders>
            <w:noWrap/>
            <w:vAlign w:val="center"/>
          </w:tcPr>
          <w:p w14:paraId="153E69C3" w14:textId="77777777" w:rsidR="00B40C3B" w:rsidRPr="009E4337" w:rsidRDefault="00B40C3B" w:rsidP="00CF3FC3">
            <w:pPr>
              <w:jc w:val="center"/>
              <w:rPr>
                <w:sz w:val="22"/>
              </w:rPr>
            </w:pPr>
            <w:r w:rsidRPr="009E4337">
              <w:rPr>
                <w:sz w:val="22"/>
              </w:rPr>
              <w:t>1,042</w:t>
            </w:r>
          </w:p>
        </w:tc>
        <w:tc>
          <w:tcPr>
            <w:tcW w:w="264" w:type="pct"/>
            <w:tcBorders>
              <w:top w:val="nil"/>
              <w:left w:val="single" w:sz="8" w:space="0" w:color="auto"/>
              <w:bottom w:val="single" w:sz="8" w:space="0" w:color="auto"/>
              <w:right w:val="single" w:sz="8" w:space="0" w:color="auto"/>
            </w:tcBorders>
            <w:shd w:val="clear" w:color="auto" w:fill="auto"/>
            <w:noWrap/>
            <w:vAlign w:val="center"/>
          </w:tcPr>
          <w:p w14:paraId="166C1DC2" w14:textId="77777777" w:rsidR="00B40C3B" w:rsidRPr="009E4337" w:rsidRDefault="00B40C3B" w:rsidP="00CF3FC3">
            <w:pPr>
              <w:jc w:val="center"/>
              <w:rPr>
                <w:sz w:val="22"/>
              </w:rPr>
            </w:pPr>
            <w:r w:rsidRPr="009E4337">
              <w:rPr>
                <w:sz w:val="22"/>
              </w:rPr>
              <w:t>1,043</w:t>
            </w:r>
          </w:p>
        </w:tc>
        <w:tc>
          <w:tcPr>
            <w:tcW w:w="264" w:type="pct"/>
            <w:tcBorders>
              <w:top w:val="nil"/>
              <w:left w:val="nil"/>
              <w:bottom w:val="single" w:sz="8" w:space="0" w:color="auto"/>
              <w:right w:val="single" w:sz="8" w:space="0" w:color="auto"/>
            </w:tcBorders>
            <w:shd w:val="clear" w:color="auto" w:fill="auto"/>
            <w:noWrap/>
            <w:vAlign w:val="center"/>
          </w:tcPr>
          <w:p w14:paraId="4CBE4CA1" w14:textId="77777777" w:rsidR="00B40C3B" w:rsidRPr="009E4337" w:rsidRDefault="00B40C3B" w:rsidP="00CF3FC3">
            <w:pPr>
              <w:jc w:val="center"/>
              <w:rPr>
                <w:sz w:val="22"/>
              </w:rPr>
            </w:pPr>
            <w:r w:rsidRPr="009E4337">
              <w:rPr>
                <w:sz w:val="22"/>
              </w:rPr>
              <w:t>1,044</w:t>
            </w:r>
          </w:p>
        </w:tc>
        <w:tc>
          <w:tcPr>
            <w:tcW w:w="264" w:type="pct"/>
            <w:tcBorders>
              <w:top w:val="nil"/>
              <w:left w:val="nil"/>
              <w:bottom w:val="single" w:sz="8" w:space="0" w:color="auto"/>
              <w:right w:val="single" w:sz="8" w:space="0" w:color="auto"/>
            </w:tcBorders>
            <w:shd w:val="clear" w:color="auto" w:fill="auto"/>
            <w:noWrap/>
            <w:vAlign w:val="center"/>
          </w:tcPr>
          <w:p w14:paraId="3B8E9C52" w14:textId="77777777" w:rsidR="00B40C3B" w:rsidRPr="009E4337" w:rsidRDefault="00B40C3B" w:rsidP="00CF3FC3">
            <w:pPr>
              <w:jc w:val="center"/>
              <w:rPr>
                <w:sz w:val="22"/>
              </w:rPr>
            </w:pPr>
            <w:r w:rsidRPr="009E4337">
              <w:rPr>
                <w:sz w:val="22"/>
              </w:rPr>
              <w:t>1,045</w:t>
            </w:r>
          </w:p>
        </w:tc>
        <w:tc>
          <w:tcPr>
            <w:tcW w:w="321" w:type="pct"/>
            <w:tcBorders>
              <w:top w:val="nil"/>
              <w:left w:val="nil"/>
              <w:bottom w:val="single" w:sz="8" w:space="0" w:color="auto"/>
              <w:right w:val="single" w:sz="8" w:space="0" w:color="auto"/>
            </w:tcBorders>
            <w:shd w:val="clear" w:color="auto" w:fill="auto"/>
            <w:noWrap/>
            <w:vAlign w:val="center"/>
          </w:tcPr>
          <w:p w14:paraId="690FDBD7" w14:textId="77777777" w:rsidR="00B40C3B" w:rsidRPr="009E4337" w:rsidRDefault="00B40C3B" w:rsidP="00CF3FC3">
            <w:pPr>
              <w:jc w:val="center"/>
              <w:rPr>
                <w:sz w:val="22"/>
              </w:rPr>
            </w:pPr>
            <w:r w:rsidRPr="009E4337">
              <w:rPr>
                <w:sz w:val="22"/>
              </w:rPr>
              <w:t>1,028</w:t>
            </w:r>
          </w:p>
        </w:tc>
        <w:tc>
          <w:tcPr>
            <w:tcW w:w="321" w:type="pct"/>
            <w:tcBorders>
              <w:top w:val="single" w:sz="4" w:space="0" w:color="auto"/>
              <w:left w:val="single" w:sz="4" w:space="0" w:color="auto"/>
              <w:bottom w:val="single" w:sz="4" w:space="0" w:color="auto"/>
              <w:right w:val="single" w:sz="4" w:space="0" w:color="auto"/>
            </w:tcBorders>
            <w:noWrap/>
            <w:vAlign w:val="center"/>
          </w:tcPr>
          <w:p w14:paraId="2071B015" w14:textId="77777777" w:rsidR="00B40C3B" w:rsidRPr="009E4337" w:rsidRDefault="00B40C3B" w:rsidP="00CF3FC3">
            <w:pPr>
              <w:jc w:val="center"/>
              <w:rPr>
                <w:sz w:val="22"/>
              </w:rPr>
            </w:pPr>
            <w:r w:rsidRPr="009E4337">
              <w:rPr>
                <w:sz w:val="22"/>
              </w:rPr>
              <w:t>1,027</w:t>
            </w:r>
          </w:p>
        </w:tc>
        <w:tc>
          <w:tcPr>
            <w:tcW w:w="321" w:type="pct"/>
            <w:tcBorders>
              <w:top w:val="nil"/>
              <w:left w:val="nil"/>
              <w:bottom w:val="single" w:sz="8" w:space="0" w:color="auto"/>
              <w:right w:val="single" w:sz="8" w:space="0" w:color="auto"/>
            </w:tcBorders>
            <w:shd w:val="clear" w:color="auto" w:fill="auto"/>
            <w:noWrap/>
            <w:vAlign w:val="center"/>
          </w:tcPr>
          <w:p w14:paraId="447CDB76" w14:textId="77777777" w:rsidR="00B40C3B" w:rsidRPr="009E4337" w:rsidRDefault="00B40C3B" w:rsidP="00CF3FC3">
            <w:pPr>
              <w:jc w:val="center"/>
              <w:rPr>
                <w:sz w:val="22"/>
              </w:rPr>
            </w:pPr>
            <w:r w:rsidRPr="009E4337">
              <w:rPr>
                <w:sz w:val="22"/>
                <w:szCs w:val="22"/>
              </w:rPr>
              <w:t>1,027</w:t>
            </w:r>
          </w:p>
        </w:tc>
        <w:tc>
          <w:tcPr>
            <w:tcW w:w="261" w:type="pct"/>
            <w:tcBorders>
              <w:top w:val="single" w:sz="4" w:space="0" w:color="auto"/>
              <w:left w:val="single" w:sz="4" w:space="0" w:color="auto"/>
              <w:bottom w:val="single" w:sz="4" w:space="0" w:color="auto"/>
              <w:right w:val="single" w:sz="4" w:space="0" w:color="auto"/>
            </w:tcBorders>
            <w:noWrap/>
            <w:vAlign w:val="center"/>
          </w:tcPr>
          <w:p w14:paraId="04FC22CD" w14:textId="77777777" w:rsidR="00B40C3B" w:rsidRPr="009E4337" w:rsidRDefault="00B40C3B" w:rsidP="00CF3FC3">
            <w:pPr>
              <w:jc w:val="center"/>
              <w:rPr>
                <w:sz w:val="22"/>
              </w:rPr>
            </w:pPr>
            <w:r w:rsidRPr="009E4337">
              <w:rPr>
                <w:sz w:val="22"/>
              </w:rPr>
              <w:t>1,027</w:t>
            </w:r>
          </w:p>
        </w:tc>
        <w:tc>
          <w:tcPr>
            <w:tcW w:w="321" w:type="pct"/>
            <w:tcBorders>
              <w:top w:val="single" w:sz="4" w:space="0" w:color="auto"/>
              <w:left w:val="single" w:sz="4" w:space="0" w:color="auto"/>
              <w:bottom w:val="single" w:sz="4" w:space="0" w:color="auto"/>
              <w:right w:val="single" w:sz="4" w:space="0" w:color="auto"/>
            </w:tcBorders>
            <w:noWrap/>
            <w:vAlign w:val="center"/>
          </w:tcPr>
          <w:p w14:paraId="57CFB949" w14:textId="77777777" w:rsidR="00B40C3B" w:rsidRPr="009E4337" w:rsidRDefault="00B40C3B" w:rsidP="00CF3FC3">
            <w:pPr>
              <w:jc w:val="center"/>
              <w:rPr>
                <w:sz w:val="22"/>
              </w:rPr>
            </w:pPr>
            <w:r w:rsidRPr="009E4337">
              <w:rPr>
                <w:sz w:val="22"/>
              </w:rPr>
              <w:t>1,027</w:t>
            </w:r>
          </w:p>
        </w:tc>
        <w:tc>
          <w:tcPr>
            <w:tcW w:w="251" w:type="pct"/>
            <w:tcBorders>
              <w:top w:val="single" w:sz="4" w:space="0" w:color="auto"/>
              <w:left w:val="single" w:sz="4" w:space="0" w:color="auto"/>
              <w:bottom w:val="single" w:sz="4" w:space="0" w:color="auto"/>
              <w:right w:val="single" w:sz="4" w:space="0" w:color="auto"/>
            </w:tcBorders>
            <w:noWrap/>
            <w:vAlign w:val="center"/>
          </w:tcPr>
          <w:p w14:paraId="570402CE" w14:textId="77777777" w:rsidR="00B40C3B" w:rsidRPr="009E4337" w:rsidRDefault="00B40C3B" w:rsidP="00CF3FC3">
            <w:pPr>
              <w:jc w:val="center"/>
              <w:rPr>
                <w:sz w:val="22"/>
              </w:rPr>
            </w:pPr>
            <w:r w:rsidRPr="009E4337">
              <w:rPr>
                <w:sz w:val="22"/>
              </w:rPr>
              <w:t>1,027</w:t>
            </w:r>
          </w:p>
        </w:tc>
        <w:tc>
          <w:tcPr>
            <w:tcW w:w="321" w:type="pct"/>
            <w:tcBorders>
              <w:top w:val="single" w:sz="4" w:space="0" w:color="auto"/>
              <w:left w:val="single" w:sz="4" w:space="0" w:color="auto"/>
              <w:bottom w:val="single" w:sz="4" w:space="0" w:color="auto"/>
              <w:right w:val="single" w:sz="4" w:space="0" w:color="auto"/>
            </w:tcBorders>
            <w:noWrap/>
            <w:vAlign w:val="center"/>
          </w:tcPr>
          <w:p w14:paraId="4FEC7825" w14:textId="77777777" w:rsidR="00B40C3B" w:rsidRPr="009E4337" w:rsidRDefault="00B40C3B" w:rsidP="00CF3FC3">
            <w:pPr>
              <w:jc w:val="center"/>
              <w:rPr>
                <w:sz w:val="22"/>
              </w:rPr>
            </w:pPr>
            <w:r w:rsidRPr="009E4337">
              <w:rPr>
                <w:sz w:val="22"/>
              </w:rPr>
              <w:t>1,027</w:t>
            </w:r>
          </w:p>
        </w:tc>
        <w:tc>
          <w:tcPr>
            <w:tcW w:w="311" w:type="pct"/>
            <w:tcBorders>
              <w:top w:val="single" w:sz="4" w:space="0" w:color="auto"/>
              <w:left w:val="single" w:sz="4" w:space="0" w:color="auto"/>
              <w:bottom w:val="single" w:sz="4" w:space="0" w:color="auto"/>
              <w:right w:val="single" w:sz="4" w:space="0" w:color="auto"/>
            </w:tcBorders>
            <w:noWrap/>
            <w:vAlign w:val="center"/>
          </w:tcPr>
          <w:p w14:paraId="3DC9FF14" w14:textId="77777777" w:rsidR="00B40C3B" w:rsidRPr="009E4337" w:rsidRDefault="00B40C3B" w:rsidP="00CF3FC3">
            <w:pPr>
              <w:jc w:val="center"/>
              <w:rPr>
                <w:sz w:val="22"/>
              </w:rPr>
            </w:pPr>
            <w:r w:rsidRPr="009E4337">
              <w:rPr>
                <w:sz w:val="22"/>
              </w:rPr>
              <w:t>1,027</w:t>
            </w:r>
          </w:p>
        </w:tc>
      </w:tr>
      <w:tr w:rsidR="00B40C3B" w:rsidRPr="009E4337" w14:paraId="0FE26859" w14:textId="77777777" w:rsidTr="00CF3FC3">
        <w:tc>
          <w:tcPr>
            <w:tcW w:w="188" w:type="pct"/>
            <w:tcBorders>
              <w:top w:val="single" w:sz="4" w:space="0" w:color="auto"/>
              <w:left w:val="single" w:sz="4" w:space="0" w:color="auto"/>
              <w:bottom w:val="single" w:sz="4" w:space="0" w:color="auto"/>
              <w:right w:val="single" w:sz="4" w:space="0" w:color="auto"/>
            </w:tcBorders>
            <w:vAlign w:val="center"/>
          </w:tcPr>
          <w:p w14:paraId="30BC7FC8" w14:textId="77777777" w:rsidR="00B40C3B" w:rsidRPr="009E4337" w:rsidRDefault="00B40C3B" w:rsidP="00CF3FC3">
            <w:pPr>
              <w:jc w:val="center"/>
              <w:rPr>
                <w:bCs/>
                <w:sz w:val="22"/>
              </w:rPr>
            </w:pPr>
            <w:r w:rsidRPr="009E4337">
              <w:rPr>
                <w:bCs/>
                <w:sz w:val="22"/>
              </w:rPr>
              <w:lastRenderedPageBreak/>
              <w:t>6</w:t>
            </w:r>
          </w:p>
        </w:tc>
        <w:tc>
          <w:tcPr>
            <w:tcW w:w="1064" w:type="pct"/>
            <w:tcBorders>
              <w:top w:val="single" w:sz="4" w:space="0" w:color="auto"/>
              <w:left w:val="single" w:sz="4" w:space="0" w:color="auto"/>
              <w:bottom w:val="single" w:sz="4" w:space="0" w:color="auto"/>
              <w:right w:val="single" w:sz="4" w:space="0" w:color="auto"/>
            </w:tcBorders>
            <w:vAlign w:val="center"/>
          </w:tcPr>
          <w:p w14:paraId="4A7EF2DF" w14:textId="77777777" w:rsidR="00B40C3B" w:rsidRPr="009E4337" w:rsidRDefault="00B40C3B" w:rsidP="00CF3FC3">
            <w:pPr>
              <w:rPr>
                <w:sz w:val="22"/>
              </w:rPr>
            </w:pPr>
            <w:r w:rsidRPr="009E4337">
              <w:rPr>
                <w:bCs/>
                <w:sz w:val="22"/>
              </w:rPr>
              <w:t xml:space="preserve">Индекс роста цены на покупную тепловую энергию, </w:t>
            </w:r>
            <w:r w:rsidRPr="009E4337">
              <w:rPr>
                <w:b/>
                <w:bCs/>
                <w:i/>
                <w:iCs/>
                <w:sz w:val="22"/>
              </w:rPr>
              <w:t>I</w:t>
            </w:r>
            <w:r w:rsidRPr="009E4337">
              <w:rPr>
                <w:b/>
                <w:bCs/>
                <w:i/>
                <w:iCs/>
                <w:sz w:val="22"/>
                <w:vertAlign w:val="subscript"/>
              </w:rPr>
              <w:t>ТЭ,i</w:t>
            </w:r>
          </w:p>
        </w:tc>
        <w:tc>
          <w:tcPr>
            <w:tcW w:w="264" w:type="pct"/>
            <w:tcBorders>
              <w:top w:val="single" w:sz="4" w:space="0" w:color="auto"/>
              <w:left w:val="single" w:sz="4" w:space="0" w:color="auto"/>
              <w:bottom w:val="single" w:sz="4" w:space="0" w:color="auto"/>
              <w:right w:val="single" w:sz="4" w:space="0" w:color="auto"/>
            </w:tcBorders>
            <w:noWrap/>
            <w:vAlign w:val="center"/>
          </w:tcPr>
          <w:p w14:paraId="03383F57" w14:textId="77777777" w:rsidR="00B40C3B" w:rsidRPr="009E4337" w:rsidRDefault="00B40C3B" w:rsidP="00CF3FC3">
            <w:pPr>
              <w:jc w:val="center"/>
              <w:rPr>
                <w:sz w:val="22"/>
              </w:rPr>
            </w:pPr>
            <w:r w:rsidRPr="009E4337">
              <w:rPr>
                <w:sz w:val="22"/>
              </w:rPr>
              <w:t>1,148</w:t>
            </w:r>
          </w:p>
        </w:tc>
        <w:tc>
          <w:tcPr>
            <w:tcW w:w="264" w:type="pct"/>
            <w:tcBorders>
              <w:top w:val="single" w:sz="4" w:space="0" w:color="auto"/>
              <w:left w:val="single" w:sz="4" w:space="0" w:color="auto"/>
              <w:bottom w:val="single" w:sz="4" w:space="0" w:color="auto"/>
              <w:right w:val="single" w:sz="4" w:space="0" w:color="auto"/>
            </w:tcBorders>
            <w:noWrap/>
            <w:vAlign w:val="center"/>
          </w:tcPr>
          <w:p w14:paraId="1FE2966B" w14:textId="77777777" w:rsidR="00B40C3B" w:rsidRPr="009E4337" w:rsidRDefault="00B40C3B" w:rsidP="00CF3FC3">
            <w:pPr>
              <w:jc w:val="center"/>
              <w:rPr>
                <w:sz w:val="22"/>
              </w:rPr>
            </w:pPr>
            <w:r w:rsidRPr="009E4337">
              <w:rPr>
                <w:sz w:val="22"/>
              </w:rPr>
              <w:t>1,139</w:t>
            </w:r>
          </w:p>
        </w:tc>
        <w:tc>
          <w:tcPr>
            <w:tcW w:w="264" w:type="pct"/>
            <w:tcBorders>
              <w:top w:val="nil"/>
              <w:left w:val="single" w:sz="8" w:space="0" w:color="auto"/>
              <w:bottom w:val="single" w:sz="8" w:space="0" w:color="auto"/>
              <w:right w:val="single" w:sz="8" w:space="0" w:color="auto"/>
            </w:tcBorders>
            <w:shd w:val="clear" w:color="auto" w:fill="auto"/>
            <w:noWrap/>
            <w:vAlign w:val="center"/>
          </w:tcPr>
          <w:p w14:paraId="52B147FC" w14:textId="77777777" w:rsidR="00B40C3B" w:rsidRPr="009E4337" w:rsidRDefault="00B40C3B" w:rsidP="00CF3FC3">
            <w:pPr>
              <w:jc w:val="center"/>
              <w:rPr>
                <w:sz w:val="22"/>
              </w:rPr>
            </w:pPr>
            <w:r w:rsidRPr="009E4337">
              <w:rPr>
                <w:sz w:val="22"/>
              </w:rPr>
              <w:t>1,045</w:t>
            </w:r>
          </w:p>
        </w:tc>
        <w:tc>
          <w:tcPr>
            <w:tcW w:w="264" w:type="pct"/>
            <w:tcBorders>
              <w:top w:val="nil"/>
              <w:left w:val="nil"/>
              <w:bottom w:val="single" w:sz="8" w:space="0" w:color="auto"/>
              <w:right w:val="single" w:sz="8" w:space="0" w:color="auto"/>
            </w:tcBorders>
            <w:shd w:val="clear" w:color="auto" w:fill="auto"/>
            <w:noWrap/>
            <w:vAlign w:val="center"/>
          </w:tcPr>
          <w:p w14:paraId="76237977" w14:textId="77777777" w:rsidR="00B40C3B" w:rsidRPr="009E4337" w:rsidRDefault="00B40C3B" w:rsidP="00CF3FC3">
            <w:pPr>
              <w:jc w:val="center"/>
              <w:rPr>
                <w:sz w:val="22"/>
              </w:rPr>
            </w:pPr>
            <w:r w:rsidRPr="009E4337">
              <w:rPr>
                <w:sz w:val="22"/>
              </w:rPr>
              <w:t>1,064</w:t>
            </w:r>
          </w:p>
        </w:tc>
        <w:tc>
          <w:tcPr>
            <w:tcW w:w="264" w:type="pct"/>
            <w:tcBorders>
              <w:top w:val="nil"/>
              <w:left w:val="nil"/>
              <w:bottom w:val="single" w:sz="8" w:space="0" w:color="auto"/>
              <w:right w:val="single" w:sz="8" w:space="0" w:color="auto"/>
            </w:tcBorders>
            <w:shd w:val="clear" w:color="auto" w:fill="auto"/>
            <w:noWrap/>
            <w:vAlign w:val="center"/>
          </w:tcPr>
          <w:p w14:paraId="49F7D226" w14:textId="77777777" w:rsidR="00B40C3B" w:rsidRPr="009E4337" w:rsidRDefault="00B40C3B" w:rsidP="00CF3FC3">
            <w:pPr>
              <w:jc w:val="center"/>
              <w:rPr>
                <w:sz w:val="22"/>
              </w:rPr>
            </w:pPr>
            <w:r w:rsidRPr="009E4337">
              <w:rPr>
                <w:sz w:val="22"/>
              </w:rPr>
              <w:t>1,044</w:t>
            </w:r>
          </w:p>
        </w:tc>
        <w:tc>
          <w:tcPr>
            <w:tcW w:w="321" w:type="pct"/>
            <w:tcBorders>
              <w:top w:val="nil"/>
              <w:left w:val="nil"/>
              <w:bottom w:val="single" w:sz="8" w:space="0" w:color="auto"/>
              <w:right w:val="single" w:sz="8" w:space="0" w:color="auto"/>
            </w:tcBorders>
            <w:shd w:val="clear" w:color="auto" w:fill="auto"/>
            <w:noWrap/>
            <w:vAlign w:val="center"/>
          </w:tcPr>
          <w:p w14:paraId="4345E8D3" w14:textId="77777777" w:rsidR="00B40C3B" w:rsidRPr="009E4337" w:rsidRDefault="00B40C3B" w:rsidP="00CF3FC3">
            <w:pPr>
              <w:jc w:val="center"/>
              <w:rPr>
                <w:sz w:val="22"/>
              </w:rPr>
            </w:pPr>
            <w:r w:rsidRPr="009E4337">
              <w:rPr>
                <w:sz w:val="22"/>
              </w:rPr>
              <w:t>1,039</w:t>
            </w:r>
          </w:p>
        </w:tc>
        <w:tc>
          <w:tcPr>
            <w:tcW w:w="321" w:type="pct"/>
            <w:tcBorders>
              <w:top w:val="single" w:sz="4" w:space="0" w:color="auto"/>
              <w:left w:val="single" w:sz="4" w:space="0" w:color="auto"/>
              <w:bottom w:val="single" w:sz="4" w:space="0" w:color="auto"/>
              <w:right w:val="single" w:sz="4" w:space="0" w:color="auto"/>
            </w:tcBorders>
            <w:noWrap/>
            <w:vAlign w:val="center"/>
          </w:tcPr>
          <w:p w14:paraId="6C01CB81" w14:textId="77777777" w:rsidR="00B40C3B" w:rsidRPr="009E4337" w:rsidRDefault="00B40C3B" w:rsidP="00CF3FC3">
            <w:pPr>
              <w:jc w:val="center"/>
              <w:rPr>
                <w:sz w:val="22"/>
              </w:rPr>
            </w:pPr>
            <w:r w:rsidRPr="009E4337">
              <w:rPr>
                <w:sz w:val="22"/>
              </w:rPr>
              <w:t>1,023</w:t>
            </w:r>
          </w:p>
        </w:tc>
        <w:tc>
          <w:tcPr>
            <w:tcW w:w="321" w:type="pct"/>
            <w:tcBorders>
              <w:top w:val="nil"/>
              <w:left w:val="nil"/>
              <w:bottom w:val="single" w:sz="8" w:space="0" w:color="auto"/>
              <w:right w:val="single" w:sz="8" w:space="0" w:color="auto"/>
            </w:tcBorders>
            <w:shd w:val="clear" w:color="auto" w:fill="auto"/>
            <w:noWrap/>
            <w:vAlign w:val="center"/>
          </w:tcPr>
          <w:p w14:paraId="1BE90070" w14:textId="77777777" w:rsidR="00B40C3B" w:rsidRPr="009E4337" w:rsidRDefault="00B40C3B" w:rsidP="00CF3FC3">
            <w:pPr>
              <w:jc w:val="center"/>
              <w:rPr>
                <w:sz w:val="22"/>
              </w:rPr>
            </w:pPr>
            <w:r w:rsidRPr="009E4337">
              <w:rPr>
                <w:sz w:val="22"/>
                <w:szCs w:val="22"/>
              </w:rPr>
              <w:t>1,023</w:t>
            </w:r>
          </w:p>
        </w:tc>
        <w:tc>
          <w:tcPr>
            <w:tcW w:w="261" w:type="pct"/>
            <w:tcBorders>
              <w:top w:val="single" w:sz="4" w:space="0" w:color="auto"/>
              <w:left w:val="single" w:sz="4" w:space="0" w:color="auto"/>
              <w:bottom w:val="single" w:sz="4" w:space="0" w:color="auto"/>
              <w:right w:val="single" w:sz="4" w:space="0" w:color="auto"/>
            </w:tcBorders>
            <w:noWrap/>
            <w:vAlign w:val="center"/>
          </w:tcPr>
          <w:p w14:paraId="54C283CE" w14:textId="77777777" w:rsidR="00B40C3B" w:rsidRPr="009E4337" w:rsidRDefault="00B40C3B" w:rsidP="00CF3FC3">
            <w:pPr>
              <w:jc w:val="center"/>
              <w:rPr>
                <w:sz w:val="22"/>
              </w:rPr>
            </w:pPr>
            <w:r w:rsidRPr="009E4337">
              <w:rPr>
                <w:sz w:val="22"/>
              </w:rPr>
              <w:t>1,039</w:t>
            </w:r>
          </w:p>
        </w:tc>
        <w:tc>
          <w:tcPr>
            <w:tcW w:w="321" w:type="pct"/>
            <w:tcBorders>
              <w:top w:val="single" w:sz="4" w:space="0" w:color="auto"/>
              <w:left w:val="single" w:sz="4" w:space="0" w:color="auto"/>
              <w:bottom w:val="single" w:sz="4" w:space="0" w:color="auto"/>
              <w:right w:val="single" w:sz="4" w:space="0" w:color="auto"/>
            </w:tcBorders>
            <w:noWrap/>
            <w:vAlign w:val="center"/>
          </w:tcPr>
          <w:p w14:paraId="45475BBD" w14:textId="77777777" w:rsidR="00B40C3B" w:rsidRPr="009E4337" w:rsidRDefault="00B40C3B" w:rsidP="00CF3FC3">
            <w:pPr>
              <w:jc w:val="center"/>
              <w:rPr>
                <w:sz w:val="22"/>
              </w:rPr>
            </w:pPr>
            <w:r w:rsidRPr="009E4337">
              <w:rPr>
                <w:sz w:val="22"/>
              </w:rPr>
              <w:t>1,039</w:t>
            </w:r>
          </w:p>
        </w:tc>
        <w:tc>
          <w:tcPr>
            <w:tcW w:w="251" w:type="pct"/>
            <w:tcBorders>
              <w:top w:val="single" w:sz="4" w:space="0" w:color="auto"/>
              <w:left w:val="single" w:sz="4" w:space="0" w:color="auto"/>
              <w:bottom w:val="single" w:sz="4" w:space="0" w:color="auto"/>
              <w:right w:val="single" w:sz="4" w:space="0" w:color="auto"/>
            </w:tcBorders>
            <w:noWrap/>
            <w:vAlign w:val="center"/>
          </w:tcPr>
          <w:p w14:paraId="5D973CB2" w14:textId="77777777" w:rsidR="00B40C3B" w:rsidRPr="009E4337" w:rsidRDefault="00B40C3B" w:rsidP="00CF3FC3">
            <w:pPr>
              <w:jc w:val="center"/>
              <w:rPr>
                <w:sz w:val="22"/>
              </w:rPr>
            </w:pPr>
            <w:r w:rsidRPr="009E4337">
              <w:rPr>
                <w:sz w:val="22"/>
              </w:rPr>
              <w:t>1,023</w:t>
            </w:r>
          </w:p>
        </w:tc>
        <w:tc>
          <w:tcPr>
            <w:tcW w:w="321" w:type="pct"/>
            <w:tcBorders>
              <w:top w:val="single" w:sz="4" w:space="0" w:color="auto"/>
              <w:left w:val="single" w:sz="4" w:space="0" w:color="auto"/>
              <w:bottom w:val="single" w:sz="4" w:space="0" w:color="auto"/>
              <w:right w:val="single" w:sz="4" w:space="0" w:color="auto"/>
            </w:tcBorders>
            <w:noWrap/>
            <w:vAlign w:val="center"/>
          </w:tcPr>
          <w:p w14:paraId="0E006D1B" w14:textId="77777777" w:rsidR="00B40C3B" w:rsidRPr="009E4337" w:rsidRDefault="00B40C3B" w:rsidP="00CF3FC3">
            <w:pPr>
              <w:jc w:val="center"/>
              <w:rPr>
                <w:sz w:val="22"/>
              </w:rPr>
            </w:pPr>
            <w:r w:rsidRPr="009E4337">
              <w:rPr>
                <w:sz w:val="22"/>
              </w:rPr>
              <w:t>1,023</w:t>
            </w:r>
          </w:p>
        </w:tc>
        <w:tc>
          <w:tcPr>
            <w:tcW w:w="311" w:type="pct"/>
            <w:tcBorders>
              <w:top w:val="single" w:sz="4" w:space="0" w:color="auto"/>
              <w:left w:val="single" w:sz="4" w:space="0" w:color="auto"/>
              <w:bottom w:val="single" w:sz="4" w:space="0" w:color="auto"/>
              <w:right w:val="single" w:sz="4" w:space="0" w:color="auto"/>
            </w:tcBorders>
            <w:noWrap/>
            <w:vAlign w:val="center"/>
          </w:tcPr>
          <w:p w14:paraId="416662A0" w14:textId="77777777" w:rsidR="00B40C3B" w:rsidRPr="009E4337" w:rsidRDefault="00B40C3B" w:rsidP="00CF3FC3">
            <w:pPr>
              <w:jc w:val="center"/>
              <w:rPr>
                <w:sz w:val="22"/>
              </w:rPr>
            </w:pPr>
            <w:r w:rsidRPr="009E4337">
              <w:rPr>
                <w:sz w:val="22"/>
              </w:rPr>
              <w:t>1,039</w:t>
            </w:r>
          </w:p>
        </w:tc>
      </w:tr>
      <w:bookmarkEnd w:id="555"/>
    </w:tbl>
    <w:p w14:paraId="142EFE48" w14:textId="77777777" w:rsidR="00B23B3A" w:rsidRPr="009E4337" w:rsidRDefault="00B23B3A" w:rsidP="0006129B"/>
    <w:p w14:paraId="3A1BFB00" w14:textId="77777777" w:rsidR="00E3107E" w:rsidRPr="009E4337" w:rsidRDefault="00E3107E" w:rsidP="005F7EBA">
      <w:pPr>
        <w:pStyle w:val="Affa"/>
        <w:rPr>
          <w:rStyle w:val="ed"/>
          <w:szCs w:val="24"/>
        </w:rPr>
      </w:pPr>
      <w:r w:rsidRPr="009E4337">
        <w:t>Тарифно-балансов</w:t>
      </w:r>
      <w:r w:rsidR="00414BF6" w:rsidRPr="009E4337">
        <w:t>ые</w:t>
      </w:r>
      <w:r w:rsidRPr="009E4337">
        <w:t xml:space="preserve"> модел</w:t>
      </w:r>
      <w:r w:rsidR="00414BF6" w:rsidRPr="009E4337">
        <w:t>и</w:t>
      </w:r>
      <w:r w:rsidRPr="009E4337">
        <w:t xml:space="preserve"> т</w:t>
      </w:r>
      <w:r w:rsidRPr="009E4337">
        <w:rPr>
          <w:rStyle w:val="ed"/>
          <w:szCs w:val="24"/>
        </w:rPr>
        <w:t>еплоснабжения потребителей по каждой системе те</w:t>
      </w:r>
      <w:r w:rsidR="00DA4A49" w:rsidRPr="009E4337">
        <w:rPr>
          <w:rStyle w:val="ed"/>
          <w:szCs w:val="24"/>
        </w:rPr>
        <w:t>плоснабжения приведен</w:t>
      </w:r>
      <w:r w:rsidR="00414BF6" w:rsidRPr="009E4337">
        <w:rPr>
          <w:rStyle w:val="ed"/>
          <w:szCs w:val="24"/>
        </w:rPr>
        <w:t>ы</w:t>
      </w:r>
      <w:r w:rsidR="00DA4A49" w:rsidRPr="009E4337">
        <w:rPr>
          <w:rStyle w:val="ed"/>
          <w:szCs w:val="24"/>
        </w:rPr>
        <w:t xml:space="preserve"> в таблиц</w:t>
      </w:r>
      <w:r w:rsidR="00E24ADD" w:rsidRPr="009E4337">
        <w:rPr>
          <w:rStyle w:val="ed"/>
          <w:szCs w:val="24"/>
        </w:rPr>
        <w:t>е</w:t>
      </w:r>
      <w:r w:rsidR="00DA4A49" w:rsidRPr="009E4337">
        <w:rPr>
          <w:rStyle w:val="ed"/>
          <w:szCs w:val="24"/>
        </w:rPr>
        <w:t xml:space="preserve"> </w:t>
      </w:r>
      <w:r w:rsidR="00414BF6" w:rsidRPr="009E4337">
        <w:rPr>
          <w:rStyle w:val="ed"/>
          <w:szCs w:val="24"/>
        </w:rPr>
        <w:t>ниже</w:t>
      </w:r>
      <w:r w:rsidRPr="009E4337">
        <w:rPr>
          <w:rStyle w:val="ed"/>
          <w:szCs w:val="24"/>
        </w:rPr>
        <w:t>.</w:t>
      </w:r>
    </w:p>
    <w:p w14:paraId="0F9E2811" w14:textId="77777777" w:rsidR="00B23B3A" w:rsidRPr="009E4337" w:rsidRDefault="00B23B3A" w:rsidP="0006129B">
      <w:pPr>
        <w:rPr>
          <w:rStyle w:val="ed"/>
        </w:rPr>
      </w:pPr>
      <w:bookmarkStart w:id="558" w:name="_Hlk183270982"/>
      <w:bookmarkStart w:id="559" w:name="_Hlk165968003"/>
    </w:p>
    <w:p w14:paraId="622A2ABC" w14:textId="68EE514B" w:rsidR="00E3107E" w:rsidRPr="009E4337" w:rsidRDefault="00604483" w:rsidP="00044B6F">
      <w:pPr>
        <w:pStyle w:val="aff8"/>
        <w:rPr>
          <w:rStyle w:val="ed"/>
          <w:szCs w:val="24"/>
        </w:rPr>
      </w:pPr>
      <w:bookmarkStart w:id="560" w:name="_Hlk158358196"/>
      <w:bookmarkEnd w:id="556"/>
      <w:r w:rsidRPr="009E4337">
        <w:rPr>
          <w:szCs w:val="24"/>
        </w:rPr>
        <w:t xml:space="preserve">Таблица </w:t>
      </w:r>
      <w:r w:rsidRPr="009E4337">
        <w:rPr>
          <w:szCs w:val="24"/>
        </w:rPr>
        <w:fldChar w:fldCharType="begin"/>
      </w:r>
      <w:r w:rsidRPr="009E4337">
        <w:rPr>
          <w:szCs w:val="24"/>
        </w:rPr>
        <w:instrText xml:space="preserve"> SEQ Таблица \* ARABIC </w:instrText>
      </w:r>
      <w:r w:rsidRPr="009E4337">
        <w:rPr>
          <w:szCs w:val="24"/>
        </w:rPr>
        <w:fldChar w:fldCharType="separate"/>
      </w:r>
      <w:r w:rsidR="00421AC7">
        <w:rPr>
          <w:noProof/>
          <w:szCs w:val="24"/>
        </w:rPr>
        <w:t>56</w:t>
      </w:r>
      <w:r w:rsidRPr="009E4337">
        <w:rPr>
          <w:noProof/>
          <w:szCs w:val="24"/>
        </w:rPr>
        <w:fldChar w:fldCharType="end"/>
      </w:r>
      <w:r w:rsidRPr="009E4337">
        <w:rPr>
          <w:szCs w:val="24"/>
        </w:rPr>
        <w:t xml:space="preserve"> </w:t>
      </w:r>
      <w:r w:rsidR="00E3107E" w:rsidRPr="009E4337">
        <w:rPr>
          <w:szCs w:val="24"/>
        </w:rPr>
        <w:t>- Тарифно-балансовые модели т</w:t>
      </w:r>
      <w:r w:rsidR="00E3107E" w:rsidRPr="009E4337">
        <w:rPr>
          <w:rStyle w:val="ed"/>
          <w:szCs w:val="24"/>
        </w:rPr>
        <w:t>еплоснабжения потребителей</w:t>
      </w:r>
      <w:r w:rsidR="00FB2944" w:rsidRPr="009E4337">
        <w:rPr>
          <w:rStyle w:val="ed"/>
          <w:szCs w:val="24"/>
        </w:rPr>
        <w:t xml:space="preserve"> </w:t>
      </w:r>
      <w:r w:rsidR="00116845">
        <w:rPr>
          <w:rStyle w:val="ed"/>
          <w:szCs w:val="24"/>
        </w:rPr>
        <w:t>ООО «МЕТАЛЛСТРОЙМОНТАЖ»</w:t>
      </w:r>
      <w:r w:rsidR="00044B6F" w:rsidRPr="009E4337">
        <w:rPr>
          <w:rStyle w:val="ed"/>
          <w:szCs w:val="24"/>
        </w:rPr>
        <w:t xml:space="preserve"> (</w:t>
      </w:r>
      <w:r w:rsidR="00322140">
        <w:rPr>
          <w:rStyle w:val="ed"/>
          <w:szCs w:val="24"/>
        </w:rPr>
        <w:t>с. Дунаево</w:t>
      </w:r>
      <w:r w:rsidR="00044B6F" w:rsidRPr="009E4337">
        <w:rPr>
          <w:rStyle w:val="ed"/>
          <w:szCs w:val="24"/>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5639"/>
        <w:gridCol w:w="1272"/>
        <w:gridCol w:w="808"/>
        <w:gridCol w:w="799"/>
        <w:gridCol w:w="904"/>
        <w:gridCol w:w="958"/>
        <w:gridCol w:w="1082"/>
        <w:gridCol w:w="802"/>
        <w:gridCol w:w="1076"/>
        <w:gridCol w:w="1076"/>
      </w:tblGrid>
      <w:tr w:rsidR="009E4337" w:rsidRPr="009E4337" w14:paraId="496DBDA2" w14:textId="2A977678" w:rsidTr="00022C30">
        <w:trPr>
          <w:cantSplit/>
          <w:trHeight w:val="440"/>
          <w:tblHeader/>
          <w:jc w:val="center"/>
        </w:trPr>
        <w:tc>
          <w:tcPr>
            <w:tcW w:w="217" w:type="pct"/>
            <w:vAlign w:val="center"/>
          </w:tcPr>
          <w:p w14:paraId="2D7DE884" w14:textId="77777777" w:rsidR="00694D59" w:rsidRPr="009E4337" w:rsidRDefault="00694D59" w:rsidP="00694D59">
            <w:pPr>
              <w:jc w:val="center"/>
              <w:rPr>
                <w:bCs/>
                <w:sz w:val="20"/>
                <w:szCs w:val="20"/>
              </w:rPr>
            </w:pPr>
            <w:bookmarkStart w:id="561" w:name="_Hlk153867034"/>
            <w:bookmarkStart w:id="562" w:name="_Hlk129096926"/>
            <w:bookmarkStart w:id="563" w:name="_Hlk152665732"/>
            <w:r w:rsidRPr="009E4337">
              <w:rPr>
                <w:bCs/>
                <w:sz w:val="20"/>
                <w:szCs w:val="20"/>
              </w:rPr>
              <w:t>№ п/п</w:t>
            </w:r>
          </w:p>
        </w:tc>
        <w:tc>
          <w:tcPr>
            <w:tcW w:w="1871" w:type="pct"/>
            <w:shd w:val="clear" w:color="auto" w:fill="auto"/>
            <w:noWrap/>
            <w:vAlign w:val="center"/>
            <w:hideMark/>
          </w:tcPr>
          <w:p w14:paraId="524DD7CF" w14:textId="77777777" w:rsidR="00694D59" w:rsidRPr="009E4337" w:rsidRDefault="00694D59" w:rsidP="00694D59">
            <w:pPr>
              <w:jc w:val="center"/>
              <w:rPr>
                <w:bCs/>
                <w:sz w:val="20"/>
                <w:szCs w:val="20"/>
              </w:rPr>
            </w:pPr>
            <w:r w:rsidRPr="009E4337">
              <w:rPr>
                <w:bCs/>
                <w:sz w:val="20"/>
                <w:szCs w:val="20"/>
              </w:rPr>
              <w:t>Наименование</w:t>
            </w:r>
          </w:p>
        </w:tc>
        <w:tc>
          <w:tcPr>
            <w:tcW w:w="422" w:type="pct"/>
            <w:shd w:val="clear" w:color="auto" w:fill="auto"/>
            <w:noWrap/>
            <w:vAlign w:val="center"/>
            <w:hideMark/>
          </w:tcPr>
          <w:p w14:paraId="0F5D0176" w14:textId="77777777" w:rsidR="00694D59" w:rsidRPr="009E4337" w:rsidRDefault="00694D59" w:rsidP="00694D59">
            <w:pPr>
              <w:ind w:left="-136" w:right="-184"/>
              <w:jc w:val="center"/>
              <w:rPr>
                <w:bCs/>
                <w:sz w:val="20"/>
                <w:szCs w:val="20"/>
              </w:rPr>
            </w:pPr>
            <w:r w:rsidRPr="009E4337">
              <w:rPr>
                <w:bCs/>
                <w:sz w:val="20"/>
                <w:szCs w:val="20"/>
              </w:rPr>
              <w:t>Ед. измерения</w:t>
            </w:r>
          </w:p>
        </w:tc>
        <w:tc>
          <w:tcPr>
            <w:tcW w:w="268" w:type="pct"/>
            <w:tcBorders>
              <w:bottom w:val="single" w:sz="4" w:space="0" w:color="auto"/>
            </w:tcBorders>
            <w:shd w:val="clear" w:color="000000" w:fill="FFFFFF"/>
            <w:noWrap/>
            <w:vAlign w:val="center"/>
          </w:tcPr>
          <w:p w14:paraId="6F1F33E6" w14:textId="45D2D872" w:rsidR="00694D59" w:rsidRPr="009E4337" w:rsidRDefault="00694D59" w:rsidP="00694D59">
            <w:pPr>
              <w:ind w:left="-136" w:right="-184"/>
              <w:jc w:val="center"/>
              <w:rPr>
                <w:sz w:val="20"/>
                <w:szCs w:val="20"/>
              </w:rPr>
            </w:pPr>
            <w:r w:rsidRPr="009E4337">
              <w:rPr>
                <w:iCs/>
                <w:sz w:val="22"/>
              </w:rPr>
              <w:t>2023 год</w:t>
            </w:r>
          </w:p>
        </w:tc>
        <w:tc>
          <w:tcPr>
            <w:tcW w:w="265" w:type="pct"/>
            <w:tcBorders>
              <w:bottom w:val="single" w:sz="4" w:space="0" w:color="auto"/>
            </w:tcBorders>
            <w:shd w:val="clear" w:color="auto" w:fill="auto"/>
            <w:noWrap/>
            <w:vAlign w:val="center"/>
          </w:tcPr>
          <w:p w14:paraId="1B16F1DF" w14:textId="341F4D60" w:rsidR="00694D59" w:rsidRPr="009E4337" w:rsidRDefault="00694D59" w:rsidP="00694D59">
            <w:pPr>
              <w:ind w:left="-136" w:right="-184"/>
              <w:jc w:val="center"/>
              <w:rPr>
                <w:sz w:val="20"/>
                <w:szCs w:val="20"/>
              </w:rPr>
            </w:pPr>
            <w:r w:rsidRPr="009E4337">
              <w:rPr>
                <w:iCs/>
                <w:sz w:val="22"/>
              </w:rPr>
              <w:t>2024 год</w:t>
            </w:r>
          </w:p>
        </w:tc>
        <w:tc>
          <w:tcPr>
            <w:tcW w:w="300" w:type="pct"/>
            <w:tcBorders>
              <w:bottom w:val="single" w:sz="4" w:space="0" w:color="auto"/>
            </w:tcBorders>
            <w:shd w:val="clear" w:color="auto" w:fill="auto"/>
            <w:noWrap/>
            <w:vAlign w:val="center"/>
          </w:tcPr>
          <w:p w14:paraId="5A49C077" w14:textId="783C77DA" w:rsidR="00694D59" w:rsidRPr="009E4337" w:rsidRDefault="00694D59" w:rsidP="00694D59">
            <w:pPr>
              <w:ind w:left="-136" w:right="-184"/>
              <w:jc w:val="center"/>
              <w:rPr>
                <w:sz w:val="20"/>
                <w:szCs w:val="20"/>
              </w:rPr>
            </w:pPr>
            <w:r w:rsidRPr="009E4337">
              <w:rPr>
                <w:iCs/>
                <w:sz w:val="22"/>
              </w:rPr>
              <w:t>2025 год</w:t>
            </w:r>
          </w:p>
        </w:tc>
        <w:tc>
          <w:tcPr>
            <w:tcW w:w="318" w:type="pct"/>
            <w:tcBorders>
              <w:bottom w:val="single" w:sz="4" w:space="0" w:color="auto"/>
            </w:tcBorders>
            <w:shd w:val="clear" w:color="auto" w:fill="auto"/>
            <w:noWrap/>
            <w:vAlign w:val="center"/>
          </w:tcPr>
          <w:p w14:paraId="5A6987DF" w14:textId="13926999" w:rsidR="00694D59" w:rsidRPr="009E4337" w:rsidRDefault="00694D59" w:rsidP="00694D59">
            <w:pPr>
              <w:ind w:left="-136" w:right="-184"/>
              <w:jc w:val="center"/>
              <w:rPr>
                <w:sz w:val="20"/>
                <w:szCs w:val="20"/>
              </w:rPr>
            </w:pPr>
            <w:r w:rsidRPr="009E4337">
              <w:rPr>
                <w:iCs/>
                <w:sz w:val="22"/>
              </w:rPr>
              <w:t>2026 год</w:t>
            </w:r>
          </w:p>
        </w:tc>
        <w:tc>
          <w:tcPr>
            <w:tcW w:w="359" w:type="pct"/>
            <w:tcBorders>
              <w:bottom w:val="single" w:sz="4" w:space="0" w:color="auto"/>
            </w:tcBorders>
            <w:shd w:val="clear" w:color="auto" w:fill="auto"/>
            <w:noWrap/>
            <w:vAlign w:val="center"/>
          </w:tcPr>
          <w:p w14:paraId="1D8E4C68" w14:textId="106AFC14" w:rsidR="00694D59" w:rsidRPr="009E4337" w:rsidRDefault="00694D59" w:rsidP="00694D59">
            <w:pPr>
              <w:ind w:left="-136" w:right="-184"/>
              <w:jc w:val="center"/>
              <w:rPr>
                <w:sz w:val="20"/>
                <w:szCs w:val="20"/>
              </w:rPr>
            </w:pPr>
            <w:r w:rsidRPr="009E4337">
              <w:rPr>
                <w:iCs/>
                <w:sz w:val="22"/>
              </w:rPr>
              <w:t>2027 год</w:t>
            </w:r>
          </w:p>
        </w:tc>
        <w:tc>
          <w:tcPr>
            <w:tcW w:w="266" w:type="pct"/>
            <w:tcBorders>
              <w:bottom w:val="single" w:sz="4" w:space="0" w:color="auto"/>
            </w:tcBorders>
            <w:shd w:val="clear" w:color="auto" w:fill="auto"/>
            <w:noWrap/>
            <w:vAlign w:val="center"/>
          </w:tcPr>
          <w:p w14:paraId="7715F5D0" w14:textId="27A298B7" w:rsidR="00694D59" w:rsidRPr="009E4337" w:rsidRDefault="00694D59" w:rsidP="00694D59">
            <w:pPr>
              <w:ind w:left="-136" w:right="-184"/>
              <w:jc w:val="center"/>
              <w:rPr>
                <w:sz w:val="20"/>
                <w:szCs w:val="20"/>
              </w:rPr>
            </w:pPr>
            <w:r w:rsidRPr="009E4337">
              <w:rPr>
                <w:iCs/>
                <w:sz w:val="22"/>
              </w:rPr>
              <w:t>2028 год</w:t>
            </w:r>
          </w:p>
        </w:tc>
        <w:tc>
          <w:tcPr>
            <w:tcW w:w="357" w:type="pct"/>
            <w:tcBorders>
              <w:bottom w:val="single" w:sz="4" w:space="0" w:color="auto"/>
            </w:tcBorders>
            <w:shd w:val="clear" w:color="auto" w:fill="auto"/>
            <w:noWrap/>
            <w:vAlign w:val="center"/>
          </w:tcPr>
          <w:p w14:paraId="20842A12" w14:textId="01FA78BE" w:rsidR="00694D59" w:rsidRPr="009E4337" w:rsidRDefault="00694D59" w:rsidP="00694D59">
            <w:pPr>
              <w:ind w:left="-136" w:right="-184"/>
              <w:jc w:val="center"/>
              <w:rPr>
                <w:sz w:val="20"/>
                <w:szCs w:val="20"/>
              </w:rPr>
            </w:pPr>
            <w:r w:rsidRPr="009E4337">
              <w:rPr>
                <w:sz w:val="22"/>
              </w:rPr>
              <w:t>2029-2034 год</w:t>
            </w:r>
          </w:p>
        </w:tc>
        <w:tc>
          <w:tcPr>
            <w:tcW w:w="357" w:type="pct"/>
            <w:tcBorders>
              <w:bottom w:val="single" w:sz="4" w:space="0" w:color="auto"/>
            </w:tcBorders>
            <w:shd w:val="clear" w:color="auto" w:fill="auto"/>
            <w:vAlign w:val="center"/>
          </w:tcPr>
          <w:p w14:paraId="0FA890F8" w14:textId="17BA5EB5" w:rsidR="00694D59" w:rsidRPr="009E4337" w:rsidRDefault="00694D59" w:rsidP="00694D59">
            <w:pPr>
              <w:ind w:left="-136" w:right="-184"/>
              <w:jc w:val="center"/>
              <w:rPr>
                <w:sz w:val="22"/>
              </w:rPr>
            </w:pPr>
            <w:r w:rsidRPr="009E4337">
              <w:rPr>
                <w:sz w:val="22"/>
              </w:rPr>
              <w:t xml:space="preserve">2035 – 2040 </w:t>
            </w:r>
            <w:r w:rsidRPr="009E4337">
              <w:rPr>
                <w:iCs/>
                <w:sz w:val="22"/>
              </w:rPr>
              <w:t>годы</w:t>
            </w:r>
          </w:p>
        </w:tc>
      </w:tr>
      <w:tr w:rsidR="00022C30" w:rsidRPr="009E4337" w14:paraId="7459A592" w14:textId="77777777" w:rsidTr="00022C30">
        <w:trPr>
          <w:cantSplit/>
          <w:jc w:val="center"/>
        </w:trPr>
        <w:tc>
          <w:tcPr>
            <w:tcW w:w="217" w:type="pct"/>
            <w:vAlign w:val="center"/>
          </w:tcPr>
          <w:p w14:paraId="3027719C" w14:textId="49DC6D43" w:rsidR="00022C30" w:rsidRPr="009E4337" w:rsidRDefault="00022C30" w:rsidP="00022C30">
            <w:pPr>
              <w:jc w:val="center"/>
              <w:rPr>
                <w:bCs/>
                <w:sz w:val="20"/>
                <w:szCs w:val="20"/>
              </w:rPr>
            </w:pPr>
            <w:r w:rsidRPr="009E4337">
              <w:rPr>
                <w:bCs/>
                <w:sz w:val="20"/>
                <w:szCs w:val="20"/>
              </w:rPr>
              <w:t>1</w:t>
            </w:r>
          </w:p>
        </w:tc>
        <w:tc>
          <w:tcPr>
            <w:tcW w:w="1871" w:type="pct"/>
            <w:shd w:val="clear" w:color="auto" w:fill="auto"/>
            <w:noWrap/>
            <w:vAlign w:val="center"/>
          </w:tcPr>
          <w:p w14:paraId="743E3B5F" w14:textId="76A25988" w:rsidR="00022C30" w:rsidRPr="009E4337" w:rsidRDefault="00022C30" w:rsidP="00022C30">
            <w:pPr>
              <w:rPr>
                <w:sz w:val="20"/>
                <w:szCs w:val="20"/>
              </w:rPr>
            </w:pPr>
            <w:r w:rsidRPr="009E4337">
              <w:rPr>
                <w:sz w:val="20"/>
                <w:szCs w:val="20"/>
              </w:rPr>
              <w:t>Производство тепловой энергии</w:t>
            </w:r>
          </w:p>
        </w:tc>
        <w:tc>
          <w:tcPr>
            <w:tcW w:w="422" w:type="pct"/>
            <w:shd w:val="clear" w:color="auto" w:fill="auto"/>
            <w:noWrap/>
            <w:vAlign w:val="center"/>
          </w:tcPr>
          <w:p w14:paraId="12789337" w14:textId="4D51B782" w:rsidR="00022C30" w:rsidRPr="009E4337" w:rsidRDefault="00022C30" w:rsidP="00022C30">
            <w:pPr>
              <w:ind w:left="-136" w:right="-184"/>
              <w:jc w:val="center"/>
              <w:rPr>
                <w:sz w:val="20"/>
                <w:szCs w:val="20"/>
              </w:rPr>
            </w:pPr>
            <w:r w:rsidRPr="009E4337">
              <w:rPr>
                <w:sz w:val="20"/>
                <w:szCs w:val="20"/>
              </w:rPr>
              <w:t>Гкал</w:t>
            </w:r>
          </w:p>
        </w:tc>
        <w:tc>
          <w:tcPr>
            <w:tcW w:w="268" w:type="pct"/>
            <w:tcBorders>
              <w:top w:val="single" w:sz="4" w:space="0" w:color="auto"/>
              <w:left w:val="nil"/>
              <w:bottom w:val="single" w:sz="4" w:space="0" w:color="auto"/>
              <w:right w:val="single" w:sz="4" w:space="0" w:color="auto"/>
            </w:tcBorders>
            <w:shd w:val="clear" w:color="auto" w:fill="auto"/>
            <w:noWrap/>
            <w:vAlign w:val="bottom"/>
          </w:tcPr>
          <w:p w14:paraId="36B46771" w14:textId="61864ED0" w:rsidR="00022C30" w:rsidRPr="009E4337" w:rsidRDefault="00022C30" w:rsidP="00022C30">
            <w:pPr>
              <w:ind w:left="-136" w:right="-184"/>
              <w:jc w:val="center"/>
              <w:rPr>
                <w:sz w:val="20"/>
                <w:szCs w:val="20"/>
              </w:rPr>
            </w:pPr>
            <w:r>
              <w:rPr>
                <w:color w:val="000000"/>
                <w:sz w:val="22"/>
                <w:szCs w:val="22"/>
              </w:rPr>
              <w:t>10638,84</w:t>
            </w:r>
          </w:p>
        </w:tc>
        <w:tc>
          <w:tcPr>
            <w:tcW w:w="26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1F13850" w14:textId="73BB1838" w:rsidR="00022C30" w:rsidRPr="009E4337" w:rsidRDefault="00022C30" w:rsidP="00022C30">
            <w:pPr>
              <w:ind w:left="-136" w:right="-184"/>
              <w:jc w:val="center"/>
              <w:rPr>
                <w:sz w:val="20"/>
                <w:szCs w:val="20"/>
              </w:rPr>
            </w:pPr>
            <w:r>
              <w:rPr>
                <w:color w:val="000000"/>
                <w:sz w:val="22"/>
                <w:szCs w:val="22"/>
              </w:rPr>
              <w:t>10629,01</w:t>
            </w:r>
          </w:p>
        </w:tc>
        <w:tc>
          <w:tcPr>
            <w:tcW w:w="3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E0A1BDE" w14:textId="02FB9407" w:rsidR="00022C30" w:rsidRPr="009E4337" w:rsidRDefault="00022C30" w:rsidP="00022C30">
            <w:pPr>
              <w:ind w:left="-136" w:right="-184"/>
              <w:jc w:val="center"/>
              <w:rPr>
                <w:sz w:val="20"/>
                <w:szCs w:val="20"/>
              </w:rPr>
            </w:pPr>
            <w:r>
              <w:rPr>
                <w:color w:val="000000"/>
                <w:sz w:val="22"/>
                <w:szCs w:val="22"/>
              </w:rPr>
              <w:t>10619,23</w:t>
            </w: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DC0670" w14:textId="7907091C" w:rsidR="00022C30" w:rsidRPr="009E4337" w:rsidRDefault="00022C30" w:rsidP="00022C30">
            <w:pPr>
              <w:ind w:left="-136" w:right="-184"/>
              <w:jc w:val="center"/>
              <w:rPr>
                <w:sz w:val="20"/>
                <w:szCs w:val="20"/>
              </w:rPr>
            </w:pPr>
            <w:r>
              <w:rPr>
                <w:color w:val="000000"/>
                <w:sz w:val="22"/>
                <w:szCs w:val="22"/>
              </w:rPr>
              <w:t>10609,50</w:t>
            </w:r>
          </w:p>
        </w:tc>
        <w:tc>
          <w:tcPr>
            <w:tcW w:w="35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7EFDB04" w14:textId="6A9E0E74" w:rsidR="00022C30" w:rsidRPr="009E4337" w:rsidRDefault="00022C30" w:rsidP="00022C30">
            <w:pPr>
              <w:ind w:left="-136" w:right="-184"/>
              <w:jc w:val="center"/>
              <w:rPr>
                <w:sz w:val="20"/>
                <w:szCs w:val="20"/>
              </w:rPr>
            </w:pPr>
            <w:r>
              <w:rPr>
                <w:color w:val="000000"/>
                <w:sz w:val="22"/>
                <w:szCs w:val="22"/>
              </w:rPr>
              <w:t>10599,82</w:t>
            </w:r>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7B20A9C" w14:textId="4D6F988D" w:rsidR="00022C30" w:rsidRPr="009E4337" w:rsidRDefault="00022C30" w:rsidP="00022C30">
            <w:pPr>
              <w:ind w:left="-136" w:right="-184"/>
              <w:jc w:val="center"/>
              <w:rPr>
                <w:sz w:val="20"/>
                <w:szCs w:val="20"/>
              </w:rPr>
            </w:pPr>
            <w:r>
              <w:rPr>
                <w:color w:val="000000"/>
                <w:sz w:val="22"/>
                <w:szCs w:val="22"/>
              </w:rPr>
              <w:t>10590,19</w:t>
            </w:r>
          </w:p>
        </w:tc>
        <w:tc>
          <w:tcPr>
            <w:tcW w:w="35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44DDA90" w14:textId="178E74DC" w:rsidR="00022C30" w:rsidRPr="009E4337" w:rsidRDefault="00022C30" w:rsidP="00022C30">
            <w:pPr>
              <w:ind w:left="-136" w:right="-184"/>
              <w:jc w:val="center"/>
              <w:rPr>
                <w:sz w:val="20"/>
                <w:szCs w:val="20"/>
              </w:rPr>
            </w:pPr>
            <w:r>
              <w:rPr>
                <w:color w:val="000000"/>
                <w:sz w:val="22"/>
                <w:szCs w:val="22"/>
              </w:rPr>
              <w:t>10580,60</w:t>
            </w:r>
          </w:p>
        </w:tc>
        <w:tc>
          <w:tcPr>
            <w:tcW w:w="357" w:type="pct"/>
            <w:tcBorders>
              <w:top w:val="single" w:sz="4" w:space="0" w:color="auto"/>
              <w:left w:val="single" w:sz="4" w:space="0" w:color="auto"/>
              <w:bottom w:val="single" w:sz="4" w:space="0" w:color="auto"/>
              <w:right w:val="single" w:sz="4" w:space="0" w:color="auto"/>
            </w:tcBorders>
            <w:shd w:val="clear" w:color="auto" w:fill="auto"/>
            <w:vAlign w:val="bottom"/>
          </w:tcPr>
          <w:p w14:paraId="19C6A2A0" w14:textId="7BDC87D5" w:rsidR="00022C30" w:rsidRPr="009E4337" w:rsidRDefault="00022C30" w:rsidP="00022C30">
            <w:pPr>
              <w:ind w:left="-136" w:right="-184"/>
              <w:jc w:val="center"/>
              <w:rPr>
                <w:sz w:val="20"/>
                <w:szCs w:val="20"/>
              </w:rPr>
            </w:pPr>
            <w:r>
              <w:rPr>
                <w:color w:val="000000"/>
                <w:sz w:val="22"/>
                <w:szCs w:val="22"/>
              </w:rPr>
              <w:t>10580,60</w:t>
            </w:r>
          </w:p>
        </w:tc>
      </w:tr>
      <w:tr w:rsidR="00022C30" w:rsidRPr="009E4337" w14:paraId="4960EADD" w14:textId="50CE367C" w:rsidTr="00022C30">
        <w:trPr>
          <w:cantSplit/>
          <w:jc w:val="center"/>
        </w:trPr>
        <w:tc>
          <w:tcPr>
            <w:tcW w:w="217" w:type="pct"/>
            <w:vAlign w:val="center"/>
          </w:tcPr>
          <w:p w14:paraId="2CCEE2E6" w14:textId="2858814D" w:rsidR="00022C30" w:rsidRPr="009E4337" w:rsidRDefault="00022C30" w:rsidP="00022C30">
            <w:pPr>
              <w:jc w:val="center"/>
              <w:rPr>
                <w:bCs/>
                <w:sz w:val="20"/>
                <w:szCs w:val="20"/>
              </w:rPr>
            </w:pPr>
            <w:r w:rsidRPr="009E4337">
              <w:rPr>
                <w:bCs/>
                <w:sz w:val="20"/>
                <w:szCs w:val="20"/>
              </w:rPr>
              <w:t>2</w:t>
            </w:r>
          </w:p>
        </w:tc>
        <w:tc>
          <w:tcPr>
            <w:tcW w:w="1871" w:type="pct"/>
            <w:shd w:val="clear" w:color="auto" w:fill="auto"/>
            <w:noWrap/>
            <w:vAlign w:val="center"/>
          </w:tcPr>
          <w:p w14:paraId="17E34BB4" w14:textId="43CF9A5A" w:rsidR="00022C30" w:rsidRPr="009E4337" w:rsidRDefault="00022C30" w:rsidP="00022C30">
            <w:pPr>
              <w:rPr>
                <w:sz w:val="20"/>
                <w:szCs w:val="20"/>
              </w:rPr>
            </w:pPr>
            <w:r w:rsidRPr="009E4337">
              <w:rPr>
                <w:sz w:val="20"/>
                <w:szCs w:val="20"/>
              </w:rPr>
              <w:t>Собственные нужды</w:t>
            </w:r>
          </w:p>
        </w:tc>
        <w:tc>
          <w:tcPr>
            <w:tcW w:w="422" w:type="pct"/>
            <w:shd w:val="clear" w:color="auto" w:fill="auto"/>
            <w:noWrap/>
            <w:vAlign w:val="center"/>
          </w:tcPr>
          <w:p w14:paraId="05DBEA12" w14:textId="0E613D60" w:rsidR="00022C30" w:rsidRPr="009E4337" w:rsidRDefault="00022C30" w:rsidP="00022C30">
            <w:pPr>
              <w:ind w:left="-136" w:right="-184"/>
              <w:jc w:val="center"/>
              <w:rPr>
                <w:sz w:val="20"/>
                <w:szCs w:val="20"/>
              </w:rPr>
            </w:pPr>
            <w:r w:rsidRPr="009E4337">
              <w:rPr>
                <w:sz w:val="20"/>
                <w:szCs w:val="20"/>
              </w:rPr>
              <w:t>Гкал</w:t>
            </w:r>
          </w:p>
        </w:tc>
        <w:tc>
          <w:tcPr>
            <w:tcW w:w="268" w:type="pct"/>
            <w:tcBorders>
              <w:top w:val="single" w:sz="4" w:space="0" w:color="auto"/>
              <w:left w:val="nil"/>
              <w:bottom w:val="single" w:sz="4" w:space="0" w:color="auto"/>
              <w:right w:val="single" w:sz="4" w:space="0" w:color="auto"/>
            </w:tcBorders>
            <w:shd w:val="clear" w:color="auto" w:fill="auto"/>
            <w:noWrap/>
            <w:vAlign w:val="bottom"/>
          </w:tcPr>
          <w:p w14:paraId="46ABB6CD" w14:textId="6B5BC427" w:rsidR="00022C30" w:rsidRPr="009E4337" w:rsidRDefault="00022C30" w:rsidP="00022C30">
            <w:pPr>
              <w:ind w:left="-136" w:right="-184"/>
              <w:jc w:val="center"/>
              <w:rPr>
                <w:sz w:val="20"/>
                <w:szCs w:val="20"/>
              </w:rPr>
            </w:pPr>
            <w:r>
              <w:rPr>
                <w:color w:val="000000"/>
                <w:sz w:val="22"/>
                <w:szCs w:val="22"/>
              </w:rPr>
              <w:t>559,24</w:t>
            </w:r>
          </w:p>
        </w:tc>
        <w:tc>
          <w:tcPr>
            <w:tcW w:w="26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90C212" w14:textId="7E9745F3" w:rsidR="00022C30" w:rsidRPr="009E4337" w:rsidRDefault="00022C30" w:rsidP="00022C30">
            <w:pPr>
              <w:ind w:left="-136" w:right="-184"/>
              <w:jc w:val="center"/>
              <w:rPr>
                <w:sz w:val="20"/>
                <w:szCs w:val="20"/>
              </w:rPr>
            </w:pPr>
            <w:r>
              <w:rPr>
                <w:color w:val="000000"/>
                <w:sz w:val="22"/>
                <w:szCs w:val="22"/>
              </w:rPr>
              <w:t>559,24</w:t>
            </w:r>
          </w:p>
        </w:tc>
        <w:tc>
          <w:tcPr>
            <w:tcW w:w="3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0720017" w14:textId="5ECA17E9" w:rsidR="00022C30" w:rsidRPr="009E4337" w:rsidRDefault="00022C30" w:rsidP="00022C30">
            <w:pPr>
              <w:ind w:left="-136" w:right="-184"/>
              <w:jc w:val="center"/>
              <w:rPr>
                <w:sz w:val="20"/>
                <w:szCs w:val="20"/>
              </w:rPr>
            </w:pPr>
            <w:r>
              <w:rPr>
                <w:color w:val="000000"/>
                <w:sz w:val="22"/>
                <w:szCs w:val="22"/>
              </w:rPr>
              <w:t>559,24</w:t>
            </w: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07A13C6" w14:textId="5D24339A" w:rsidR="00022C30" w:rsidRPr="009E4337" w:rsidRDefault="00022C30" w:rsidP="00022C30">
            <w:pPr>
              <w:ind w:left="-136" w:right="-184"/>
              <w:jc w:val="center"/>
              <w:rPr>
                <w:sz w:val="20"/>
                <w:szCs w:val="20"/>
              </w:rPr>
            </w:pPr>
            <w:r>
              <w:rPr>
                <w:color w:val="000000"/>
                <w:sz w:val="22"/>
                <w:szCs w:val="22"/>
              </w:rPr>
              <w:t>559,24</w:t>
            </w:r>
          </w:p>
        </w:tc>
        <w:tc>
          <w:tcPr>
            <w:tcW w:w="35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6556D38" w14:textId="38084BB2" w:rsidR="00022C30" w:rsidRPr="009E4337" w:rsidRDefault="00022C30" w:rsidP="00022C30">
            <w:pPr>
              <w:ind w:left="-136" w:right="-184"/>
              <w:jc w:val="center"/>
              <w:rPr>
                <w:sz w:val="20"/>
                <w:szCs w:val="20"/>
              </w:rPr>
            </w:pPr>
            <w:r>
              <w:rPr>
                <w:color w:val="000000"/>
                <w:sz w:val="22"/>
                <w:szCs w:val="22"/>
              </w:rPr>
              <w:t>559,24</w:t>
            </w:r>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64BDDF7" w14:textId="68E2DBCD" w:rsidR="00022C30" w:rsidRPr="009E4337" w:rsidRDefault="00022C30" w:rsidP="00022C30">
            <w:pPr>
              <w:ind w:left="-136" w:right="-184"/>
              <w:jc w:val="center"/>
              <w:rPr>
                <w:sz w:val="20"/>
                <w:szCs w:val="20"/>
              </w:rPr>
            </w:pPr>
            <w:r>
              <w:rPr>
                <w:color w:val="000000"/>
                <w:sz w:val="22"/>
                <w:szCs w:val="22"/>
              </w:rPr>
              <w:t>559,24</w:t>
            </w:r>
          </w:p>
        </w:tc>
        <w:tc>
          <w:tcPr>
            <w:tcW w:w="35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78F1C01" w14:textId="2F76886E" w:rsidR="00022C30" w:rsidRPr="009E4337" w:rsidRDefault="00022C30" w:rsidP="00022C30">
            <w:pPr>
              <w:ind w:left="-136" w:right="-184"/>
              <w:jc w:val="center"/>
              <w:rPr>
                <w:sz w:val="20"/>
                <w:szCs w:val="20"/>
              </w:rPr>
            </w:pPr>
            <w:r>
              <w:rPr>
                <w:color w:val="000000"/>
                <w:sz w:val="22"/>
                <w:szCs w:val="22"/>
              </w:rPr>
              <w:t>559,24</w:t>
            </w:r>
          </w:p>
        </w:tc>
        <w:tc>
          <w:tcPr>
            <w:tcW w:w="357" w:type="pct"/>
            <w:tcBorders>
              <w:top w:val="single" w:sz="4" w:space="0" w:color="auto"/>
              <w:left w:val="single" w:sz="4" w:space="0" w:color="auto"/>
              <w:bottom w:val="single" w:sz="4" w:space="0" w:color="auto"/>
              <w:right w:val="single" w:sz="4" w:space="0" w:color="auto"/>
            </w:tcBorders>
            <w:shd w:val="clear" w:color="auto" w:fill="auto"/>
            <w:vAlign w:val="bottom"/>
          </w:tcPr>
          <w:p w14:paraId="120D1C53" w14:textId="0BF8E985" w:rsidR="00022C30" w:rsidRPr="009E4337" w:rsidRDefault="00022C30" w:rsidP="00022C30">
            <w:pPr>
              <w:ind w:left="-136" w:right="-184"/>
              <w:jc w:val="center"/>
              <w:rPr>
                <w:sz w:val="20"/>
                <w:szCs w:val="20"/>
              </w:rPr>
            </w:pPr>
            <w:r>
              <w:rPr>
                <w:color w:val="000000"/>
                <w:sz w:val="22"/>
                <w:szCs w:val="22"/>
              </w:rPr>
              <w:t>559,24</w:t>
            </w:r>
          </w:p>
        </w:tc>
      </w:tr>
      <w:tr w:rsidR="00022C30" w:rsidRPr="009E4337" w14:paraId="0310F5A7" w14:textId="1C045780" w:rsidTr="00022C30">
        <w:trPr>
          <w:cantSplit/>
          <w:jc w:val="center"/>
        </w:trPr>
        <w:tc>
          <w:tcPr>
            <w:tcW w:w="217" w:type="pct"/>
            <w:vAlign w:val="center"/>
          </w:tcPr>
          <w:p w14:paraId="261F085D" w14:textId="66653845" w:rsidR="00022C30" w:rsidRPr="009E4337" w:rsidRDefault="00022C30" w:rsidP="00022C30">
            <w:pPr>
              <w:jc w:val="center"/>
              <w:rPr>
                <w:bCs/>
                <w:sz w:val="20"/>
                <w:szCs w:val="20"/>
              </w:rPr>
            </w:pPr>
            <w:r w:rsidRPr="009E4337">
              <w:rPr>
                <w:bCs/>
                <w:sz w:val="20"/>
                <w:szCs w:val="20"/>
              </w:rPr>
              <w:t>3</w:t>
            </w:r>
          </w:p>
        </w:tc>
        <w:tc>
          <w:tcPr>
            <w:tcW w:w="1871" w:type="pct"/>
            <w:shd w:val="clear" w:color="auto" w:fill="auto"/>
            <w:noWrap/>
            <w:vAlign w:val="center"/>
          </w:tcPr>
          <w:p w14:paraId="0F9096BA" w14:textId="1D6514BD" w:rsidR="00022C30" w:rsidRPr="009E4337" w:rsidRDefault="00022C30" w:rsidP="00022C30">
            <w:pPr>
              <w:rPr>
                <w:sz w:val="20"/>
                <w:szCs w:val="20"/>
              </w:rPr>
            </w:pPr>
            <w:r w:rsidRPr="009E4337">
              <w:rPr>
                <w:sz w:val="20"/>
                <w:szCs w:val="20"/>
              </w:rPr>
              <w:t>Потери в тепловой сети</w:t>
            </w:r>
          </w:p>
        </w:tc>
        <w:tc>
          <w:tcPr>
            <w:tcW w:w="422" w:type="pct"/>
            <w:shd w:val="clear" w:color="auto" w:fill="auto"/>
            <w:noWrap/>
            <w:vAlign w:val="center"/>
          </w:tcPr>
          <w:p w14:paraId="38F3273A" w14:textId="49D9481D" w:rsidR="00022C30" w:rsidRPr="009E4337" w:rsidRDefault="00022C30" w:rsidP="00022C30">
            <w:pPr>
              <w:ind w:left="-136" w:right="-184"/>
              <w:jc w:val="center"/>
              <w:rPr>
                <w:sz w:val="20"/>
                <w:szCs w:val="20"/>
              </w:rPr>
            </w:pPr>
            <w:r w:rsidRPr="009E4337">
              <w:rPr>
                <w:sz w:val="20"/>
                <w:szCs w:val="20"/>
              </w:rPr>
              <w:t>Гкал</w:t>
            </w:r>
          </w:p>
        </w:tc>
        <w:tc>
          <w:tcPr>
            <w:tcW w:w="268" w:type="pct"/>
            <w:tcBorders>
              <w:top w:val="single" w:sz="4" w:space="0" w:color="auto"/>
              <w:left w:val="nil"/>
              <w:bottom w:val="single" w:sz="4" w:space="0" w:color="auto"/>
              <w:right w:val="single" w:sz="4" w:space="0" w:color="auto"/>
            </w:tcBorders>
            <w:shd w:val="clear" w:color="auto" w:fill="auto"/>
            <w:noWrap/>
            <w:vAlign w:val="bottom"/>
          </w:tcPr>
          <w:p w14:paraId="75A13AEE" w14:textId="52ACC565" w:rsidR="00022C30" w:rsidRPr="009E4337" w:rsidRDefault="00022C30" w:rsidP="00022C30">
            <w:pPr>
              <w:ind w:left="-136" w:right="-184"/>
              <w:jc w:val="center"/>
              <w:rPr>
                <w:sz w:val="20"/>
                <w:szCs w:val="20"/>
              </w:rPr>
            </w:pPr>
            <w:r>
              <w:rPr>
                <w:color w:val="000000"/>
                <w:sz w:val="22"/>
                <w:szCs w:val="22"/>
              </w:rPr>
              <w:t>1965,59</w:t>
            </w:r>
          </w:p>
        </w:tc>
        <w:tc>
          <w:tcPr>
            <w:tcW w:w="26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55EACDA" w14:textId="1021512E" w:rsidR="00022C30" w:rsidRPr="009E4337" w:rsidRDefault="00022C30" w:rsidP="00022C30">
            <w:pPr>
              <w:ind w:left="-136" w:right="-184"/>
              <w:jc w:val="center"/>
              <w:rPr>
                <w:sz w:val="20"/>
                <w:szCs w:val="20"/>
              </w:rPr>
            </w:pPr>
            <w:r>
              <w:rPr>
                <w:color w:val="000000"/>
                <w:sz w:val="22"/>
                <w:szCs w:val="22"/>
              </w:rPr>
              <w:t>1955,76</w:t>
            </w:r>
          </w:p>
        </w:tc>
        <w:tc>
          <w:tcPr>
            <w:tcW w:w="3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C1A12B7" w14:textId="0F6C696F" w:rsidR="00022C30" w:rsidRPr="009E4337" w:rsidRDefault="00022C30" w:rsidP="00022C30">
            <w:pPr>
              <w:ind w:left="-136" w:right="-184"/>
              <w:jc w:val="center"/>
              <w:rPr>
                <w:sz w:val="20"/>
                <w:szCs w:val="20"/>
              </w:rPr>
            </w:pPr>
            <w:r>
              <w:rPr>
                <w:color w:val="000000"/>
                <w:sz w:val="22"/>
                <w:szCs w:val="22"/>
              </w:rPr>
              <w:t>1945,98</w:t>
            </w: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4CE96B" w14:textId="4F2E3873" w:rsidR="00022C30" w:rsidRPr="009E4337" w:rsidRDefault="00022C30" w:rsidP="00022C30">
            <w:pPr>
              <w:ind w:left="-136" w:right="-184"/>
              <w:jc w:val="center"/>
              <w:rPr>
                <w:sz w:val="20"/>
                <w:szCs w:val="20"/>
              </w:rPr>
            </w:pPr>
            <w:r>
              <w:rPr>
                <w:color w:val="000000"/>
                <w:sz w:val="22"/>
                <w:szCs w:val="22"/>
              </w:rPr>
              <w:t>1936,25</w:t>
            </w:r>
          </w:p>
        </w:tc>
        <w:tc>
          <w:tcPr>
            <w:tcW w:w="35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4A3A022" w14:textId="00C64192" w:rsidR="00022C30" w:rsidRPr="009E4337" w:rsidRDefault="00022C30" w:rsidP="00022C30">
            <w:pPr>
              <w:ind w:left="-136" w:right="-184"/>
              <w:jc w:val="center"/>
              <w:rPr>
                <w:sz w:val="20"/>
                <w:szCs w:val="20"/>
              </w:rPr>
            </w:pPr>
            <w:r>
              <w:rPr>
                <w:color w:val="000000"/>
                <w:sz w:val="22"/>
                <w:szCs w:val="22"/>
              </w:rPr>
              <w:t>1926,57</w:t>
            </w:r>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4338B4" w14:textId="130352F9" w:rsidR="00022C30" w:rsidRPr="009E4337" w:rsidRDefault="00022C30" w:rsidP="00022C30">
            <w:pPr>
              <w:ind w:left="-136" w:right="-184"/>
              <w:jc w:val="center"/>
              <w:rPr>
                <w:sz w:val="20"/>
                <w:szCs w:val="20"/>
              </w:rPr>
            </w:pPr>
            <w:r>
              <w:rPr>
                <w:color w:val="000000"/>
                <w:sz w:val="22"/>
                <w:szCs w:val="22"/>
              </w:rPr>
              <w:t>1916,94</w:t>
            </w:r>
          </w:p>
        </w:tc>
        <w:tc>
          <w:tcPr>
            <w:tcW w:w="35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1E33113" w14:textId="77B6BE35" w:rsidR="00022C30" w:rsidRPr="009E4337" w:rsidRDefault="00022C30" w:rsidP="00022C30">
            <w:pPr>
              <w:ind w:left="-136" w:right="-184"/>
              <w:jc w:val="center"/>
              <w:rPr>
                <w:sz w:val="20"/>
                <w:szCs w:val="20"/>
              </w:rPr>
            </w:pPr>
            <w:r>
              <w:rPr>
                <w:color w:val="000000"/>
                <w:sz w:val="22"/>
                <w:szCs w:val="22"/>
              </w:rPr>
              <w:t>1907,35</w:t>
            </w:r>
          </w:p>
        </w:tc>
        <w:tc>
          <w:tcPr>
            <w:tcW w:w="357" w:type="pct"/>
            <w:tcBorders>
              <w:top w:val="single" w:sz="4" w:space="0" w:color="auto"/>
              <w:left w:val="single" w:sz="4" w:space="0" w:color="auto"/>
              <w:bottom w:val="single" w:sz="4" w:space="0" w:color="auto"/>
              <w:right w:val="single" w:sz="4" w:space="0" w:color="auto"/>
            </w:tcBorders>
            <w:shd w:val="clear" w:color="auto" w:fill="auto"/>
            <w:vAlign w:val="bottom"/>
          </w:tcPr>
          <w:p w14:paraId="6D9D7794" w14:textId="39A8708D" w:rsidR="00022C30" w:rsidRPr="009E4337" w:rsidRDefault="00022C30" w:rsidP="00022C30">
            <w:pPr>
              <w:ind w:left="-136" w:right="-184"/>
              <w:jc w:val="center"/>
              <w:rPr>
                <w:sz w:val="20"/>
                <w:szCs w:val="20"/>
              </w:rPr>
            </w:pPr>
            <w:r>
              <w:rPr>
                <w:color w:val="000000"/>
                <w:sz w:val="22"/>
                <w:szCs w:val="22"/>
              </w:rPr>
              <w:t>1907,35</w:t>
            </w:r>
          </w:p>
        </w:tc>
      </w:tr>
      <w:tr w:rsidR="00022C30" w:rsidRPr="009E4337" w14:paraId="6FD8BF8E" w14:textId="4D015DCE" w:rsidTr="00022C30">
        <w:trPr>
          <w:cantSplit/>
          <w:jc w:val="center"/>
        </w:trPr>
        <w:tc>
          <w:tcPr>
            <w:tcW w:w="217" w:type="pct"/>
            <w:vAlign w:val="center"/>
          </w:tcPr>
          <w:p w14:paraId="3CACB154" w14:textId="542C8BFA" w:rsidR="00022C30" w:rsidRPr="009E4337" w:rsidRDefault="00022C30" w:rsidP="00022C30">
            <w:pPr>
              <w:jc w:val="center"/>
              <w:rPr>
                <w:bCs/>
                <w:sz w:val="20"/>
                <w:szCs w:val="20"/>
              </w:rPr>
            </w:pPr>
            <w:r w:rsidRPr="009E4337">
              <w:rPr>
                <w:bCs/>
                <w:sz w:val="20"/>
                <w:szCs w:val="20"/>
              </w:rPr>
              <w:t>4</w:t>
            </w:r>
          </w:p>
        </w:tc>
        <w:tc>
          <w:tcPr>
            <w:tcW w:w="1871" w:type="pct"/>
            <w:shd w:val="clear" w:color="auto" w:fill="auto"/>
            <w:noWrap/>
            <w:vAlign w:val="center"/>
          </w:tcPr>
          <w:p w14:paraId="481BBD0F" w14:textId="6A5B92B5" w:rsidR="00022C30" w:rsidRPr="009E4337" w:rsidRDefault="00022C30" w:rsidP="00022C30">
            <w:pPr>
              <w:rPr>
                <w:sz w:val="20"/>
                <w:szCs w:val="20"/>
              </w:rPr>
            </w:pPr>
            <w:r w:rsidRPr="009E4337">
              <w:rPr>
                <w:sz w:val="20"/>
                <w:szCs w:val="20"/>
              </w:rPr>
              <w:t>Полезный отпуск</w:t>
            </w:r>
          </w:p>
        </w:tc>
        <w:tc>
          <w:tcPr>
            <w:tcW w:w="422" w:type="pct"/>
            <w:shd w:val="clear" w:color="auto" w:fill="auto"/>
            <w:noWrap/>
            <w:vAlign w:val="center"/>
          </w:tcPr>
          <w:p w14:paraId="6B30B540" w14:textId="5618296E" w:rsidR="00022C30" w:rsidRPr="009E4337" w:rsidRDefault="00022C30" w:rsidP="00022C30">
            <w:pPr>
              <w:ind w:left="-136" w:right="-184"/>
              <w:jc w:val="center"/>
              <w:rPr>
                <w:sz w:val="20"/>
                <w:szCs w:val="20"/>
              </w:rPr>
            </w:pPr>
            <w:r w:rsidRPr="009E4337">
              <w:rPr>
                <w:sz w:val="20"/>
                <w:szCs w:val="20"/>
              </w:rPr>
              <w:t>Гкал</w:t>
            </w:r>
          </w:p>
        </w:tc>
        <w:tc>
          <w:tcPr>
            <w:tcW w:w="268" w:type="pct"/>
            <w:tcBorders>
              <w:top w:val="single" w:sz="4" w:space="0" w:color="auto"/>
              <w:left w:val="nil"/>
              <w:bottom w:val="single" w:sz="4" w:space="0" w:color="auto"/>
              <w:right w:val="single" w:sz="4" w:space="0" w:color="auto"/>
            </w:tcBorders>
            <w:shd w:val="clear" w:color="auto" w:fill="auto"/>
            <w:noWrap/>
            <w:vAlign w:val="bottom"/>
          </w:tcPr>
          <w:p w14:paraId="71E7C1FF" w14:textId="2EEA5565" w:rsidR="00022C30" w:rsidRPr="009E4337" w:rsidRDefault="00022C30" w:rsidP="00022C30">
            <w:pPr>
              <w:ind w:left="-136" w:right="-184"/>
              <w:jc w:val="center"/>
              <w:rPr>
                <w:sz w:val="20"/>
                <w:szCs w:val="20"/>
              </w:rPr>
            </w:pPr>
            <w:r>
              <w:rPr>
                <w:color w:val="000000"/>
                <w:sz w:val="22"/>
                <w:szCs w:val="22"/>
              </w:rPr>
              <w:t>8114,01</w:t>
            </w:r>
          </w:p>
        </w:tc>
        <w:tc>
          <w:tcPr>
            <w:tcW w:w="26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30A53C3" w14:textId="5B803273" w:rsidR="00022C30" w:rsidRPr="009E4337" w:rsidRDefault="00022C30" w:rsidP="00022C30">
            <w:pPr>
              <w:ind w:left="-136" w:right="-184"/>
              <w:jc w:val="center"/>
              <w:rPr>
                <w:sz w:val="20"/>
                <w:szCs w:val="20"/>
              </w:rPr>
            </w:pPr>
            <w:r>
              <w:rPr>
                <w:color w:val="000000"/>
                <w:sz w:val="22"/>
                <w:szCs w:val="22"/>
              </w:rPr>
              <w:t>8114,01</w:t>
            </w:r>
          </w:p>
        </w:tc>
        <w:tc>
          <w:tcPr>
            <w:tcW w:w="3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E3C510F" w14:textId="3A0E7C0D" w:rsidR="00022C30" w:rsidRPr="009E4337" w:rsidRDefault="00022C30" w:rsidP="00022C30">
            <w:pPr>
              <w:ind w:left="-136" w:right="-184"/>
              <w:jc w:val="center"/>
              <w:rPr>
                <w:sz w:val="20"/>
                <w:szCs w:val="20"/>
              </w:rPr>
            </w:pPr>
            <w:r>
              <w:rPr>
                <w:color w:val="000000"/>
                <w:sz w:val="22"/>
                <w:szCs w:val="22"/>
              </w:rPr>
              <w:t>8114,01</w:t>
            </w: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AFE7189" w14:textId="694C054C" w:rsidR="00022C30" w:rsidRPr="009E4337" w:rsidRDefault="00022C30" w:rsidP="00022C30">
            <w:pPr>
              <w:ind w:left="-136" w:right="-184"/>
              <w:jc w:val="center"/>
              <w:rPr>
                <w:sz w:val="20"/>
                <w:szCs w:val="20"/>
              </w:rPr>
            </w:pPr>
            <w:r>
              <w:rPr>
                <w:color w:val="000000"/>
                <w:sz w:val="22"/>
                <w:szCs w:val="22"/>
              </w:rPr>
              <w:t>8114,01</w:t>
            </w:r>
          </w:p>
        </w:tc>
        <w:tc>
          <w:tcPr>
            <w:tcW w:w="35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E565A60" w14:textId="170FB8C6" w:rsidR="00022C30" w:rsidRPr="009E4337" w:rsidRDefault="00022C30" w:rsidP="00022C30">
            <w:pPr>
              <w:ind w:left="-136" w:right="-184"/>
              <w:jc w:val="center"/>
              <w:rPr>
                <w:sz w:val="20"/>
                <w:szCs w:val="20"/>
              </w:rPr>
            </w:pPr>
            <w:r>
              <w:rPr>
                <w:color w:val="000000"/>
                <w:sz w:val="22"/>
                <w:szCs w:val="22"/>
              </w:rPr>
              <w:t>8114,01</w:t>
            </w:r>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1D60B43" w14:textId="44E3BEC2" w:rsidR="00022C30" w:rsidRPr="009E4337" w:rsidRDefault="00022C30" w:rsidP="00022C30">
            <w:pPr>
              <w:ind w:left="-136" w:right="-184"/>
              <w:jc w:val="center"/>
              <w:rPr>
                <w:sz w:val="20"/>
                <w:szCs w:val="20"/>
              </w:rPr>
            </w:pPr>
            <w:r>
              <w:rPr>
                <w:color w:val="000000"/>
                <w:sz w:val="22"/>
                <w:szCs w:val="22"/>
              </w:rPr>
              <w:t>8114,01</w:t>
            </w:r>
          </w:p>
        </w:tc>
        <w:tc>
          <w:tcPr>
            <w:tcW w:w="35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B7AE2E0" w14:textId="30660899" w:rsidR="00022C30" w:rsidRPr="009E4337" w:rsidRDefault="00022C30" w:rsidP="00022C30">
            <w:pPr>
              <w:ind w:left="-136" w:right="-184"/>
              <w:jc w:val="center"/>
              <w:rPr>
                <w:sz w:val="20"/>
                <w:szCs w:val="20"/>
              </w:rPr>
            </w:pPr>
            <w:r>
              <w:rPr>
                <w:color w:val="000000"/>
                <w:sz w:val="22"/>
                <w:szCs w:val="22"/>
              </w:rPr>
              <w:t>8114,01</w:t>
            </w:r>
          </w:p>
        </w:tc>
        <w:tc>
          <w:tcPr>
            <w:tcW w:w="357" w:type="pct"/>
            <w:tcBorders>
              <w:top w:val="single" w:sz="4" w:space="0" w:color="auto"/>
              <w:left w:val="single" w:sz="4" w:space="0" w:color="auto"/>
              <w:bottom w:val="single" w:sz="4" w:space="0" w:color="auto"/>
              <w:right w:val="single" w:sz="4" w:space="0" w:color="auto"/>
            </w:tcBorders>
            <w:shd w:val="clear" w:color="auto" w:fill="auto"/>
            <w:vAlign w:val="bottom"/>
          </w:tcPr>
          <w:p w14:paraId="4878772F" w14:textId="0E9FC278" w:rsidR="00022C30" w:rsidRPr="009E4337" w:rsidRDefault="00022C30" w:rsidP="00022C30">
            <w:pPr>
              <w:ind w:left="-136" w:right="-184"/>
              <w:jc w:val="center"/>
              <w:rPr>
                <w:sz w:val="20"/>
                <w:szCs w:val="20"/>
              </w:rPr>
            </w:pPr>
            <w:r>
              <w:rPr>
                <w:color w:val="000000"/>
                <w:sz w:val="22"/>
                <w:szCs w:val="22"/>
              </w:rPr>
              <w:t>8114,01</w:t>
            </w:r>
          </w:p>
        </w:tc>
      </w:tr>
      <w:tr w:rsidR="00022C30" w:rsidRPr="009E4337" w14:paraId="5505DD80" w14:textId="0E466849" w:rsidTr="00022C30">
        <w:trPr>
          <w:cantSplit/>
          <w:jc w:val="center"/>
        </w:trPr>
        <w:tc>
          <w:tcPr>
            <w:tcW w:w="217" w:type="pct"/>
            <w:vAlign w:val="center"/>
          </w:tcPr>
          <w:p w14:paraId="255CFEF2" w14:textId="2A9D579C" w:rsidR="00022C30" w:rsidRPr="009E4337" w:rsidRDefault="00022C30" w:rsidP="00022C30">
            <w:pPr>
              <w:jc w:val="center"/>
              <w:rPr>
                <w:bCs/>
                <w:sz w:val="20"/>
                <w:szCs w:val="20"/>
              </w:rPr>
            </w:pPr>
            <w:r>
              <w:rPr>
                <w:bCs/>
                <w:sz w:val="20"/>
                <w:szCs w:val="20"/>
              </w:rPr>
              <w:t>5</w:t>
            </w:r>
          </w:p>
        </w:tc>
        <w:tc>
          <w:tcPr>
            <w:tcW w:w="1871" w:type="pct"/>
            <w:shd w:val="clear" w:color="auto" w:fill="auto"/>
            <w:noWrap/>
            <w:vAlign w:val="center"/>
            <w:hideMark/>
          </w:tcPr>
          <w:p w14:paraId="7BAD4780" w14:textId="77777777" w:rsidR="00022C30" w:rsidRPr="009E4337" w:rsidRDefault="00022C30" w:rsidP="00022C30">
            <w:pPr>
              <w:rPr>
                <w:sz w:val="20"/>
                <w:szCs w:val="20"/>
              </w:rPr>
            </w:pPr>
            <w:r w:rsidRPr="009E4337">
              <w:rPr>
                <w:sz w:val="20"/>
                <w:szCs w:val="20"/>
              </w:rPr>
              <w:t>Необходимая валовая выручка от вида деятельности</w:t>
            </w:r>
          </w:p>
        </w:tc>
        <w:tc>
          <w:tcPr>
            <w:tcW w:w="422" w:type="pct"/>
            <w:shd w:val="clear" w:color="auto" w:fill="auto"/>
            <w:noWrap/>
            <w:vAlign w:val="center"/>
            <w:hideMark/>
          </w:tcPr>
          <w:p w14:paraId="419D058B" w14:textId="77777777" w:rsidR="00022C30" w:rsidRPr="009E4337" w:rsidRDefault="00022C30" w:rsidP="00022C30">
            <w:pPr>
              <w:ind w:left="-136" w:right="-184"/>
              <w:jc w:val="center"/>
              <w:rPr>
                <w:sz w:val="20"/>
                <w:szCs w:val="20"/>
              </w:rPr>
            </w:pPr>
            <w:r w:rsidRPr="009E4337">
              <w:rPr>
                <w:bCs/>
                <w:sz w:val="20"/>
                <w:szCs w:val="20"/>
              </w:rPr>
              <w:t>тыс.руб.</w:t>
            </w:r>
          </w:p>
        </w:tc>
        <w:tc>
          <w:tcPr>
            <w:tcW w:w="268" w:type="pct"/>
            <w:tcBorders>
              <w:top w:val="single" w:sz="4" w:space="0" w:color="auto"/>
              <w:left w:val="nil"/>
              <w:bottom w:val="single" w:sz="4" w:space="0" w:color="auto"/>
              <w:right w:val="single" w:sz="4" w:space="0" w:color="auto"/>
            </w:tcBorders>
            <w:shd w:val="clear" w:color="auto" w:fill="auto"/>
            <w:noWrap/>
            <w:vAlign w:val="bottom"/>
          </w:tcPr>
          <w:p w14:paraId="1F32B9CD" w14:textId="2CE43FB7" w:rsidR="00022C30" w:rsidRPr="009E4337" w:rsidRDefault="00022C30" w:rsidP="00022C30">
            <w:pPr>
              <w:ind w:left="-136" w:right="-184"/>
              <w:jc w:val="center"/>
              <w:rPr>
                <w:sz w:val="20"/>
                <w:szCs w:val="20"/>
              </w:rPr>
            </w:pPr>
            <w:r>
              <w:rPr>
                <w:color w:val="000000"/>
                <w:sz w:val="22"/>
                <w:szCs w:val="22"/>
              </w:rPr>
              <w:t>44802,56</w:t>
            </w:r>
          </w:p>
        </w:tc>
        <w:tc>
          <w:tcPr>
            <w:tcW w:w="26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80EA60A" w14:textId="33FF95AC" w:rsidR="00022C30" w:rsidRPr="009E4337" w:rsidRDefault="00022C30" w:rsidP="00022C30">
            <w:pPr>
              <w:ind w:left="-136" w:right="-184"/>
              <w:jc w:val="center"/>
              <w:rPr>
                <w:sz w:val="20"/>
                <w:szCs w:val="20"/>
              </w:rPr>
            </w:pPr>
            <w:r>
              <w:rPr>
                <w:color w:val="000000"/>
                <w:sz w:val="22"/>
                <w:szCs w:val="22"/>
              </w:rPr>
              <w:t>57955,86</w:t>
            </w:r>
          </w:p>
        </w:tc>
        <w:tc>
          <w:tcPr>
            <w:tcW w:w="3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504D327" w14:textId="6149B8F2" w:rsidR="00022C30" w:rsidRPr="009E4337" w:rsidRDefault="00022C30" w:rsidP="00022C30">
            <w:pPr>
              <w:ind w:left="-136" w:right="-184"/>
              <w:jc w:val="center"/>
              <w:rPr>
                <w:sz w:val="20"/>
                <w:szCs w:val="20"/>
              </w:rPr>
            </w:pPr>
            <w:r>
              <w:rPr>
                <w:color w:val="000000"/>
                <w:sz w:val="22"/>
                <w:szCs w:val="22"/>
              </w:rPr>
              <w:t>61143,43</w:t>
            </w: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5257363" w14:textId="61FC9143" w:rsidR="00022C30" w:rsidRPr="009E4337" w:rsidRDefault="00022C30" w:rsidP="00022C30">
            <w:pPr>
              <w:ind w:left="-136" w:right="-184"/>
              <w:jc w:val="center"/>
              <w:rPr>
                <w:sz w:val="20"/>
                <w:szCs w:val="20"/>
              </w:rPr>
            </w:pPr>
            <w:r>
              <w:rPr>
                <w:color w:val="000000"/>
                <w:sz w:val="22"/>
                <w:szCs w:val="22"/>
              </w:rPr>
              <w:t>63894,88</w:t>
            </w:r>
          </w:p>
        </w:tc>
        <w:tc>
          <w:tcPr>
            <w:tcW w:w="35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8C845E1" w14:textId="6E9A17BE" w:rsidR="00022C30" w:rsidRPr="009E4337" w:rsidRDefault="00022C30" w:rsidP="00022C30">
            <w:pPr>
              <w:ind w:left="-136" w:right="-184"/>
              <w:jc w:val="center"/>
              <w:rPr>
                <w:sz w:val="20"/>
                <w:szCs w:val="20"/>
              </w:rPr>
            </w:pPr>
            <w:r>
              <w:rPr>
                <w:color w:val="000000"/>
                <w:sz w:val="22"/>
                <w:szCs w:val="22"/>
              </w:rPr>
              <w:t>66514,57</w:t>
            </w:r>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62D82F6" w14:textId="602B33D2" w:rsidR="00022C30" w:rsidRPr="009E4337" w:rsidRDefault="00022C30" w:rsidP="00022C30">
            <w:pPr>
              <w:ind w:left="-136" w:right="-184"/>
              <w:jc w:val="center"/>
              <w:rPr>
                <w:sz w:val="20"/>
                <w:szCs w:val="20"/>
              </w:rPr>
            </w:pPr>
            <w:r>
              <w:rPr>
                <w:color w:val="000000"/>
                <w:sz w:val="22"/>
                <w:szCs w:val="22"/>
              </w:rPr>
              <w:t>67844,87</w:t>
            </w:r>
          </w:p>
        </w:tc>
        <w:tc>
          <w:tcPr>
            <w:tcW w:w="35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B05D004" w14:textId="05171411" w:rsidR="00022C30" w:rsidRPr="009E4337" w:rsidRDefault="00022C30" w:rsidP="00022C30">
            <w:pPr>
              <w:ind w:left="-136" w:right="-184"/>
              <w:jc w:val="center"/>
              <w:rPr>
                <w:sz w:val="20"/>
                <w:szCs w:val="20"/>
              </w:rPr>
            </w:pPr>
            <w:r>
              <w:rPr>
                <w:color w:val="000000"/>
                <w:sz w:val="22"/>
                <w:szCs w:val="22"/>
              </w:rPr>
              <w:t>76404,34</w:t>
            </w:r>
          </w:p>
        </w:tc>
        <w:tc>
          <w:tcPr>
            <w:tcW w:w="357" w:type="pct"/>
            <w:tcBorders>
              <w:top w:val="single" w:sz="4" w:space="0" w:color="auto"/>
              <w:left w:val="single" w:sz="4" w:space="0" w:color="auto"/>
              <w:bottom w:val="single" w:sz="4" w:space="0" w:color="auto"/>
              <w:right w:val="single" w:sz="4" w:space="0" w:color="auto"/>
            </w:tcBorders>
            <w:shd w:val="clear" w:color="auto" w:fill="auto"/>
            <w:vAlign w:val="bottom"/>
          </w:tcPr>
          <w:p w14:paraId="3E1B6600" w14:textId="2590CA80" w:rsidR="00022C30" w:rsidRPr="009E4337" w:rsidRDefault="00022C30" w:rsidP="00022C30">
            <w:pPr>
              <w:ind w:left="-136" w:right="-184"/>
              <w:jc w:val="center"/>
              <w:rPr>
                <w:sz w:val="20"/>
                <w:szCs w:val="20"/>
              </w:rPr>
            </w:pPr>
            <w:r>
              <w:rPr>
                <w:color w:val="000000"/>
                <w:sz w:val="22"/>
                <w:szCs w:val="22"/>
              </w:rPr>
              <w:t>86043,70</w:t>
            </w:r>
          </w:p>
        </w:tc>
      </w:tr>
      <w:tr w:rsidR="00022C30" w:rsidRPr="009E4337" w14:paraId="769FC28D" w14:textId="3C24F1A8" w:rsidTr="00022C30">
        <w:trPr>
          <w:cantSplit/>
          <w:jc w:val="center"/>
        </w:trPr>
        <w:tc>
          <w:tcPr>
            <w:tcW w:w="217" w:type="pct"/>
            <w:vAlign w:val="center"/>
          </w:tcPr>
          <w:p w14:paraId="5D0F6784" w14:textId="5E73623A" w:rsidR="00022C30" w:rsidRPr="009E4337" w:rsidRDefault="00022C30" w:rsidP="00022C30">
            <w:pPr>
              <w:jc w:val="center"/>
              <w:rPr>
                <w:bCs/>
                <w:sz w:val="18"/>
                <w:szCs w:val="18"/>
              </w:rPr>
            </w:pPr>
            <w:r>
              <w:rPr>
                <w:bCs/>
                <w:sz w:val="18"/>
                <w:szCs w:val="18"/>
              </w:rPr>
              <w:t>6</w:t>
            </w:r>
          </w:p>
        </w:tc>
        <w:tc>
          <w:tcPr>
            <w:tcW w:w="1871" w:type="pct"/>
            <w:shd w:val="clear" w:color="auto" w:fill="auto"/>
            <w:noWrap/>
            <w:vAlign w:val="center"/>
          </w:tcPr>
          <w:p w14:paraId="330321FF" w14:textId="77777777" w:rsidR="00022C30" w:rsidRPr="009E4337" w:rsidRDefault="00022C30" w:rsidP="00022C30">
            <w:pPr>
              <w:rPr>
                <w:sz w:val="18"/>
                <w:szCs w:val="18"/>
              </w:rPr>
            </w:pPr>
            <w:r w:rsidRPr="009E4337">
              <w:rPr>
                <w:sz w:val="18"/>
                <w:szCs w:val="18"/>
              </w:rPr>
              <w:t>Оценочная стоимость производства тепла</w:t>
            </w:r>
          </w:p>
        </w:tc>
        <w:tc>
          <w:tcPr>
            <w:tcW w:w="422" w:type="pct"/>
            <w:shd w:val="clear" w:color="auto" w:fill="auto"/>
            <w:vAlign w:val="center"/>
          </w:tcPr>
          <w:p w14:paraId="1A3C14D2" w14:textId="77777777" w:rsidR="00022C30" w:rsidRPr="009E4337" w:rsidRDefault="00022C30" w:rsidP="00022C30">
            <w:pPr>
              <w:ind w:left="-136" w:right="-184"/>
              <w:jc w:val="center"/>
              <w:rPr>
                <w:bCs/>
                <w:sz w:val="18"/>
                <w:szCs w:val="18"/>
              </w:rPr>
            </w:pPr>
            <w:r w:rsidRPr="009E4337">
              <w:rPr>
                <w:bCs/>
                <w:sz w:val="18"/>
                <w:szCs w:val="18"/>
              </w:rPr>
              <w:t>руб./Гкал</w:t>
            </w:r>
          </w:p>
        </w:tc>
        <w:tc>
          <w:tcPr>
            <w:tcW w:w="268" w:type="pct"/>
            <w:tcBorders>
              <w:top w:val="single" w:sz="4" w:space="0" w:color="auto"/>
              <w:left w:val="nil"/>
              <w:bottom w:val="single" w:sz="4" w:space="0" w:color="auto"/>
              <w:right w:val="single" w:sz="4" w:space="0" w:color="auto"/>
            </w:tcBorders>
            <w:shd w:val="clear" w:color="auto" w:fill="auto"/>
            <w:noWrap/>
            <w:vAlign w:val="bottom"/>
          </w:tcPr>
          <w:p w14:paraId="6BE8BCF2" w14:textId="4E227B48" w:rsidR="00022C30" w:rsidRPr="009E4337" w:rsidRDefault="00022C30" w:rsidP="00022C30">
            <w:pPr>
              <w:ind w:left="-136" w:right="-184"/>
              <w:jc w:val="center"/>
              <w:rPr>
                <w:sz w:val="20"/>
                <w:szCs w:val="20"/>
              </w:rPr>
            </w:pPr>
            <w:r>
              <w:rPr>
                <w:color w:val="000000"/>
                <w:sz w:val="22"/>
                <w:szCs w:val="22"/>
              </w:rPr>
              <w:t>5521,63</w:t>
            </w:r>
          </w:p>
        </w:tc>
        <w:tc>
          <w:tcPr>
            <w:tcW w:w="26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AA582DA" w14:textId="07589843" w:rsidR="00022C30" w:rsidRPr="009E4337" w:rsidRDefault="00022C30" w:rsidP="00022C30">
            <w:pPr>
              <w:ind w:left="-136" w:right="-184"/>
              <w:jc w:val="center"/>
              <w:rPr>
                <w:sz w:val="20"/>
                <w:szCs w:val="20"/>
              </w:rPr>
            </w:pPr>
            <w:r>
              <w:rPr>
                <w:color w:val="000000"/>
                <w:sz w:val="22"/>
                <w:szCs w:val="22"/>
              </w:rPr>
              <w:t>7142,69</w:t>
            </w:r>
          </w:p>
        </w:tc>
        <w:tc>
          <w:tcPr>
            <w:tcW w:w="3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A99D79D" w14:textId="66DCA940" w:rsidR="00022C30" w:rsidRPr="009E4337" w:rsidRDefault="00022C30" w:rsidP="00022C30">
            <w:pPr>
              <w:ind w:left="-136" w:right="-184"/>
              <w:jc w:val="center"/>
              <w:rPr>
                <w:sz w:val="20"/>
                <w:szCs w:val="20"/>
              </w:rPr>
            </w:pPr>
            <w:r>
              <w:rPr>
                <w:color w:val="000000"/>
                <w:sz w:val="22"/>
                <w:szCs w:val="22"/>
              </w:rPr>
              <w:t>7535,54</w:t>
            </w: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AF16386" w14:textId="0EF3C921" w:rsidR="00022C30" w:rsidRPr="009E4337" w:rsidRDefault="00022C30" w:rsidP="00022C30">
            <w:pPr>
              <w:ind w:left="-136" w:right="-184"/>
              <w:jc w:val="center"/>
              <w:rPr>
                <w:sz w:val="20"/>
                <w:szCs w:val="20"/>
              </w:rPr>
            </w:pPr>
            <w:r>
              <w:rPr>
                <w:color w:val="000000"/>
                <w:sz w:val="22"/>
                <w:szCs w:val="22"/>
              </w:rPr>
              <w:t>7874,64</w:t>
            </w:r>
          </w:p>
        </w:tc>
        <w:tc>
          <w:tcPr>
            <w:tcW w:w="35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983DC14" w14:textId="3D3B3B44" w:rsidR="00022C30" w:rsidRPr="009E4337" w:rsidRDefault="00022C30" w:rsidP="00022C30">
            <w:pPr>
              <w:ind w:left="-136" w:right="-184"/>
              <w:jc w:val="center"/>
              <w:rPr>
                <w:sz w:val="20"/>
                <w:szCs w:val="20"/>
              </w:rPr>
            </w:pPr>
            <w:r>
              <w:rPr>
                <w:color w:val="000000"/>
                <w:sz w:val="22"/>
                <w:szCs w:val="22"/>
              </w:rPr>
              <w:t>8197,50</w:t>
            </w:r>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29EC149" w14:textId="32710B22" w:rsidR="00022C30" w:rsidRPr="009E4337" w:rsidRDefault="00022C30" w:rsidP="00022C30">
            <w:pPr>
              <w:ind w:left="-136" w:right="-184"/>
              <w:jc w:val="center"/>
              <w:rPr>
                <w:sz w:val="20"/>
                <w:szCs w:val="20"/>
              </w:rPr>
            </w:pPr>
            <w:r>
              <w:rPr>
                <w:color w:val="000000"/>
                <w:sz w:val="22"/>
                <w:szCs w:val="22"/>
              </w:rPr>
              <w:t>8361,45</w:t>
            </w:r>
          </w:p>
        </w:tc>
        <w:tc>
          <w:tcPr>
            <w:tcW w:w="35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69D513" w14:textId="5D7D0C75" w:rsidR="00022C30" w:rsidRPr="009E4337" w:rsidRDefault="00022C30" w:rsidP="00022C30">
            <w:pPr>
              <w:ind w:left="-136" w:right="-184"/>
              <w:jc w:val="center"/>
              <w:rPr>
                <w:sz w:val="20"/>
                <w:szCs w:val="20"/>
              </w:rPr>
            </w:pPr>
            <w:r>
              <w:rPr>
                <w:color w:val="000000"/>
                <w:sz w:val="22"/>
                <w:szCs w:val="22"/>
              </w:rPr>
              <w:t>9416,35</w:t>
            </w:r>
          </w:p>
        </w:tc>
        <w:tc>
          <w:tcPr>
            <w:tcW w:w="357" w:type="pct"/>
            <w:tcBorders>
              <w:top w:val="single" w:sz="4" w:space="0" w:color="auto"/>
              <w:left w:val="single" w:sz="4" w:space="0" w:color="auto"/>
              <w:bottom w:val="single" w:sz="4" w:space="0" w:color="auto"/>
              <w:right w:val="single" w:sz="4" w:space="0" w:color="auto"/>
            </w:tcBorders>
            <w:shd w:val="clear" w:color="auto" w:fill="auto"/>
            <w:vAlign w:val="bottom"/>
          </w:tcPr>
          <w:p w14:paraId="705783D5" w14:textId="2629F717" w:rsidR="00022C30" w:rsidRPr="009E4337" w:rsidRDefault="00022C30" w:rsidP="00022C30">
            <w:pPr>
              <w:ind w:left="-136" w:right="-184"/>
              <w:jc w:val="center"/>
              <w:rPr>
                <w:sz w:val="20"/>
                <w:szCs w:val="20"/>
              </w:rPr>
            </w:pPr>
            <w:r>
              <w:rPr>
                <w:color w:val="000000"/>
                <w:sz w:val="22"/>
                <w:szCs w:val="22"/>
              </w:rPr>
              <w:t>10604,34</w:t>
            </w:r>
          </w:p>
        </w:tc>
      </w:tr>
    </w:tbl>
    <w:bookmarkEnd w:id="561"/>
    <w:p w14:paraId="2CC90973" w14:textId="116FA8C7" w:rsidR="00E16785" w:rsidRPr="009E4337" w:rsidRDefault="00E16785" w:rsidP="00B23B3A">
      <w:pPr>
        <w:pStyle w:val="Affa"/>
        <w:ind w:firstLine="0"/>
        <w:rPr>
          <w:sz w:val="22"/>
          <w:szCs w:val="24"/>
        </w:rPr>
      </w:pPr>
      <w:r w:rsidRPr="009E4337">
        <w:rPr>
          <w:sz w:val="22"/>
          <w:szCs w:val="24"/>
        </w:rPr>
        <w:t>*- Прогнозирование финансово-хозяйственной деятельности Теплоснабжающей организации проводится на основе фактических показателей финансово-хозяйственной деятельности за базовый период регулирования и утверждённый период регулирования на момент разработки схемы теплоснабжения. В качестве исходных данных принимаются с данные портала по раскрытию информации, подлежащих свободному доступу (</w:t>
      </w:r>
      <w:hyperlink r:id="rId37">
        <w:r w:rsidRPr="009E4337">
          <w:rPr>
            <w:sz w:val="22"/>
            <w:szCs w:val="24"/>
          </w:rPr>
          <w:t>http://ri.eias.ru</w:t>
        </w:r>
      </w:hyperlink>
      <w:r w:rsidRPr="009E4337">
        <w:rPr>
          <w:sz w:val="22"/>
          <w:szCs w:val="24"/>
        </w:rPr>
        <w:t xml:space="preserve">) и данные от ТСО. </w:t>
      </w:r>
    </w:p>
    <w:p w14:paraId="377C3DFF" w14:textId="77777777" w:rsidR="00E16785" w:rsidRPr="009E4337" w:rsidRDefault="00E16785" w:rsidP="00E16785">
      <w:pPr>
        <w:pStyle w:val="Affa"/>
      </w:pPr>
    </w:p>
    <w:p w14:paraId="416C2767" w14:textId="7F96A894" w:rsidR="00E16785" w:rsidRPr="009E4337" w:rsidRDefault="00E16785" w:rsidP="00E16785">
      <w:pPr>
        <w:pStyle w:val="aff8"/>
        <w:spacing w:line="240" w:lineRule="auto"/>
        <w:rPr>
          <w:rStyle w:val="ed"/>
          <w:szCs w:val="24"/>
        </w:rPr>
      </w:pPr>
      <w:r w:rsidRPr="009E4337">
        <w:t xml:space="preserve">Таблица </w:t>
      </w:r>
      <w:r w:rsidR="0075452D" w:rsidRPr="009E4337">
        <w:fldChar w:fldCharType="begin"/>
      </w:r>
      <w:r w:rsidR="0075452D" w:rsidRPr="009E4337">
        <w:instrText xml:space="preserve"> SEQ Таблица \* ARABIC </w:instrText>
      </w:r>
      <w:r w:rsidR="0075452D" w:rsidRPr="009E4337">
        <w:fldChar w:fldCharType="separate"/>
      </w:r>
      <w:r w:rsidR="00421AC7">
        <w:rPr>
          <w:noProof/>
        </w:rPr>
        <w:t>57</w:t>
      </w:r>
      <w:r w:rsidR="0075452D" w:rsidRPr="009E4337">
        <w:rPr>
          <w:noProof/>
        </w:rPr>
        <w:fldChar w:fldCharType="end"/>
      </w:r>
      <w:r w:rsidRPr="009E4337">
        <w:t xml:space="preserve"> - Оценка ценовых (тарифных) последствий реализации проектов схемы теплоснабжения</w:t>
      </w:r>
      <w:r w:rsidRPr="009E4337">
        <w:rPr>
          <w:rStyle w:val="ed"/>
        </w:rPr>
        <w:t xml:space="preserve"> </w:t>
      </w:r>
    </w:p>
    <w:tbl>
      <w:tblPr>
        <w:tblW w:w="48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2"/>
        <w:gridCol w:w="5764"/>
        <w:gridCol w:w="1231"/>
        <w:gridCol w:w="876"/>
        <w:gridCol w:w="964"/>
        <w:gridCol w:w="888"/>
        <w:gridCol w:w="1006"/>
        <w:gridCol w:w="917"/>
        <w:gridCol w:w="1242"/>
        <w:gridCol w:w="1227"/>
      </w:tblGrid>
      <w:tr w:rsidR="009E4337" w:rsidRPr="009E4337" w14:paraId="1A28CE47" w14:textId="1AF3BB14" w:rsidTr="00022C30">
        <w:trPr>
          <w:cantSplit/>
          <w:tblHeader/>
          <w:jc w:val="center"/>
        </w:trPr>
        <w:tc>
          <w:tcPr>
            <w:tcW w:w="214" w:type="pct"/>
            <w:vAlign w:val="center"/>
          </w:tcPr>
          <w:p w14:paraId="6D307202" w14:textId="77777777" w:rsidR="004859B2" w:rsidRPr="009E4337" w:rsidRDefault="004859B2" w:rsidP="004859B2">
            <w:pPr>
              <w:jc w:val="center"/>
              <w:rPr>
                <w:bCs/>
                <w:sz w:val="20"/>
                <w:szCs w:val="20"/>
              </w:rPr>
            </w:pPr>
            <w:bookmarkStart w:id="564" w:name="_Hlk153867043"/>
            <w:r w:rsidRPr="009E4337">
              <w:rPr>
                <w:bCs/>
                <w:sz w:val="20"/>
                <w:szCs w:val="20"/>
              </w:rPr>
              <w:t>№ п/п</w:t>
            </w:r>
          </w:p>
        </w:tc>
        <w:tc>
          <w:tcPr>
            <w:tcW w:w="1954" w:type="pct"/>
            <w:shd w:val="clear" w:color="auto" w:fill="auto"/>
            <w:noWrap/>
            <w:vAlign w:val="center"/>
          </w:tcPr>
          <w:p w14:paraId="76929D86" w14:textId="77777777" w:rsidR="004859B2" w:rsidRPr="009E4337" w:rsidRDefault="004859B2" w:rsidP="004859B2">
            <w:pPr>
              <w:jc w:val="center"/>
              <w:rPr>
                <w:bCs/>
                <w:sz w:val="20"/>
                <w:szCs w:val="20"/>
              </w:rPr>
            </w:pPr>
            <w:r w:rsidRPr="009E4337">
              <w:rPr>
                <w:bCs/>
                <w:sz w:val="20"/>
                <w:szCs w:val="20"/>
              </w:rPr>
              <w:t>Наименование</w:t>
            </w:r>
          </w:p>
        </w:tc>
        <w:tc>
          <w:tcPr>
            <w:tcW w:w="417" w:type="pct"/>
            <w:shd w:val="clear" w:color="auto" w:fill="auto"/>
            <w:vAlign w:val="center"/>
          </w:tcPr>
          <w:p w14:paraId="71B225F9" w14:textId="77777777" w:rsidR="004859B2" w:rsidRPr="009E4337" w:rsidRDefault="004859B2" w:rsidP="004859B2">
            <w:pPr>
              <w:ind w:left="-38" w:right="-141"/>
              <w:jc w:val="center"/>
              <w:rPr>
                <w:bCs/>
                <w:sz w:val="20"/>
                <w:szCs w:val="20"/>
              </w:rPr>
            </w:pPr>
            <w:r w:rsidRPr="009E4337">
              <w:rPr>
                <w:bCs/>
                <w:sz w:val="20"/>
                <w:szCs w:val="20"/>
              </w:rPr>
              <w:t>Ед. измерения</w:t>
            </w:r>
          </w:p>
        </w:tc>
        <w:tc>
          <w:tcPr>
            <w:tcW w:w="297" w:type="pct"/>
            <w:tcBorders>
              <w:bottom w:val="single" w:sz="4" w:space="0" w:color="auto"/>
            </w:tcBorders>
            <w:shd w:val="clear" w:color="auto" w:fill="auto"/>
            <w:noWrap/>
            <w:vAlign w:val="center"/>
          </w:tcPr>
          <w:p w14:paraId="37723827" w14:textId="69974689" w:rsidR="004859B2" w:rsidRPr="009E4337" w:rsidRDefault="004859B2" w:rsidP="004859B2">
            <w:pPr>
              <w:ind w:left="-38" w:right="-141"/>
              <w:jc w:val="center"/>
              <w:rPr>
                <w:bCs/>
                <w:sz w:val="20"/>
                <w:szCs w:val="20"/>
              </w:rPr>
            </w:pPr>
            <w:r w:rsidRPr="009E4337">
              <w:rPr>
                <w:iCs/>
                <w:sz w:val="22"/>
              </w:rPr>
              <w:t>2024 год</w:t>
            </w:r>
          </w:p>
        </w:tc>
        <w:tc>
          <w:tcPr>
            <w:tcW w:w="327" w:type="pct"/>
            <w:tcBorders>
              <w:bottom w:val="single" w:sz="4" w:space="0" w:color="auto"/>
            </w:tcBorders>
            <w:shd w:val="clear" w:color="auto" w:fill="auto"/>
            <w:noWrap/>
            <w:vAlign w:val="center"/>
          </w:tcPr>
          <w:p w14:paraId="33E0F8B3" w14:textId="3D9F7F82" w:rsidR="004859B2" w:rsidRPr="009E4337" w:rsidRDefault="004859B2" w:rsidP="004859B2">
            <w:pPr>
              <w:ind w:left="-38" w:right="-141"/>
              <w:jc w:val="center"/>
              <w:rPr>
                <w:bCs/>
                <w:sz w:val="20"/>
                <w:szCs w:val="20"/>
              </w:rPr>
            </w:pPr>
            <w:r w:rsidRPr="009E4337">
              <w:rPr>
                <w:iCs/>
                <w:sz w:val="22"/>
              </w:rPr>
              <w:t>2025 год</w:t>
            </w:r>
          </w:p>
        </w:tc>
        <w:tc>
          <w:tcPr>
            <w:tcW w:w="301" w:type="pct"/>
            <w:tcBorders>
              <w:bottom w:val="single" w:sz="4" w:space="0" w:color="auto"/>
            </w:tcBorders>
            <w:shd w:val="clear" w:color="auto" w:fill="auto"/>
            <w:noWrap/>
            <w:vAlign w:val="center"/>
          </w:tcPr>
          <w:p w14:paraId="58B1BE46" w14:textId="253F034D" w:rsidR="004859B2" w:rsidRPr="009E4337" w:rsidRDefault="004859B2" w:rsidP="004859B2">
            <w:pPr>
              <w:ind w:left="-38" w:right="-141"/>
              <w:jc w:val="center"/>
              <w:rPr>
                <w:bCs/>
                <w:sz w:val="20"/>
                <w:szCs w:val="20"/>
              </w:rPr>
            </w:pPr>
            <w:r w:rsidRPr="009E4337">
              <w:rPr>
                <w:iCs/>
                <w:sz w:val="22"/>
              </w:rPr>
              <w:t>2026 год</w:t>
            </w:r>
          </w:p>
        </w:tc>
        <w:tc>
          <w:tcPr>
            <w:tcW w:w="341" w:type="pct"/>
            <w:tcBorders>
              <w:bottom w:val="single" w:sz="4" w:space="0" w:color="auto"/>
            </w:tcBorders>
            <w:shd w:val="clear" w:color="auto" w:fill="auto"/>
            <w:noWrap/>
            <w:vAlign w:val="center"/>
          </w:tcPr>
          <w:p w14:paraId="35DD55B4" w14:textId="0D9646D9" w:rsidR="004859B2" w:rsidRPr="009E4337" w:rsidRDefault="004859B2" w:rsidP="004859B2">
            <w:pPr>
              <w:ind w:left="-38" w:right="-141"/>
              <w:jc w:val="center"/>
              <w:rPr>
                <w:bCs/>
                <w:sz w:val="20"/>
                <w:szCs w:val="20"/>
              </w:rPr>
            </w:pPr>
            <w:r w:rsidRPr="009E4337">
              <w:rPr>
                <w:iCs/>
                <w:sz w:val="22"/>
              </w:rPr>
              <w:t>2027 год</w:t>
            </w:r>
          </w:p>
        </w:tc>
        <w:tc>
          <w:tcPr>
            <w:tcW w:w="311" w:type="pct"/>
            <w:tcBorders>
              <w:bottom w:val="single" w:sz="4" w:space="0" w:color="auto"/>
            </w:tcBorders>
            <w:shd w:val="clear" w:color="auto" w:fill="auto"/>
            <w:noWrap/>
            <w:vAlign w:val="center"/>
          </w:tcPr>
          <w:p w14:paraId="072D9ECE" w14:textId="08896A7A" w:rsidR="004859B2" w:rsidRPr="009E4337" w:rsidRDefault="004859B2" w:rsidP="004859B2">
            <w:pPr>
              <w:ind w:left="-38" w:right="-141"/>
              <w:jc w:val="center"/>
              <w:rPr>
                <w:bCs/>
                <w:sz w:val="20"/>
                <w:szCs w:val="20"/>
              </w:rPr>
            </w:pPr>
            <w:r w:rsidRPr="009E4337">
              <w:rPr>
                <w:iCs/>
                <w:sz w:val="22"/>
              </w:rPr>
              <w:t>2028 год</w:t>
            </w:r>
          </w:p>
        </w:tc>
        <w:tc>
          <w:tcPr>
            <w:tcW w:w="421" w:type="pct"/>
            <w:tcBorders>
              <w:bottom w:val="single" w:sz="4" w:space="0" w:color="auto"/>
            </w:tcBorders>
            <w:shd w:val="clear" w:color="auto" w:fill="auto"/>
            <w:noWrap/>
            <w:vAlign w:val="center"/>
          </w:tcPr>
          <w:p w14:paraId="7C31F217" w14:textId="4C7005CC" w:rsidR="004859B2" w:rsidRPr="009E4337" w:rsidRDefault="004859B2" w:rsidP="004859B2">
            <w:pPr>
              <w:ind w:left="-38" w:right="-141"/>
              <w:jc w:val="center"/>
              <w:rPr>
                <w:bCs/>
                <w:sz w:val="20"/>
                <w:szCs w:val="20"/>
              </w:rPr>
            </w:pPr>
            <w:r w:rsidRPr="009E4337">
              <w:rPr>
                <w:sz w:val="22"/>
              </w:rPr>
              <w:t>2029-2034 год</w:t>
            </w:r>
          </w:p>
        </w:tc>
        <w:tc>
          <w:tcPr>
            <w:tcW w:w="416" w:type="pct"/>
            <w:tcBorders>
              <w:bottom w:val="single" w:sz="4" w:space="0" w:color="auto"/>
            </w:tcBorders>
            <w:vAlign w:val="center"/>
          </w:tcPr>
          <w:p w14:paraId="135CAC76" w14:textId="5F91FB88" w:rsidR="004859B2" w:rsidRPr="009E4337" w:rsidRDefault="004859B2" w:rsidP="004859B2">
            <w:pPr>
              <w:ind w:left="-38" w:right="-141"/>
              <w:jc w:val="center"/>
              <w:rPr>
                <w:bCs/>
                <w:sz w:val="20"/>
                <w:szCs w:val="20"/>
              </w:rPr>
            </w:pPr>
            <w:r w:rsidRPr="009E4337">
              <w:rPr>
                <w:sz w:val="22"/>
              </w:rPr>
              <w:t xml:space="preserve">2035 – 2040 </w:t>
            </w:r>
            <w:r w:rsidRPr="009E4337">
              <w:rPr>
                <w:iCs/>
                <w:sz w:val="22"/>
              </w:rPr>
              <w:t>годы</w:t>
            </w:r>
          </w:p>
        </w:tc>
      </w:tr>
      <w:tr w:rsidR="00022C30" w:rsidRPr="009E4337" w14:paraId="7F45CBA2" w14:textId="6550D533" w:rsidTr="00022C30">
        <w:trPr>
          <w:cantSplit/>
          <w:jc w:val="center"/>
        </w:trPr>
        <w:tc>
          <w:tcPr>
            <w:tcW w:w="214" w:type="pct"/>
            <w:vAlign w:val="center"/>
          </w:tcPr>
          <w:p w14:paraId="2A7E3609" w14:textId="77777777" w:rsidR="00022C30" w:rsidRPr="009E4337" w:rsidRDefault="00022C30" w:rsidP="00022C30">
            <w:pPr>
              <w:jc w:val="center"/>
              <w:rPr>
                <w:bCs/>
                <w:sz w:val="20"/>
                <w:szCs w:val="20"/>
              </w:rPr>
            </w:pPr>
            <w:r w:rsidRPr="009E4337">
              <w:rPr>
                <w:bCs/>
                <w:sz w:val="20"/>
                <w:szCs w:val="20"/>
              </w:rPr>
              <w:t>1</w:t>
            </w:r>
          </w:p>
        </w:tc>
        <w:tc>
          <w:tcPr>
            <w:tcW w:w="1954" w:type="pct"/>
            <w:shd w:val="clear" w:color="auto" w:fill="auto"/>
            <w:noWrap/>
            <w:vAlign w:val="center"/>
          </w:tcPr>
          <w:p w14:paraId="46EBD29B" w14:textId="77777777" w:rsidR="00022C30" w:rsidRPr="009E4337" w:rsidRDefault="00022C30" w:rsidP="00022C30">
            <w:pPr>
              <w:jc w:val="center"/>
              <w:rPr>
                <w:bCs/>
                <w:sz w:val="20"/>
                <w:szCs w:val="20"/>
              </w:rPr>
            </w:pPr>
            <w:r w:rsidRPr="009E4337">
              <w:rPr>
                <w:bCs/>
                <w:sz w:val="20"/>
                <w:szCs w:val="20"/>
              </w:rPr>
              <w:t>Капитальные затраты на реализацию мероприятий</w:t>
            </w:r>
          </w:p>
        </w:tc>
        <w:tc>
          <w:tcPr>
            <w:tcW w:w="417" w:type="pct"/>
            <w:shd w:val="clear" w:color="auto" w:fill="auto"/>
            <w:vAlign w:val="center"/>
          </w:tcPr>
          <w:p w14:paraId="5FFB6E41" w14:textId="77777777" w:rsidR="00022C30" w:rsidRPr="009E4337" w:rsidRDefault="00022C30" w:rsidP="00022C30">
            <w:pPr>
              <w:ind w:left="-38" w:right="-141"/>
              <w:jc w:val="center"/>
              <w:rPr>
                <w:bCs/>
                <w:sz w:val="20"/>
                <w:szCs w:val="20"/>
              </w:rPr>
            </w:pPr>
            <w:r w:rsidRPr="009E4337">
              <w:rPr>
                <w:bCs/>
                <w:sz w:val="20"/>
                <w:szCs w:val="20"/>
              </w:rPr>
              <w:t>тыс.руб.</w:t>
            </w:r>
          </w:p>
        </w:tc>
        <w:tc>
          <w:tcPr>
            <w:tcW w:w="297" w:type="pct"/>
            <w:tcBorders>
              <w:top w:val="nil"/>
              <w:left w:val="nil"/>
              <w:bottom w:val="single" w:sz="8" w:space="0" w:color="auto"/>
              <w:right w:val="single" w:sz="8" w:space="0" w:color="auto"/>
            </w:tcBorders>
            <w:shd w:val="clear" w:color="000000" w:fill="FFFFFF"/>
            <w:noWrap/>
            <w:vAlign w:val="center"/>
          </w:tcPr>
          <w:p w14:paraId="1842560F" w14:textId="15052A8C" w:rsidR="00022C30" w:rsidRPr="00022C30" w:rsidRDefault="00022C30" w:rsidP="00022C30">
            <w:pPr>
              <w:ind w:left="-38" w:right="-141"/>
              <w:jc w:val="center"/>
              <w:rPr>
                <w:sz w:val="20"/>
                <w:szCs w:val="20"/>
              </w:rPr>
            </w:pPr>
            <w:r w:rsidRPr="00022C30">
              <w:rPr>
                <w:sz w:val="20"/>
                <w:szCs w:val="20"/>
              </w:rPr>
              <w:t>150,000</w:t>
            </w:r>
          </w:p>
        </w:tc>
        <w:tc>
          <w:tcPr>
            <w:tcW w:w="327" w:type="pct"/>
            <w:tcBorders>
              <w:top w:val="nil"/>
              <w:left w:val="nil"/>
              <w:bottom w:val="single" w:sz="8" w:space="0" w:color="auto"/>
              <w:right w:val="single" w:sz="8" w:space="0" w:color="auto"/>
            </w:tcBorders>
            <w:shd w:val="clear" w:color="000000" w:fill="FFFFFF"/>
            <w:noWrap/>
            <w:vAlign w:val="center"/>
          </w:tcPr>
          <w:p w14:paraId="43EC3712" w14:textId="1CDDE90E" w:rsidR="00022C30" w:rsidRPr="00022C30" w:rsidRDefault="00022C30" w:rsidP="00022C30">
            <w:pPr>
              <w:ind w:left="-38" w:right="-141"/>
              <w:jc w:val="center"/>
              <w:rPr>
                <w:sz w:val="20"/>
                <w:szCs w:val="20"/>
              </w:rPr>
            </w:pPr>
            <w:r w:rsidRPr="00022C30">
              <w:rPr>
                <w:sz w:val="20"/>
                <w:szCs w:val="20"/>
              </w:rPr>
              <w:t>12762,604</w:t>
            </w:r>
          </w:p>
        </w:tc>
        <w:tc>
          <w:tcPr>
            <w:tcW w:w="301" w:type="pct"/>
            <w:tcBorders>
              <w:top w:val="nil"/>
              <w:left w:val="nil"/>
              <w:bottom w:val="single" w:sz="8" w:space="0" w:color="auto"/>
              <w:right w:val="single" w:sz="8" w:space="0" w:color="auto"/>
            </w:tcBorders>
            <w:shd w:val="clear" w:color="000000" w:fill="FFFFFF"/>
            <w:noWrap/>
            <w:vAlign w:val="center"/>
          </w:tcPr>
          <w:p w14:paraId="58097B2A" w14:textId="7A7E2DCB" w:rsidR="00022C30" w:rsidRPr="00022C30" w:rsidRDefault="00022C30" w:rsidP="00022C30">
            <w:pPr>
              <w:ind w:left="-38" w:right="-141"/>
              <w:jc w:val="center"/>
              <w:rPr>
                <w:sz w:val="20"/>
                <w:szCs w:val="20"/>
              </w:rPr>
            </w:pPr>
            <w:r w:rsidRPr="00022C30">
              <w:rPr>
                <w:sz w:val="20"/>
                <w:szCs w:val="20"/>
              </w:rPr>
              <w:t>10431,088</w:t>
            </w:r>
          </w:p>
        </w:tc>
        <w:tc>
          <w:tcPr>
            <w:tcW w:w="341" w:type="pct"/>
            <w:tcBorders>
              <w:top w:val="nil"/>
              <w:left w:val="nil"/>
              <w:bottom w:val="single" w:sz="8" w:space="0" w:color="auto"/>
              <w:right w:val="single" w:sz="8" w:space="0" w:color="auto"/>
            </w:tcBorders>
            <w:shd w:val="clear" w:color="000000" w:fill="FFFFFF"/>
            <w:noWrap/>
            <w:vAlign w:val="center"/>
          </w:tcPr>
          <w:p w14:paraId="7EC6DAFD" w14:textId="4F4F3C33" w:rsidR="00022C30" w:rsidRPr="00022C30" w:rsidRDefault="00022C30" w:rsidP="00022C30">
            <w:pPr>
              <w:ind w:left="-38" w:right="-141"/>
              <w:jc w:val="center"/>
              <w:rPr>
                <w:sz w:val="20"/>
                <w:szCs w:val="20"/>
              </w:rPr>
            </w:pPr>
            <w:r w:rsidRPr="00022C30">
              <w:rPr>
                <w:sz w:val="20"/>
                <w:szCs w:val="20"/>
              </w:rPr>
              <w:t>10237,073</w:t>
            </w:r>
          </w:p>
        </w:tc>
        <w:tc>
          <w:tcPr>
            <w:tcW w:w="311" w:type="pct"/>
            <w:tcBorders>
              <w:top w:val="nil"/>
              <w:left w:val="nil"/>
              <w:bottom w:val="single" w:sz="8" w:space="0" w:color="auto"/>
              <w:right w:val="single" w:sz="8" w:space="0" w:color="auto"/>
            </w:tcBorders>
            <w:shd w:val="clear" w:color="000000" w:fill="FFFFFF"/>
            <w:noWrap/>
            <w:vAlign w:val="center"/>
          </w:tcPr>
          <w:p w14:paraId="2DCC08DB" w14:textId="04A8EAFD" w:rsidR="00022C30" w:rsidRPr="00022C30" w:rsidRDefault="00022C30" w:rsidP="00022C30">
            <w:pPr>
              <w:ind w:left="-38" w:right="-141"/>
              <w:jc w:val="center"/>
              <w:rPr>
                <w:sz w:val="20"/>
                <w:szCs w:val="20"/>
              </w:rPr>
            </w:pPr>
            <w:r w:rsidRPr="00022C30">
              <w:rPr>
                <w:sz w:val="20"/>
                <w:szCs w:val="20"/>
              </w:rPr>
              <w:t>4557,399</w:t>
            </w:r>
          </w:p>
        </w:tc>
        <w:tc>
          <w:tcPr>
            <w:tcW w:w="421" w:type="pct"/>
            <w:tcBorders>
              <w:top w:val="nil"/>
              <w:left w:val="nil"/>
              <w:bottom w:val="single" w:sz="8" w:space="0" w:color="auto"/>
              <w:right w:val="single" w:sz="8" w:space="0" w:color="auto"/>
            </w:tcBorders>
            <w:shd w:val="clear" w:color="000000" w:fill="FFFFFF"/>
            <w:noWrap/>
            <w:vAlign w:val="center"/>
          </w:tcPr>
          <w:p w14:paraId="077C9799" w14:textId="72EC4D9C" w:rsidR="00022C30" w:rsidRPr="00022C30" w:rsidRDefault="00022C30" w:rsidP="00022C30">
            <w:pPr>
              <w:ind w:left="-38" w:right="-141"/>
              <w:jc w:val="center"/>
              <w:rPr>
                <w:sz w:val="20"/>
                <w:szCs w:val="20"/>
              </w:rPr>
            </w:pPr>
            <w:r w:rsidRPr="00022C30">
              <w:rPr>
                <w:sz w:val="20"/>
                <w:szCs w:val="20"/>
              </w:rPr>
              <w:t>17088,155</w:t>
            </w:r>
          </w:p>
        </w:tc>
        <w:tc>
          <w:tcPr>
            <w:tcW w:w="416" w:type="pct"/>
            <w:tcBorders>
              <w:top w:val="nil"/>
              <w:left w:val="nil"/>
              <w:bottom w:val="single" w:sz="8" w:space="0" w:color="auto"/>
              <w:right w:val="single" w:sz="8" w:space="0" w:color="auto"/>
            </w:tcBorders>
            <w:shd w:val="clear" w:color="000000" w:fill="FFFFFF"/>
            <w:vAlign w:val="center"/>
          </w:tcPr>
          <w:p w14:paraId="690FF76B" w14:textId="7DEA7C04" w:rsidR="00022C30" w:rsidRPr="00022C30" w:rsidRDefault="00022C30" w:rsidP="00022C30">
            <w:pPr>
              <w:ind w:left="-38" w:right="-141"/>
              <w:jc w:val="center"/>
              <w:rPr>
                <w:sz w:val="20"/>
                <w:szCs w:val="20"/>
              </w:rPr>
            </w:pPr>
            <w:r w:rsidRPr="00022C30">
              <w:rPr>
                <w:sz w:val="20"/>
                <w:szCs w:val="20"/>
              </w:rPr>
              <w:t>8750,000</w:t>
            </w:r>
          </w:p>
        </w:tc>
      </w:tr>
      <w:tr w:rsidR="00022C30" w:rsidRPr="009E4337" w14:paraId="1195A6C5" w14:textId="2493A14F" w:rsidTr="00022C30">
        <w:trPr>
          <w:cantSplit/>
          <w:jc w:val="center"/>
        </w:trPr>
        <w:tc>
          <w:tcPr>
            <w:tcW w:w="214" w:type="pct"/>
            <w:vAlign w:val="center"/>
          </w:tcPr>
          <w:p w14:paraId="33A1F532" w14:textId="77777777" w:rsidR="00022C30" w:rsidRPr="009E4337" w:rsidRDefault="00022C30" w:rsidP="00022C30">
            <w:pPr>
              <w:jc w:val="center"/>
              <w:rPr>
                <w:bCs/>
                <w:sz w:val="20"/>
                <w:szCs w:val="20"/>
              </w:rPr>
            </w:pPr>
            <w:r w:rsidRPr="009E4337">
              <w:rPr>
                <w:bCs/>
                <w:sz w:val="20"/>
                <w:szCs w:val="20"/>
              </w:rPr>
              <w:t>2</w:t>
            </w:r>
          </w:p>
        </w:tc>
        <w:tc>
          <w:tcPr>
            <w:tcW w:w="1954" w:type="pct"/>
            <w:shd w:val="clear" w:color="auto" w:fill="auto"/>
            <w:noWrap/>
            <w:vAlign w:val="center"/>
          </w:tcPr>
          <w:p w14:paraId="67485601" w14:textId="4AD5155C" w:rsidR="00022C30" w:rsidRPr="009E4337" w:rsidRDefault="00022C30" w:rsidP="00022C30">
            <w:pPr>
              <w:jc w:val="center"/>
              <w:rPr>
                <w:bCs/>
                <w:sz w:val="20"/>
                <w:szCs w:val="20"/>
              </w:rPr>
            </w:pPr>
            <w:r w:rsidRPr="009E4337">
              <w:rPr>
                <w:bCs/>
                <w:sz w:val="20"/>
                <w:szCs w:val="20"/>
              </w:rPr>
              <w:t xml:space="preserve">Средневзвешенная оценочная стоимость производства тепла </w:t>
            </w:r>
          </w:p>
        </w:tc>
        <w:tc>
          <w:tcPr>
            <w:tcW w:w="417" w:type="pct"/>
            <w:shd w:val="clear" w:color="auto" w:fill="auto"/>
            <w:vAlign w:val="center"/>
          </w:tcPr>
          <w:p w14:paraId="5D185235" w14:textId="77777777" w:rsidR="00022C30" w:rsidRPr="009E4337" w:rsidRDefault="00022C30" w:rsidP="00022C30">
            <w:pPr>
              <w:ind w:left="-38" w:right="-141"/>
              <w:jc w:val="center"/>
              <w:rPr>
                <w:bCs/>
                <w:sz w:val="20"/>
                <w:szCs w:val="20"/>
              </w:rPr>
            </w:pPr>
            <w:r w:rsidRPr="009E4337">
              <w:rPr>
                <w:bCs/>
                <w:sz w:val="20"/>
                <w:szCs w:val="20"/>
              </w:rPr>
              <w:t>руб./Гкал</w:t>
            </w:r>
          </w:p>
        </w:tc>
        <w:tc>
          <w:tcPr>
            <w:tcW w:w="297" w:type="pct"/>
            <w:tcBorders>
              <w:top w:val="single" w:sz="4" w:space="0" w:color="auto"/>
              <w:left w:val="nil"/>
              <w:bottom w:val="single" w:sz="4" w:space="0" w:color="auto"/>
              <w:right w:val="single" w:sz="4" w:space="0" w:color="auto"/>
            </w:tcBorders>
            <w:shd w:val="clear" w:color="auto" w:fill="auto"/>
            <w:noWrap/>
            <w:vAlign w:val="center"/>
          </w:tcPr>
          <w:p w14:paraId="0C66A2AD" w14:textId="4CDC00C7" w:rsidR="00022C30" w:rsidRPr="00022C30" w:rsidRDefault="00022C30" w:rsidP="00022C30">
            <w:pPr>
              <w:ind w:left="-38" w:right="-141"/>
              <w:jc w:val="center"/>
              <w:rPr>
                <w:sz w:val="20"/>
                <w:szCs w:val="20"/>
              </w:rPr>
            </w:pPr>
            <w:r w:rsidRPr="00022C30">
              <w:rPr>
                <w:color w:val="000000"/>
                <w:sz w:val="20"/>
                <w:szCs w:val="20"/>
              </w:rPr>
              <w:t>7142,69</w:t>
            </w:r>
          </w:p>
        </w:tc>
        <w:tc>
          <w:tcPr>
            <w:tcW w:w="3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7B832A" w14:textId="166008CC" w:rsidR="00022C30" w:rsidRPr="00022C30" w:rsidRDefault="00022C30" w:rsidP="00022C30">
            <w:pPr>
              <w:ind w:left="-38" w:right="-141"/>
              <w:jc w:val="center"/>
              <w:rPr>
                <w:sz w:val="20"/>
                <w:szCs w:val="20"/>
              </w:rPr>
            </w:pPr>
            <w:r w:rsidRPr="00022C30">
              <w:rPr>
                <w:color w:val="000000"/>
                <w:sz w:val="20"/>
                <w:szCs w:val="20"/>
              </w:rPr>
              <w:t>7535,54</w:t>
            </w:r>
          </w:p>
        </w:tc>
        <w:tc>
          <w:tcPr>
            <w:tcW w:w="3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63C491" w14:textId="597DF617" w:rsidR="00022C30" w:rsidRPr="00022C30" w:rsidRDefault="00022C30" w:rsidP="00022C30">
            <w:pPr>
              <w:ind w:left="-38" w:right="-141"/>
              <w:jc w:val="center"/>
              <w:rPr>
                <w:sz w:val="20"/>
                <w:szCs w:val="20"/>
              </w:rPr>
            </w:pPr>
            <w:r w:rsidRPr="00022C30">
              <w:rPr>
                <w:color w:val="000000"/>
                <w:sz w:val="20"/>
                <w:szCs w:val="20"/>
              </w:rPr>
              <w:t>7874,64</w:t>
            </w:r>
          </w:p>
        </w:tc>
        <w:tc>
          <w:tcPr>
            <w:tcW w:w="34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78AE24" w14:textId="272B1914" w:rsidR="00022C30" w:rsidRPr="00022C30" w:rsidRDefault="00022C30" w:rsidP="00022C30">
            <w:pPr>
              <w:ind w:left="-38" w:right="-141"/>
              <w:jc w:val="center"/>
              <w:rPr>
                <w:sz w:val="20"/>
                <w:szCs w:val="20"/>
              </w:rPr>
            </w:pPr>
            <w:r w:rsidRPr="00022C30">
              <w:rPr>
                <w:color w:val="000000"/>
                <w:sz w:val="20"/>
                <w:szCs w:val="20"/>
              </w:rPr>
              <w:t>8197,50</w:t>
            </w:r>
          </w:p>
        </w:tc>
        <w:tc>
          <w:tcPr>
            <w:tcW w:w="31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BD6F26" w14:textId="035A133A" w:rsidR="00022C30" w:rsidRPr="00022C30" w:rsidRDefault="00022C30" w:rsidP="00022C30">
            <w:pPr>
              <w:ind w:left="-38" w:right="-141"/>
              <w:jc w:val="center"/>
              <w:rPr>
                <w:sz w:val="20"/>
                <w:szCs w:val="20"/>
              </w:rPr>
            </w:pPr>
            <w:r w:rsidRPr="00022C30">
              <w:rPr>
                <w:color w:val="000000"/>
                <w:sz w:val="20"/>
                <w:szCs w:val="20"/>
              </w:rPr>
              <w:t>8361,45</w:t>
            </w:r>
          </w:p>
        </w:tc>
        <w:tc>
          <w:tcPr>
            <w:tcW w:w="42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5DD700" w14:textId="6C319A88" w:rsidR="00022C30" w:rsidRPr="00022C30" w:rsidRDefault="00022C30" w:rsidP="00022C30">
            <w:pPr>
              <w:ind w:left="-38" w:right="-141"/>
              <w:jc w:val="center"/>
              <w:rPr>
                <w:sz w:val="20"/>
                <w:szCs w:val="20"/>
              </w:rPr>
            </w:pPr>
            <w:r w:rsidRPr="00022C30">
              <w:rPr>
                <w:color w:val="000000"/>
                <w:sz w:val="20"/>
                <w:szCs w:val="20"/>
              </w:rPr>
              <w:t>9416,35</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14:paraId="4EA01A95" w14:textId="5F23BDE3" w:rsidR="00022C30" w:rsidRPr="00022C30" w:rsidRDefault="00022C30" w:rsidP="00022C30">
            <w:pPr>
              <w:ind w:left="-38" w:right="-141"/>
              <w:jc w:val="center"/>
              <w:rPr>
                <w:sz w:val="20"/>
                <w:szCs w:val="20"/>
              </w:rPr>
            </w:pPr>
            <w:r w:rsidRPr="00022C30">
              <w:rPr>
                <w:color w:val="000000"/>
                <w:sz w:val="20"/>
                <w:szCs w:val="20"/>
              </w:rPr>
              <w:t>10604,34</w:t>
            </w:r>
          </w:p>
        </w:tc>
      </w:tr>
      <w:tr w:rsidR="00022C30" w:rsidRPr="009E4337" w14:paraId="48AADD7D" w14:textId="6F289986" w:rsidTr="00022C30">
        <w:trPr>
          <w:cantSplit/>
          <w:jc w:val="center"/>
        </w:trPr>
        <w:tc>
          <w:tcPr>
            <w:tcW w:w="214" w:type="pct"/>
            <w:vAlign w:val="center"/>
          </w:tcPr>
          <w:p w14:paraId="352B974D" w14:textId="77777777" w:rsidR="00022C30" w:rsidRPr="009E4337" w:rsidRDefault="00022C30" w:rsidP="00022C30">
            <w:pPr>
              <w:jc w:val="center"/>
              <w:rPr>
                <w:bCs/>
                <w:sz w:val="20"/>
                <w:szCs w:val="20"/>
              </w:rPr>
            </w:pPr>
            <w:r w:rsidRPr="009E4337">
              <w:rPr>
                <w:bCs/>
                <w:sz w:val="20"/>
                <w:szCs w:val="20"/>
              </w:rPr>
              <w:t>3</w:t>
            </w:r>
          </w:p>
        </w:tc>
        <w:tc>
          <w:tcPr>
            <w:tcW w:w="1954" w:type="pct"/>
            <w:shd w:val="clear" w:color="auto" w:fill="auto"/>
            <w:noWrap/>
            <w:vAlign w:val="center"/>
          </w:tcPr>
          <w:p w14:paraId="6458469A" w14:textId="697EB067" w:rsidR="00022C30" w:rsidRPr="009E4337" w:rsidRDefault="00022C30" w:rsidP="00022C30">
            <w:pPr>
              <w:jc w:val="center"/>
              <w:rPr>
                <w:bCs/>
                <w:sz w:val="20"/>
                <w:szCs w:val="20"/>
              </w:rPr>
            </w:pPr>
            <w:r w:rsidRPr="009E4337">
              <w:rPr>
                <w:bCs/>
                <w:sz w:val="20"/>
                <w:szCs w:val="20"/>
              </w:rPr>
              <w:t xml:space="preserve">Средневзвешенная оценочная стоимость производства тепла с учетом инвестиционной составляющей </w:t>
            </w:r>
          </w:p>
        </w:tc>
        <w:tc>
          <w:tcPr>
            <w:tcW w:w="417" w:type="pct"/>
            <w:shd w:val="clear" w:color="auto" w:fill="auto"/>
            <w:vAlign w:val="center"/>
          </w:tcPr>
          <w:p w14:paraId="299975C9" w14:textId="77777777" w:rsidR="00022C30" w:rsidRPr="009E4337" w:rsidRDefault="00022C30" w:rsidP="00022C30">
            <w:pPr>
              <w:ind w:left="-38" w:right="-141"/>
              <w:jc w:val="center"/>
              <w:rPr>
                <w:bCs/>
                <w:sz w:val="20"/>
                <w:szCs w:val="20"/>
              </w:rPr>
            </w:pPr>
            <w:r w:rsidRPr="009E4337">
              <w:rPr>
                <w:bCs/>
                <w:sz w:val="20"/>
                <w:szCs w:val="20"/>
              </w:rPr>
              <w:t>руб./Гкал</w:t>
            </w:r>
          </w:p>
        </w:tc>
        <w:tc>
          <w:tcPr>
            <w:tcW w:w="297" w:type="pct"/>
            <w:tcBorders>
              <w:top w:val="single" w:sz="4" w:space="0" w:color="auto"/>
              <w:left w:val="nil"/>
              <w:bottom w:val="single" w:sz="4" w:space="0" w:color="auto"/>
              <w:right w:val="single" w:sz="4" w:space="0" w:color="auto"/>
            </w:tcBorders>
            <w:shd w:val="clear" w:color="auto" w:fill="auto"/>
            <w:noWrap/>
            <w:vAlign w:val="center"/>
          </w:tcPr>
          <w:p w14:paraId="7C1A09D5" w14:textId="0B54CE5C" w:rsidR="00022C30" w:rsidRPr="00022C30" w:rsidRDefault="00022C30" w:rsidP="00022C30">
            <w:pPr>
              <w:ind w:left="-38" w:right="-141"/>
              <w:jc w:val="center"/>
              <w:rPr>
                <w:sz w:val="20"/>
                <w:szCs w:val="20"/>
              </w:rPr>
            </w:pPr>
            <w:r w:rsidRPr="00022C30">
              <w:rPr>
                <w:color w:val="000000"/>
                <w:sz w:val="20"/>
                <w:szCs w:val="20"/>
              </w:rPr>
              <w:t>7161,18</w:t>
            </w:r>
          </w:p>
        </w:tc>
        <w:tc>
          <w:tcPr>
            <w:tcW w:w="3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F83AA0" w14:textId="18EFF00D" w:rsidR="00022C30" w:rsidRPr="00022C30" w:rsidRDefault="00022C30" w:rsidP="00022C30">
            <w:pPr>
              <w:ind w:left="-38" w:right="-141"/>
              <w:jc w:val="center"/>
              <w:rPr>
                <w:sz w:val="20"/>
                <w:szCs w:val="20"/>
              </w:rPr>
            </w:pPr>
            <w:r w:rsidRPr="00022C30">
              <w:rPr>
                <w:color w:val="000000"/>
                <w:sz w:val="20"/>
                <w:szCs w:val="20"/>
              </w:rPr>
              <w:t>7878,13</w:t>
            </w:r>
          </w:p>
        </w:tc>
        <w:tc>
          <w:tcPr>
            <w:tcW w:w="3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EDD017" w14:textId="690AC13E" w:rsidR="00022C30" w:rsidRPr="00022C30" w:rsidRDefault="00022C30" w:rsidP="00022C30">
            <w:pPr>
              <w:ind w:left="-38" w:right="-141"/>
              <w:jc w:val="center"/>
              <w:rPr>
                <w:sz w:val="20"/>
                <w:szCs w:val="20"/>
              </w:rPr>
            </w:pPr>
            <w:r w:rsidRPr="00022C30">
              <w:rPr>
                <w:color w:val="000000"/>
                <w:sz w:val="20"/>
                <w:szCs w:val="20"/>
              </w:rPr>
              <w:t>8217,23</w:t>
            </w:r>
          </w:p>
        </w:tc>
        <w:tc>
          <w:tcPr>
            <w:tcW w:w="34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54AC2A" w14:textId="283DB27D" w:rsidR="00022C30" w:rsidRPr="00022C30" w:rsidRDefault="00022C30" w:rsidP="00022C30">
            <w:pPr>
              <w:ind w:left="-38" w:right="-141"/>
              <w:jc w:val="center"/>
              <w:rPr>
                <w:sz w:val="20"/>
                <w:szCs w:val="20"/>
              </w:rPr>
            </w:pPr>
            <w:r w:rsidRPr="00022C30">
              <w:rPr>
                <w:color w:val="000000"/>
                <w:sz w:val="20"/>
                <w:szCs w:val="20"/>
              </w:rPr>
              <w:t>8540,09</w:t>
            </w:r>
          </w:p>
        </w:tc>
        <w:tc>
          <w:tcPr>
            <w:tcW w:w="31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5DAEBD" w14:textId="1574AF5C" w:rsidR="00022C30" w:rsidRPr="00022C30" w:rsidRDefault="00022C30" w:rsidP="00022C30">
            <w:pPr>
              <w:ind w:left="-38" w:right="-141"/>
              <w:jc w:val="center"/>
              <w:rPr>
                <w:sz w:val="20"/>
                <w:szCs w:val="20"/>
              </w:rPr>
            </w:pPr>
            <w:r w:rsidRPr="00022C30">
              <w:rPr>
                <w:color w:val="000000"/>
                <w:sz w:val="20"/>
                <w:szCs w:val="20"/>
              </w:rPr>
              <w:t>8704,04</w:t>
            </w:r>
          </w:p>
        </w:tc>
        <w:tc>
          <w:tcPr>
            <w:tcW w:w="42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05364B" w14:textId="7373A04A" w:rsidR="00022C30" w:rsidRPr="00022C30" w:rsidRDefault="00022C30" w:rsidP="00022C30">
            <w:pPr>
              <w:ind w:left="-38" w:right="-141"/>
              <w:jc w:val="center"/>
              <w:rPr>
                <w:sz w:val="20"/>
                <w:szCs w:val="20"/>
              </w:rPr>
            </w:pPr>
            <w:r w:rsidRPr="00022C30">
              <w:rPr>
                <w:color w:val="000000"/>
                <w:sz w:val="20"/>
                <w:szCs w:val="20"/>
              </w:rPr>
              <w:t>9758,94</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14:paraId="039689E4" w14:textId="67E6E6F6" w:rsidR="00022C30" w:rsidRPr="00022C30" w:rsidRDefault="00022C30" w:rsidP="00022C30">
            <w:pPr>
              <w:ind w:left="-38" w:right="-141"/>
              <w:jc w:val="center"/>
              <w:rPr>
                <w:sz w:val="20"/>
                <w:szCs w:val="20"/>
              </w:rPr>
            </w:pPr>
            <w:r w:rsidRPr="00022C30">
              <w:rPr>
                <w:color w:val="000000"/>
                <w:sz w:val="20"/>
                <w:szCs w:val="20"/>
              </w:rPr>
              <w:t>10946,93</w:t>
            </w:r>
          </w:p>
        </w:tc>
      </w:tr>
      <w:tr w:rsidR="00022C30" w:rsidRPr="009E4337" w14:paraId="5E020F10" w14:textId="4134ABFF" w:rsidTr="00022C30">
        <w:trPr>
          <w:cantSplit/>
          <w:jc w:val="center"/>
        </w:trPr>
        <w:tc>
          <w:tcPr>
            <w:tcW w:w="214" w:type="pct"/>
            <w:vAlign w:val="center"/>
          </w:tcPr>
          <w:p w14:paraId="5DFFF2B4" w14:textId="77777777" w:rsidR="00022C30" w:rsidRPr="009E4337" w:rsidRDefault="00022C30" w:rsidP="00022C30">
            <w:pPr>
              <w:jc w:val="center"/>
              <w:rPr>
                <w:bCs/>
                <w:sz w:val="20"/>
                <w:szCs w:val="20"/>
              </w:rPr>
            </w:pPr>
            <w:r w:rsidRPr="009E4337">
              <w:rPr>
                <w:bCs/>
                <w:sz w:val="20"/>
                <w:szCs w:val="20"/>
              </w:rPr>
              <w:t>4</w:t>
            </w:r>
          </w:p>
        </w:tc>
        <w:tc>
          <w:tcPr>
            <w:tcW w:w="1954" w:type="pct"/>
            <w:shd w:val="clear" w:color="auto" w:fill="auto"/>
            <w:noWrap/>
            <w:vAlign w:val="center"/>
          </w:tcPr>
          <w:p w14:paraId="3F0ECB9E" w14:textId="77777777" w:rsidR="00022C30" w:rsidRPr="009E4337" w:rsidRDefault="00022C30" w:rsidP="00022C30">
            <w:pPr>
              <w:jc w:val="center"/>
              <w:rPr>
                <w:bCs/>
                <w:sz w:val="20"/>
                <w:szCs w:val="20"/>
              </w:rPr>
            </w:pPr>
            <w:r w:rsidRPr="009E4337">
              <w:rPr>
                <w:bCs/>
                <w:sz w:val="20"/>
                <w:szCs w:val="20"/>
              </w:rPr>
              <w:t>Оценочная стоимость производства тепла (с использованием индекса роста цен на тепловую энергию)</w:t>
            </w:r>
          </w:p>
        </w:tc>
        <w:tc>
          <w:tcPr>
            <w:tcW w:w="417" w:type="pct"/>
            <w:shd w:val="clear" w:color="auto" w:fill="auto"/>
            <w:vAlign w:val="center"/>
          </w:tcPr>
          <w:p w14:paraId="35A63947" w14:textId="77777777" w:rsidR="00022C30" w:rsidRPr="009E4337" w:rsidRDefault="00022C30" w:rsidP="00022C30">
            <w:pPr>
              <w:ind w:left="-38" w:right="-141"/>
              <w:jc w:val="center"/>
              <w:rPr>
                <w:bCs/>
                <w:sz w:val="20"/>
                <w:szCs w:val="20"/>
              </w:rPr>
            </w:pPr>
            <w:r w:rsidRPr="009E4337">
              <w:rPr>
                <w:bCs/>
                <w:sz w:val="20"/>
                <w:szCs w:val="20"/>
              </w:rPr>
              <w:t>руб./Гкал</w:t>
            </w:r>
          </w:p>
        </w:tc>
        <w:tc>
          <w:tcPr>
            <w:tcW w:w="297" w:type="pct"/>
            <w:tcBorders>
              <w:top w:val="single" w:sz="4" w:space="0" w:color="auto"/>
              <w:left w:val="nil"/>
              <w:bottom w:val="single" w:sz="4" w:space="0" w:color="auto"/>
              <w:right w:val="single" w:sz="4" w:space="0" w:color="auto"/>
            </w:tcBorders>
            <w:shd w:val="clear" w:color="auto" w:fill="auto"/>
            <w:noWrap/>
            <w:vAlign w:val="center"/>
          </w:tcPr>
          <w:p w14:paraId="76C4A6A9" w14:textId="0912729F" w:rsidR="00022C30" w:rsidRPr="00022C30" w:rsidRDefault="00022C30" w:rsidP="00022C30">
            <w:pPr>
              <w:ind w:left="-38" w:right="-141"/>
              <w:jc w:val="center"/>
              <w:rPr>
                <w:sz w:val="20"/>
                <w:szCs w:val="20"/>
              </w:rPr>
            </w:pPr>
            <w:r w:rsidRPr="00022C30">
              <w:rPr>
                <w:color w:val="000000"/>
                <w:sz w:val="20"/>
                <w:szCs w:val="20"/>
              </w:rPr>
              <w:t>5875,01</w:t>
            </w:r>
          </w:p>
        </w:tc>
        <w:tc>
          <w:tcPr>
            <w:tcW w:w="3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3A90A9" w14:textId="2D8C3409" w:rsidR="00022C30" w:rsidRPr="00022C30" w:rsidRDefault="00022C30" w:rsidP="00022C30">
            <w:pPr>
              <w:ind w:left="-38" w:right="-141"/>
              <w:jc w:val="center"/>
              <w:rPr>
                <w:sz w:val="20"/>
                <w:szCs w:val="20"/>
              </w:rPr>
            </w:pPr>
            <w:r w:rsidRPr="00022C30">
              <w:rPr>
                <w:color w:val="000000"/>
                <w:sz w:val="20"/>
                <w:szCs w:val="20"/>
              </w:rPr>
              <w:t>6133,51</w:t>
            </w:r>
          </w:p>
        </w:tc>
        <w:tc>
          <w:tcPr>
            <w:tcW w:w="3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CC998E" w14:textId="1819EED4" w:rsidR="00022C30" w:rsidRPr="00022C30" w:rsidRDefault="00022C30" w:rsidP="00022C30">
            <w:pPr>
              <w:ind w:left="-38" w:right="-141"/>
              <w:jc w:val="center"/>
              <w:rPr>
                <w:sz w:val="20"/>
                <w:szCs w:val="20"/>
              </w:rPr>
            </w:pPr>
            <w:r w:rsidRPr="00022C30">
              <w:rPr>
                <w:color w:val="000000"/>
                <w:sz w:val="20"/>
                <w:szCs w:val="20"/>
              </w:rPr>
              <w:t>6372,72</w:t>
            </w:r>
          </w:p>
        </w:tc>
        <w:tc>
          <w:tcPr>
            <w:tcW w:w="34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2BC7A9" w14:textId="364333CB" w:rsidR="00022C30" w:rsidRPr="00022C30" w:rsidRDefault="00022C30" w:rsidP="00022C30">
            <w:pPr>
              <w:ind w:left="-38" w:right="-141"/>
              <w:jc w:val="center"/>
              <w:rPr>
                <w:sz w:val="20"/>
                <w:szCs w:val="20"/>
              </w:rPr>
            </w:pPr>
            <w:r w:rsidRPr="00022C30">
              <w:rPr>
                <w:color w:val="000000"/>
                <w:sz w:val="20"/>
                <w:szCs w:val="20"/>
              </w:rPr>
              <w:t>6519,29</w:t>
            </w:r>
          </w:p>
        </w:tc>
        <w:tc>
          <w:tcPr>
            <w:tcW w:w="31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C97679A" w14:textId="281C43D7" w:rsidR="00022C30" w:rsidRPr="00022C30" w:rsidRDefault="00022C30" w:rsidP="00022C30">
            <w:pPr>
              <w:ind w:left="-38" w:right="-141"/>
              <w:jc w:val="center"/>
              <w:rPr>
                <w:sz w:val="20"/>
                <w:szCs w:val="20"/>
              </w:rPr>
            </w:pPr>
            <w:r w:rsidRPr="00022C30">
              <w:rPr>
                <w:color w:val="000000"/>
                <w:sz w:val="20"/>
                <w:szCs w:val="20"/>
              </w:rPr>
              <w:t>6669,24</w:t>
            </w:r>
          </w:p>
        </w:tc>
        <w:tc>
          <w:tcPr>
            <w:tcW w:w="42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76E442F" w14:textId="039B5F24" w:rsidR="00022C30" w:rsidRPr="00022C30" w:rsidRDefault="00022C30" w:rsidP="00022C30">
            <w:pPr>
              <w:ind w:left="-38" w:right="-141"/>
              <w:jc w:val="center"/>
              <w:rPr>
                <w:sz w:val="20"/>
                <w:szCs w:val="20"/>
              </w:rPr>
            </w:pPr>
            <w:r w:rsidRPr="00022C30">
              <w:rPr>
                <w:color w:val="000000"/>
                <w:sz w:val="20"/>
                <w:szCs w:val="20"/>
              </w:rPr>
              <w:t>8133,73</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14:paraId="1CB72A02" w14:textId="0CFD95E6" w:rsidR="00022C30" w:rsidRPr="00022C30" w:rsidRDefault="00022C30" w:rsidP="00022C30">
            <w:pPr>
              <w:ind w:left="-38" w:right="-141"/>
              <w:jc w:val="center"/>
              <w:rPr>
                <w:sz w:val="20"/>
                <w:szCs w:val="20"/>
              </w:rPr>
            </w:pPr>
            <w:r w:rsidRPr="00022C30">
              <w:rPr>
                <w:color w:val="000000"/>
                <w:sz w:val="20"/>
                <w:szCs w:val="20"/>
              </w:rPr>
              <w:t>10232,53</w:t>
            </w:r>
          </w:p>
        </w:tc>
      </w:tr>
    </w:tbl>
    <w:bookmarkEnd w:id="564"/>
    <w:p w14:paraId="1008B79A" w14:textId="6C74C664" w:rsidR="00E16785" w:rsidRPr="009E4337" w:rsidRDefault="00E16785" w:rsidP="00E16785">
      <w:pPr>
        <w:pStyle w:val="Affa"/>
        <w:ind w:firstLine="0"/>
        <w:rPr>
          <w:sz w:val="22"/>
        </w:rPr>
      </w:pPr>
      <w:r w:rsidRPr="009E4337">
        <w:rPr>
          <w:sz w:val="22"/>
        </w:rPr>
        <w:t>*- Прогнозирование</w:t>
      </w:r>
      <w:r w:rsidRPr="009E4337">
        <w:rPr>
          <w:spacing w:val="1"/>
          <w:sz w:val="22"/>
        </w:rPr>
        <w:t xml:space="preserve"> </w:t>
      </w:r>
      <w:r w:rsidRPr="009E4337">
        <w:rPr>
          <w:sz w:val="22"/>
        </w:rPr>
        <w:t>финансово-хозяйственной</w:t>
      </w:r>
      <w:r w:rsidRPr="009E4337">
        <w:rPr>
          <w:spacing w:val="1"/>
          <w:sz w:val="22"/>
        </w:rPr>
        <w:t xml:space="preserve"> </w:t>
      </w:r>
      <w:r w:rsidRPr="009E4337">
        <w:rPr>
          <w:sz w:val="22"/>
        </w:rPr>
        <w:t>деятельности</w:t>
      </w:r>
      <w:r w:rsidRPr="009E4337">
        <w:rPr>
          <w:spacing w:val="1"/>
          <w:sz w:val="22"/>
        </w:rPr>
        <w:t xml:space="preserve"> </w:t>
      </w:r>
      <w:r w:rsidRPr="009E4337">
        <w:rPr>
          <w:sz w:val="22"/>
        </w:rPr>
        <w:t>Теплоснабжающей</w:t>
      </w:r>
      <w:r w:rsidRPr="009E4337">
        <w:rPr>
          <w:spacing w:val="1"/>
          <w:sz w:val="22"/>
        </w:rPr>
        <w:t xml:space="preserve"> </w:t>
      </w:r>
      <w:r w:rsidRPr="009E4337">
        <w:rPr>
          <w:sz w:val="22"/>
        </w:rPr>
        <w:t>организации</w:t>
      </w:r>
      <w:r w:rsidRPr="009E4337">
        <w:rPr>
          <w:spacing w:val="1"/>
          <w:sz w:val="22"/>
        </w:rPr>
        <w:t xml:space="preserve"> </w:t>
      </w:r>
      <w:r w:rsidRPr="009E4337">
        <w:rPr>
          <w:sz w:val="22"/>
        </w:rPr>
        <w:t>проводится на основе фактических</w:t>
      </w:r>
      <w:r w:rsidRPr="009E4337">
        <w:rPr>
          <w:spacing w:val="1"/>
          <w:sz w:val="22"/>
        </w:rPr>
        <w:t xml:space="preserve"> </w:t>
      </w:r>
      <w:r w:rsidRPr="009E4337">
        <w:rPr>
          <w:sz w:val="22"/>
        </w:rPr>
        <w:t>показателей</w:t>
      </w:r>
      <w:r w:rsidRPr="009E4337">
        <w:rPr>
          <w:spacing w:val="1"/>
          <w:sz w:val="22"/>
        </w:rPr>
        <w:t xml:space="preserve"> </w:t>
      </w:r>
      <w:r w:rsidRPr="009E4337">
        <w:rPr>
          <w:sz w:val="22"/>
        </w:rPr>
        <w:t>финансово-хозяйственной</w:t>
      </w:r>
      <w:r w:rsidRPr="009E4337">
        <w:rPr>
          <w:spacing w:val="1"/>
          <w:sz w:val="22"/>
        </w:rPr>
        <w:t xml:space="preserve"> </w:t>
      </w:r>
      <w:r w:rsidRPr="009E4337">
        <w:rPr>
          <w:sz w:val="22"/>
        </w:rPr>
        <w:t>деятельности за базовый период регулирования и утверждённый период регулирования на</w:t>
      </w:r>
      <w:r w:rsidR="007536BC" w:rsidRPr="009E4337">
        <w:rPr>
          <w:sz w:val="22"/>
        </w:rPr>
        <w:t xml:space="preserve"> </w:t>
      </w:r>
      <w:r w:rsidRPr="009E4337">
        <w:rPr>
          <w:sz w:val="22"/>
        </w:rPr>
        <w:t>момент разработки схемы теплоснабжения. В качестве исходных данных принимаются с данные портала по</w:t>
      </w:r>
      <w:r w:rsidRPr="009E4337">
        <w:rPr>
          <w:spacing w:val="1"/>
          <w:sz w:val="22"/>
        </w:rPr>
        <w:t xml:space="preserve"> </w:t>
      </w:r>
      <w:r w:rsidRPr="009E4337">
        <w:rPr>
          <w:sz w:val="22"/>
        </w:rPr>
        <w:t>раскрытию информации, подлежащих свободному доступу (</w:t>
      </w:r>
      <w:hyperlink r:id="rId38">
        <w:r w:rsidRPr="009E4337">
          <w:rPr>
            <w:sz w:val="22"/>
            <w:u w:val="single"/>
          </w:rPr>
          <w:t>http://ri.eias.ru</w:t>
        </w:r>
      </w:hyperlink>
      <w:r w:rsidRPr="009E4337">
        <w:rPr>
          <w:sz w:val="22"/>
        </w:rPr>
        <w:t>) и данные от</w:t>
      </w:r>
      <w:r w:rsidRPr="009E4337">
        <w:rPr>
          <w:spacing w:val="1"/>
          <w:sz w:val="22"/>
        </w:rPr>
        <w:t xml:space="preserve"> </w:t>
      </w:r>
      <w:r w:rsidRPr="009E4337">
        <w:rPr>
          <w:sz w:val="22"/>
        </w:rPr>
        <w:t>ТСО.</w:t>
      </w:r>
      <w:r w:rsidRPr="009E4337">
        <w:rPr>
          <w:spacing w:val="1"/>
          <w:sz w:val="22"/>
        </w:rPr>
        <w:t xml:space="preserve"> </w:t>
      </w:r>
    </w:p>
    <w:bookmarkEnd w:id="558"/>
    <w:p w14:paraId="15936AA2" w14:textId="536E7F06" w:rsidR="00E16785" w:rsidRPr="009E4337" w:rsidRDefault="00E16785" w:rsidP="00583C2F">
      <w:pPr>
        <w:pStyle w:val="Affa"/>
      </w:pPr>
    </w:p>
    <w:bookmarkEnd w:id="557"/>
    <w:bookmarkEnd w:id="559"/>
    <w:bookmarkEnd w:id="560"/>
    <w:bookmarkEnd w:id="562"/>
    <w:bookmarkEnd w:id="563"/>
    <w:p w14:paraId="79464F5E" w14:textId="77777777" w:rsidR="00D329E2" w:rsidRPr="009E4337" w:rsidRDefault="00D329E2" w:rsidP="0006129B">
      <w:pPr>
        <w:ind w:firstLine="709"/>
        <w:rPr>
          <w:rStyle w:val="ed"/>
          <w:b/>
        </w:rPr>
        <w:sectPr w:rsidR="00D329E2" w:rsidRPr="009E4337" w:rsidSect="004C5CD6">
          <w:pgSz w:w="16838" w:h="11906" w:orient="landscape"/>
          <w:pgMar w:top="1134" w:right="851" w:bottom="1134" w:left="1134" w:header="708" w:footer="708" w:gutter="0"/>
          <w:cols w:space="708"/>
          <w:docGrid w:linePitch="360"/>
        </w:sectPr>
      </w:pPr>
    </w:p>
    <w:p w14:paraId="195FBB91" w14:textId="77777777" w:rsidR="00A9789A" w:rsidRPr="009E4337" w:rsidRDefault="00A9789A" w:rsidP="00A9789A">
      <w:pPr>
        <w:pStyle w:val="21"/>
        <w:spacing w:line="240" w:lineRule="auto"/>
        <w:rPr>
          <w:rStyle w:val="ed"/>
        </w:rPr>
      </w:pPr>
      <w:bookmarkStart w:id="565" w:name="_Toc158278785"/>
      <w:bookmarkStart w:id="566" w:name="_Toc183331894"/>
      <w:r w:rsidRPr="009E4337">
        <w:rPr>
          <w:rStyle w:val="ed"/>
        </w:rPr>
        <w:lastRenderedPageBreak/>
        <w:t>14.2 Тарифно-балансовые расчетные модели теплоснабжения потребителей по каждой единой теплоснабжающей организации</w:t>
      </w:r>
      <w:bookmarkEnd w:id="565"/>
      <w:bookmarkEnd w:id="566"/>
    </w:p>
    <w:p w14:paraId="08AB6B3E" w14:textId="77777777" w:rsidR="00A9789A" w:rsidRPr="009E4337" w:rsidRDefault="00A9789A" w:rsidP="00A9789A">
      <w:pPr>
        <w:ind w:firstLine="567"/>
      </w:pPr>
      <w:r w:rsidRPr="009E4337">
        <w:t>В соответствии с действующим в сфере государственного ценового регулирования законодательством тариф на тепловую энергию, отпускаемую организацией, должен обеспечивать покрытие как экономически обоснованных расходов организации, так и обеспечивать достаточные средства для финансирования мероприятий по надежному функционированию и развитию систем теплоснабжения.</w:t>
      </w:r>
    </w:p>
    <w:p w14:paraId="333DDA87" w14:textId="77777777" w:rsidR="00A9789A" w:rsidRPr="009E4337" w:rsidRDefault="00A9789A" w:rsidP="00A9789A">
      <w:pPr>
        <w:ind w:firstLine="567"/>
      </w:pPr>
      <w:r w:rsidRPr="009E4337">
        <w:t>Тариф ежегодно пересматривается и устанавливается органом исполнительной власти субъекта РФ в области государственного регулирования цен (тарифов) с учетом изменения экономически обоснованных расходов организации и возможных изменений условий реализации инвестиционной программы.</w:t>
      </w:r>
    </w:p>
    <w:p w14:paraId="66F53EF0" w14:textId="77777777" w:rsidR="00A9789A" w:rsidRPr="009E4337" w:rsidRDefault="00A9789A" w:rsidP="00A9789A">
      <w:pPr>
        <w:ind w:firstLine="567"/>
      </w:pPr>
      <w:r w:rsidRPr="009E4337">
        <w:t>Законодательством определен механизм ограничения предельной величины тарифов путем установления ежегодных предельных индексов роста, а также механизм ограничения предельной величины платы за ЖКУ для граждан путем установления ежегодных предельных индексов роста.</w:t>
      </w:r>
    </w:p>
    <w:p w14:paraId="697C6B7B" w14:textId="77777777" w:rsidR="00A9789A" w:rsidRPr="009E4337" w:rsidRDefault="00A9789A" w:rsidP="00A9789A">
      <w:pPr>
        <w:ind w:firstLine="567"/>
      </w:pPr>
      <w:r w:rsidRPr="009E4337">
        <w:t>При этом возмещение затрат на реализацию рекомендуемых мероприятий организации, осуществляющей регулируемые виды деятельности в сфере теплоснабжения, может потребовать установления для организации тарифов на уровне выше установленного федеральным органом предельного максимального уровня.</w:t>
      </w:r>
    </w:p>
    <w:p w14:paraId="653435E8" w14:textId="77777777" w:rsidR="00A9789A" w:rsidRPr="009E4337" w:rsidRDefault="00A9789A" w:rsidP="00A9789A">
      <w:pPr>
        <w:ind w:firstLine="567"/>
      </w:pPr>
      <w:r w:rsidRPr="009E4337">
        <w:t>Решение об установлении для организации тарифов на уровне выше предельного максимального принимается органом исполнительной власти субъекта РФ в области государственного регулирования тарифов (цен) самостоятельно и не требует согласования с федеральным органом исполнительной власти в области государственного регулирования тарифов в сфере теплоснабжения.</w:t>
      </w:r>
    </w:p>
    <w:p w14:paraId="1CBEEE18" w14:textId="77777777" w:rsidR="005F699F" w:rsidRPr="009E4337" w:rsidRDefault="00CC521F" w:rsidP="0006129B">
      <w:pPr>
        <w:pStyle w:val="21"/>
        <w:spacing w:line="240" w:lineRule="auto"/>
      </w:pPr>
      <w:bookmarkStart w:id="567" w:name="_Toc158278786"/>
      <w:bookmarkStart w:id="568" w:name="_Toc183331895"/>
      <w:r w:rsidRPr="009E4337">
        <w:rPr>
          <w:rStyle w:val="ed"/>
        </w:rPr>
        <w:t>14.3</w:t>
      </w:r>
      <w:r w:rsidR="00CA191E" w:rsidRPr="009E4337">
        <w:rPr>
          <w:rStyle w:val="ed"/>
        </w:rPr>
        <w:t xml:space="preserve"> </w:t>
      </w:r>
      <w:r w:rsidRPr="009E4337">
        <w:rPr>
          <w:rStyle w:val="ed"/>
        </w:rPr>
        <w:t>Р</w:t>
      </w:r>
      <w:r w:rsidR="00CE6763" w:rsidRPr="009E4337">
        <w:rPr>
          <w:rStyle w:val="ed"/>
        </w:rPr>
        <w:t>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567"/>
      <w:bookmarkEnd w:id="568"/>
    </w:p>
    <w:p w14:paraId="126B0ED3" w14:textId="77777777" w:rsidR="00421AC7" w:rsidRDefault="00421AC7" w:rsidP="00421AC7">
      <w:pPr>
        <w:pStyle w:val="Affa"/>
      </w:pPr>
      <w:r>
        <w:t>Основным направлением развития системы теплоснабжения выбрано сохранение существующей системы с проведением работ по модернизации оборудования источника теплоснабжения (замена изношенного оборудования, проведение текущих и плановых ремонтов и т.д.). Для обеспечения качественного и надежного теплоснабжения потребителей, данный вариант развития предусматривает также поэтапную замену изношенных тепловых сетей.</w:t>
      </w:r>
    </w:p>
    <w:p w14:paraId="783103F1" w14:textId="2CB0C04F" w:rsidR="00114626" w:rsidRPr="009E4337" w:rsidRDefault="00583C2F" w:rsidP="0006129B">
      <w:pPr>
        <w:tabs>
          <w:tab w:val="left" w:pos="0"/>
        </w:tabs>
        <w:ind w:firstLine="709"/>
        <w:rPr>
          <w:lang w:eastAsia="ar-SA"/>
        </w:rPr>
      </w:pPr>
      <w:r w:rsidRPr="009E4337">
        <w:rPr>
          <w:lang w:eastAsia="ar-SA"/>
        </w:rPr>
        <w:t xml:space="preserve">Результаты оценки ценовых (тарифных) последствий реализации проектов схемы теплоснабжения на основании разработанных тарифно-балансовых моделей приведены в таблице </w:t>
      </w:r>
      <w:r w:rsidR="009E4337">
        <w:rPr>
          <w:lang w:eastAsia="ar-SA"/>
        </w:rPr>
        <w:t>57</w:t>
      </w:r>
      <w:r w:rsidRPr="009E4337">
        <w:rPr>
          <w:lang w:eastAsia="ar-SA"/>
        </w:rPr>
        <w:t>.</w:t>
      </w:r>
    </w:p>
    <w:p w14:paraId="0B712219" w14:textId="3BCD7877" w:rsidR="004E6F6A" w:rsidRPr="009E4337" w:rsidRDefault="007D12AB" w:rsidP="0006129B">
      <w:pPr>
        <w:pStyle w:val="21"/>
        <w:spacing w:line="240" w:lineRule="auto"/>
        <w:rPr>
          <w:rFonts w:eastAsia="Microsoft YaHei"/>
        </w:rPr>
      </w:pPr>
      <w:bookmarkStart w:id="569" w:name="_Toc158278787"/>
      <w:bookmarkStart w:id="570" w:name="_Toc183331896"/>
      <w:r w:rsidRPr="009E4337">
        <w:rPr>
          <w:rFonts w:eastAsia="Microsoft YaHei"/>
        </w:rPr>
        <w:t>14.</w:t>
      </w:r>
      <w:r w:rsidR="00CC521F" w:rsidRPr="009E4337">
        <w:rPr>
          <w:rFonts w:eastAsia="Microsoft YaHei"/>
        </w:rPr>
        <w:t>4</w:t>
      </w:r>
      <w:r w:rsidRPr="009E4337">
        <w:rPr>
          <w:rFonts w:eastAsia="Microsoft YaHei"/>
        </w:rPr>
        <w:t xml:space="preserve"> </w:t>
      </w:r>
      <w:r w:rsidR="00335D61" w:rsidRPr="009E4337">
        <w:rPr>
          <w:rFonts w:eastAsia="Microsoft YaHei"/>
        </w:rPr>
        <w:t xml:space="preserve">Состав изменений, выполненных </w:t>
      </w:r>
      <w:r w:rsidR="00540956" w:rsidRPr="009E4337">
        <w:rPr>
          <w:rFonts w:eastAsia="Microsoft YaHei"/>
        </w:rPr>
        <w:t>в доработанной и (или) актуализированной схеме теплоснабжения</w:t>
      </w:r>
      <w:bookmarkEnd w:id="569"/>
      <w:bookmarkEnd w:id="570"/>
    </w:p>
    <w:p w14:paraId="0E35E224" w14:textId="46326CB6" w:rsidR="00DD0BFB" w:rsidRPr="009E4337" w:rsidRDefault="001E78EB" w:rsidP="0006129B">
      <w:pPr>
        <w:ind w:firstLine="567"/>
      </w:pPr>
      <w:r w:rsidRPr="009E4337">
        <w:t xml:space="preserve">Глава переработана </w:t>
      </w:r>
      <w:r w:rsidR="003F7AC4" w:rsidRPr="009E4337">
        <w:t xml:space="preserve">в соответствии </w:t>
      </w:r>
      <w:r w:rsidR="00DD0BFB" w:rsidRPr="009E4337">
        <w:t xml:space="preserve">с действующей редакцией </w:t>
      </w:r>
      <w:r w:rsidR="00C879D3" w:rsidRPr="009E4337">
        <w:t>Постановления Правительства РФ от 22.02.2012 № 154</w:t>
      </w:r>
      <w:r w:rsidR="00B95373" w:rsidRPr="009E4337">
        <w:t xml:space="preserve"> </w:t>
      </w:r>
      <w:r w:rsidR="0098168B" w:rsidRPr="009E4337">
        <w:t>«</w:t>
      </w:r>
      <w:r w:rsidR="00DD0BFB" w:rsidRPr="009E4337">
        <w:t xml:space="preserve">О требованиях к схемам теплоснабжения, порядку их </w:t>
      </w:r>
      <w:r w:rsidR="008E4EBE" w:rsidRPr="009E4337">
        <w:t>разработки</w:t>
      </w:r>
      <w:r w:rsidR="00DD0BFB" w:rsidRPr="009E4337">
        <w:t xml:space="preserve"> и утверждения</w:t>
      </w:r>
      <w:r w:rsidR="0098168B" w:rsidRPr="009E4337">
        <w:t>»</w:t>
      </w:r>
      <w:r w:rsidR="00DD0BFB" w:rsidRPr="009E4337">
        <w:t xml:space="preserve"> </w:t>
      </w:r>
      <w:r w:rsidR="00C6704F" w:rsidRPr="009E4337">
        <w:t xml:space="preserve">(в редакции </w:t>
      </w:r>
      <w:r w:rsidR="007010E8" w:rsidRPr="009E4337">
        <w:t>Постановлений Правительства РФ</w:t>
      </w:r>
      <w:r w:rsidR="00DD0BFB" w:rsidRPr="009E4337">
        <w:t xml:space="preserve"> от 07.10.2014 № 1016, от 18.0</w:t>
      </w:r>
      <w:r w:rsidR="003E674F" w:rsidRPr="009E4337">
        <w:t>7.</w:t>
      </w:r>
      <w:r w:rsidR="00DD0BFB" w:rsidRPr="009E4337">
        <w:t>2016 № 208, от 2</w:t>
      </w:r>
      <w:r w:rsidR="003E674F" w:rsidRPr="009E4337">
        <w:t>7.</w:t>
      </w:r>
      <w:r w:rsidR="00DD0BFB" w:rsidRPr="009E4337">
        <w:t>0</w:t>
      </w:r>
      <w:r w:rsidR="003E674F" w:rsidRPr="009E4337">
        <w:t>7.</w:t>
      </w:r>
      <w:r w:rsidR="00DD0BFB" w:rsidRPr="009E4337">
        <w:t>2016 № 229, от 12.07.2016 № 666, от 0</w:t>
      </w:r>
      <w:r w:rsidR="003E674F" w:rsidRPr="009E4337">
        <w:t>7.</w:t>
      </w:r>
      <w:r w:rsidR="00DD0BFB" w:rsidRPr="009E4337">
        <w:t>04.2018 № 405, от 16.0</w:t>
      </w:r>
      <w:r w:rsidR="003E674F" w:rsidRPr="009E4337">
        <w:t>7.</w:t>
      </w:r>
      <w:r w:rsidR="00DD0BFB" w:rsidRPr="009E4337">
        <w:t>2019 № 276) и Методическими указаниями</w:t>
      </w:r>
      <w:r w:rsidR="00127490" w:rsidRPr="009E4337">
        <w:t xml:space="preserve"> (</w:t>
      </w:r>
      <w:r w:rsidR="003965AF" w:rsidRPr="009E4337">
        <w:t>утв. Приказом Минэнерго России от 05.0</w:t>
      </w:r>
      <w:r w:rsidR="003E674F" w:rsidRPr="009E4337">
        <w:t>7.</w:t>
      </w:r>
      <w:r w:rsidR="003965AF" w:rsidRPr="009E4337">
        <w:t xml:space="preserve">2019 № 212 </w:t>
      </w:r>
      <w:r w:rsidR="0098168B" w:rsidRPr="009E4337">
        <w:t>«</w:t>
      </w:r>
      <w:r w:rsidR="003965AF" w:rsidRPr="009E4337">
        <w:t>Об утверждении Методических указаний по разработке схем теплоснабжения</w:t>
      </w:r>
      <w:r w:rsidR="0098168B" w:rsidRPr="009E4337">
        <w:t>»</w:t>
      </w:r>
      <w:r w:rsidR="00127490" w:rsidRPr="009E4337">
        <w:t>).</w:t>
      </w:r>
    </w:p>
    <w:p w14:paraId="44313660" w14:textId="77777777" w:rsidR="003735A7" w:rsidRPr="009E4337" w:rsidRDefault="003735A7" w:rsidP="0006129B">
      <w:pPr>
        <w:pStyle w:val="1"/>
        <w:sectPr w:rsidR="003735A7" w:rsidRPr="009E4337" w:rsidSect="004C5CD6">
          <w:pgSz w:w="11906" w:h="16838"/>
          <w:pgMar w:top="1134" w:right="851" w:bottom="1134" w:left="1134" w:header="708" w:footer="708" w:gutter="0"/>
          <w:cols w:space="708"/>
          <w:docGrid w:linePitch="360"/>
        </w:sectPr>
      </w:pPr>
    </w:p>
    <w:p w14:paraId="2EFFDCAA" w14:textId="77777777" w:rsidR="00E847F5" w:rsidRPr="009E4337" w:rsidRDefault="00E847F5" w:rsidP="0006129B">
      <w:pPr>
        <w:pStyle w:val="1"/>
      </w:pPr>
      <w:bookmarkStart w:id="571" w:name="_Toc158278788"/>
      <w:bookmarkStart w:id="572" w:name="_Toc183331897"/>
      <w:r w:rsidRPr="009E4337">
        <w:lastRenderedPageBreak/>
        <w:t>ГЛАВА 1</w:t>
      </w:r>
      <w:r w:rsidR="00231152" w:rsidRPr="009E4337">
        <w:t>5</w:t>
      </w:r>
      <w:r w:rsidRPr="009E4337">
        <w:t xml:space="preserve"> </w:t>
      </w:r>
      <w:r w:rsidR="00CE6763" w:rsidRPr="009E4337">
        <w:t>Реестр единых теплоснабжающих организаций</w:t>
      </w:r>
      <w:bookmarkEnd w:id="571"/>
      <w:bookmarkEnd w:id="572"/>
    </w:p>
    <w:p w14:paraId="28C12CCB" w14:textId="77777777" w:rsidR="005F699F" w:rsidRPr="009E4337" w:rsidRDefault="00CC521F" w:rsidP="0006129B">
      <w:pPr>
        <w:pStyle w:val="21"/>
        <w:spacing w:line="240" w:lineRule="auto"/>
        <w:rPr>
          <w:rStyle w:val="ed"/>
        </w:rPr>
      </w:pPr>
      <w:bookmarkStart w:id="573" w:name="_Toc158278789"/>
      <w:bookmarkStart w:id="574" w:name="_Toc183331898"/>
      <w:r w:rsidRPr="009E4337">
        <w:rPr>
          <w:rStyle w:val="ed"/>
        </w:rPr>
        <w:t>15.1</w:t>
      </w:r>
      <w:r w:rsidR="00A12BBB" w:rsidRPr="009E4337">
        <w:rPr>
          <w:rStyle w:val="ed"/>
        </w:rPr>
        <w:t xml:space="preserve"> </w:t>
      </w:r>
      <w:r w:rsidRPr="009E4337">
        <w:rPr>
          <w:rStyle w:val="ed"/>
        </w:rPr>
        <w:t>Р</w:t>
      </w:r>
      <w:r w:rsidR="00CE6763" w:rsidRPr="009E4337">
        <w:rPr>
          <w:rStyle w:val="ed"/>
        </w:rPr>
        <w:t xml:space="preserve">еестр систем теплоснабжения, содержащий перечень теплоснабжающих организаций, действующих в каждой системе теплоснабжения, расположенных в границах </w:t>
      </w:r>
      <w:r w:rsidR="003F7AC4" w:rsidRPr="009E4337">
        <w:rPr>
          <w:rStyle w:val="ed"/>
        </w:rPr>
        <w:t>поселения</w:t>
      </w:r>
      <w:bookmarkEnd w:id="573"/>
      <w:bookmarkEnd w:id="574"/>
    </w:p>
    <w:p w14:paraId="3318B279" w14:textId="07E6AA9D" w:rsidR="00694D59" w:rsidRPr="009E4337" w:rsidRDefault="00694D59" w:rsidP="00694D59">
      <w:pPr>
        <w:pStyle w:val="Affa"/>
      </w:pPr>
      <w:bookmarkStart w:id="575" w:name="_Hlk162078095"/>
      <w:bookmarkStart w:id="576" w:name="_Hlk165890256"/>
      <w:r w:rsidRPr="009E4337">
        <w:t xml:space="preserve">В настоящее время на </w:t>
      </w:r>
      <w:r w:rsidR="00C76F40" w:rsidRPr="009E4337">
        <w:t>территории поселения</w:t>
      </w:r>
      <w:r w:rsidR="007536BC" w:rsidRPr="009E4337">
        <w:t xml:space="preserve"> </w:t>
      </w:r>
      <w:r w:rsidR="00C76F40" w:rsidRPr="009E4337">
        <w:t xml:space="preserve">действует </w:t>
      </w:r>
      <w:r w:rsidR="0062368A">
        <w:t xml:space="preserve">три источника </w:t>
      </w:r>
      <w:r w:rsidR="002A5F7F" w:rsidRPr="009E4337">
        <w:t>централизованного теплоснабжения</w:t>
      </w:r>
      <w:r w:rsidR="00C76F40" w:rsidRPr="009E4337">
        <w:t xml:space="preserve">, </w:t>
      </w:r>
      <w:r w:rsidR="0062368A">
        <w:t>отапливающих жилые</w:t>
      </w:r>
      <w:r w:rsidR="00C76F40" w:rsidRPr="009E4337">
        <w:t xml:space="preserve">, </w:t>
      </w:r>
      <w:r w:rsidRPr="009E4337">
        <w:t xml:space="preserve">административные и социально-значимые объекты. Обслуживание объектов систем централизованного теплоснабжения осуществляется </w:t>
      </w:r>
      <w:r w:rsidR="00116845">
        <w:t>ООО «МЕТАЛЛСТРОЙМОНТАЖ»</w:t>
      </w:r>
      <w:r w:rsidR="00A33B3A" w:rsidRPr="009E4337">
        <w:t>.</w:t>
      </w:r>
    </w:p>
    <w:bookmarkEnd w:id="575"/>
    <w:bookmarkEnd w:id="576"/>
    <w:p w14:paraId="52A09E72" w14:textId="2EEA3E8A" w:rsidR="00CF21D5" w:rsidRPr="009E4337" w:rsidRDefault="00CF21D5" w:rsidP="00694D59">
      <w:pPr>
        <w:pStyle w:val="Affa"/>
      </w:pPr>
      <w:r w:rsidRPr="009E4337">
        <w:t xml:space="preserve">Реестр систем теплоснабжения приведен в таблице </w:t>
      </w:r>
      <w:r w:rsidR="009E4337">
        <w:t>58</w:t>
      </w:r>
      <w:r w:rsidRPr="009E4337">
        <w:t>.</w:t>
      </w:r>
    </w:p>
    <w:p w14:paraId="76EB5EB1" w14:textId="77777777" w:rsidR="005F699F" w:rsidRPr="009E4337" w:rsidRDefault="00CC521F" w:rsidP="0006129B">
      <w:pPr>
        <w:pStyle w:val="21"/>
        <w:spacing w:line="240" w:lineRule="auto"/>
        <w:rPr>
          <w:rStyle w:val="ed"/>
        </w:rPr>
      </w:pPr>
      <w:bookmarkStart w:id="577" w:name="_Toc158278790"/>
      <w:bookmarkStart w:id="578" w:name="_Toc183331899"/>
      <w:r w:rsidRPr="009E4337">
        <w:rPr>
          <w:rStyle w:val="ed"/>
        </w:rPr>
        <w:t>15.2</w:t>
      </w:r>
      <w:r w:rsidR="005F699F" w:rsidRPr="009E4337">
        <w:rPr>
          <w:rStyle w:val="ed"/>
        </w:rPr>
        <w:t> </w:t>
      </w:r>
      <w:r w:rsidRPr="009E4337">
        <w:rPr>
          <w:rStyle w:val="ed"/>
        </w:rPr>
        <w:t>Р</w:t>
      </w:r>
      <w:r w:rsidR="00CE6763" w:rsidRPr="009E4337">
        <w:rPr>
          <w:rStyle w:val="ed"/>
        </w:rPr>
        <w:t>еестр единых теплоснабжающих организаций, содержащий перечень систем теплоснабжения, входящих в состав единой теплоснабжающей организации</w:t>
      </w:r>
      <w:bookmarkEnd w:id="577"/>
      <w:bookmarkEnd w:id="578"/>
    </w:p>
    <w:p w14:paraId="3E9C9FFE" w14:textId="772E0048" w:rsidR="00614739" w:rsidRPr="009E4337" w:rsidRDefault="00614739" w:rsidP="0006129B">
      <w:pPr>
        <w:ind w:firstLine="567"/>
        <w:rPr>
          <w:rStyle w:val="ed"/>
        </w:rPr>
      </w:pPr>
      <w:r w:rsidRPr="009E4337">
        <w:rPr>
          <w:rStyle w:val="ed"/>
        </w:rPr>
        <w:t xml:space="preserve">Реестр </w:t>
      </w:r>
      <w:r w:rsidR="00302B66" w:rsidRPr="009E4337">
        <w:rPr>
          <w:rStyle w:val="ed"/>
        </w:rPr>
        <w:t>единых теплоснабжающих организаций</w:t>
      </w:r>
      <w:r w:rsidRPr="009E4337">
        <w:rPr>
          <w:rStyle w:val="ed"/>
        </w:rPr>
        <w:t xml:space="preserve">, содержащий перечень систем теплоснабжения, входящих в зону деятельности </w:t>
      </w:r>
      <w:r w:rsidR="00302B66" w:rsidRPr="009E4337">
        <w:rPr>
          <w:rStyle w:val="ed"/>
        </w:rPr>
        <w:t>единой теплоснабжающей организаций</w:t>
      </w:r>
      <w:r w:rsidRPr="009E4337">
        <w:rPr>
          <w:rStyle w:val="ed"/>
        </w:rPr>
        <w:t>, привед</w:t>
      </w:r>
      <w:r w:rsidR="00B518E3" w:rsidRPr="009E4337">
        <w:rPr>
          <w:rStyle w:val="ed"/>
        </w:rPr>
        <w:t>е</w:t>
      </w:r>
      <w:r w:rsidRPr="009E4337">
        <w:rPr>
          <w:rStyle w:val="ed"/>
        </w:rPr>
        <w:t xml:space="preserve">н в таблице </w:t>
      </w:r>
      <w:r w:rsidR="009E4337">
        <w:rPr>
          <w:rStyle w:val="ed"/>
        </w:rPr>
        <w:t>58</w:t>
      </w:r>
      <w:r w:rsidRPr="009E4337">
        <w:rPr>
          <w:rStyle w:val="ed"/>
        </w:rPr>
        <w:t>.</w:t>
      </w:r>
    </w:p>
    <w:p w14:paraId="321BFF85" w14:textId="77777777" w:rsidR="000D2062" w:rsidRPr="009E4337" w:rsidRDefault="000D2062" w:rsidP="0006129B">
      <w:pPr>
        <w:ind w:firstLine="567"/>
        <w:rPr>
          <w:rStyle w:val="ed"/>
        </w:rPr>
      </w:pPr>
    </w:p>
    <w:p w14:paraId="7383276A" w14:textId="60C84FDF" w:rsidR="00614739" w:rsidRPr="009E4337" w:rsidRDefault="005B2F54" w:rsidP="0006129B">
      <w:pPr>
        <w:pStyle w:val="aff8"/>
        <w:spacing w:line="240" w:lineRule="auto"/>
      </w:pPr>
      <w:r w:rsidRPr="009E4337">
        <w:t xml:space="preserve">Таблица </w:t>
      </w:r>
      <w:r w:rsidR="008A3CE6" w:rsidRPr="009E4337">
        <w:fldChar w:fldCharType="begin"/>
      </w:r>
      <w:r w:rsidR="00A851D1" w:rsidRPr="009E4337">
        <w:instrText xml:space="preserve"> SEQ Таблица \* ARABIC </w:instrText>
      </w:r>
      <w:r w:rsidR="008A3CE6" w:rsidRPr="009E4337">
        <w:fldChar w:fldCharType="separate"/>
      </w:r>
      <w:r w:rsidR="00421AC7">
        <w:rPr>
          <w:noProof/>
        </w:rPr>
        <w:t>58</w:t>
      </w:r>
      <w:r w:rsidR="008A3CE6" w:rsidRPr="009E4337">
        <w:rPr>
          <w:noProof/>
        </w:rPr>
        <w:fldChar w:fldCharType="end"/>
      </w:r>
      <w:r w:rsidRPr="009E4337">
        <w:t xml:space="preserve"> </w:t>
      </w:r>
      <w:r w:rsidR="00614739" w:rsidRPr="009E4337">
        <w:t>- Реестр ЕТО, содержащий</w:t>
      </w:r>
      <w:r w:rsidR="001860C7" w:rsidRPr="009E4337">
        <w:t xml:space="preserve"> перечень систем теплоснабжения</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93"/>
        <w:gridCol w:w="2879"/>
        <w:gridCol w:w="2774"/>
        <w:gridCol w:w="1735"/>
        <w:gridCol w:w="2146"/>
      </w:tblGrid>
      <w:tr w:rsidR="009E4337" w:rsidRPr="009E4337" w14:paraId="2E5A072E" w14:textId="7F30CAEC" w:rsidTr="00022C30">
        <w:trPr>
          <w:cantSplit/>
          <w:tblHeader/>
        </w:trPr>
        <w:tc>
          <w:tcPr>
            <w:tcW w:w="198" w:type="pct"/>
            <w:vAlign w:val="center"/>
          </w:tcPr>
          <w:p w14:paraId="098C1043" w14:textId="77777777" w:rsidR="007C33D9" w:rsidRPr="009E4337" w:rsidRDefault="007C33D9" w:rsidP="007C33D9">
            <w:pPr>
              <w:jc w:val="center"/>
              <w:rPr>
                <w:sz w:val="22"/>
              </w:rPr>
            </w:pPr>
            <w:bookmarkStart w:id="579" w:name="_Hlk162078101"/>
            <w:bookmarkStart w:id="580" w:name="_Hlk158358113"/>
            <w:r w:rsidRPr="009E4337">
              <w:rPr>
                <w:sz w:val="22"/>
              </w:rPr>
              <w:t>№ п/п</w:t>
            </w:r>
          </w:p>
        </w:tc>
        <w:tc>
          <w:tcPr>
            <w:tcW w:w="1450" w:type="pct"/>
            <w:vAlign w:val="center"/>
          </w:tcPr>
          <w:p w14:paraId="5D588C77" w14:textId="77777777" w:rsidR="007C33D9" w:rsidRPr="009E4337" w:rsidRDefault="007C33D9" w:rsidP="007C33D9">
            <w:pPr>
              <w:jc w:val="center"/>
              <w:rPr>
                <w:sz w:val="22"/>
              </w:rPr>
            </w:pPr>
            <w:r w:rsidRPr="009E4337">
              <w:rPr>
                <w:sz w:val="22"/>
              </w:rPr>
              <w:t xml:space="preserve">Наименование Единой теплоснабжающей организации </w:t>
            </w:r>
          </w:p>
        </w:tc>
        <w:tc>
          <w:tcPr>
            <w:tcW w:w="1397" w:type="pct"/>
            <w:vAlign w:val="center"/>
          </w:tcPr>
          <w:p w14:paraId="29119EED" w14:textId="77777777" w:rsidR="007C33D9" w:rsidRPr="009E4337" w:rsidRDefault="007C33D9" w:rsidP="007C33D9">
            <w:pPr>
              <w:jc w:val="center"/>
              <w:rPr>
                <w:sz w:val="22"/>
              </w:rPr>
            </w:pPr>
            <w:r w:rsidRPr="009E4337">
              <w:rPr>
                <w:sz w:val="22"/>
              </w:rPr>
              <w:t>Наименование источника системы централизованного теплоснабжения</w:t>
            </w:r>
          </w:p>
        </w:tc>
        <w:tc>
          <w:tcPr>
            <w:tcW w:w="874" w:type="pct"/>
            <w:vAlign w:val="center"/>
          </w:tcPr>
          <w:p w14:paraId="240AC0F1" w14:textId="77777777" w:rsidR="007C33D9" w:rsidRPr="009E4337" w:rsidRDefault="007C33D9" w:rsidP="007C33D9">
            <w:pPr>
              <w:jc w:val="center"/>
              <w:rPr>
                <w:sz w:val="22"/>
              </w:rPr>
            </w:pPr>
            <w:r w:rsidRPr="009E4337">
              <w:rPr>
                <w:sz w:val="22"/>
              </w:rPr>
              <w:t>Зона деятельности</w:t>
            </w:r>
          </w:p>
        </w:tc>
        <w:tc>
          <w:tcPr>
            <w:tcW w:w="1081" w:type="pct"/>
          </w:tcPr>
          <w:p w14:paraId="27BB5434" w14:textId="421E1F48" w:rsidR="007C33D9" w:rsidRPr="009E4337" w:rsidRDefault="007C33D9" w:rsidP="007C33D9">
            <w:pPr>
              <w:jc w:val="center"/>
              <w:rPr>
                <w:sz w:val="22"/>
              </w:rPr>
            </w:pPr>
            <w:r w:rsidRPr="009E4337">
              <w:rPr>
                <w:sz w:val="22"/>
              </w:rPr>
              <w:t>Основание для присвоения статуса ЕТО</w:t>
            </w:r>
          </w:p>
        </w:tc>
      </w:tr>
      <w:tr w:rsidR="00022C30" w:rsidRPr="009E4337" w14:paraId="363717B8" w14:textId="40C7DA1B" w:rsidTr="00022C30">
        <w:trPr>
          <w:cantSplit/>
        </w:trPr>
        <w:tc>
          <w:tcPr>
            <w:tcW w:w="198" w:type="pct"/>
            <w:vAlign w:val="center"/>
          </w:tcPr>
          <w:p w14:paraId="4ED22EE0" w14:textId="77777777" w:rsidR="00022C30" w:rsidRPr="009E4337" w:rsidRDefault="00022C30" w:rsidP="00022C30">
            <w:pPr>
              <w:jc w:val="center"/>
              <w:rPr>
                <w:sz w:val="22"/>
              </w:rPr>
            </w:pPr>
            <w:r w:rsidRPr="009E4337">
              <w:rPr>
                <w:sz w:val="22"/>
              </w:rPr>
              <w:t>1</w:t>
            </w:r>
          </w:p>
        </w:tc>
        <w:tc>
          <w:tcPr>
            <w:tcW w:w="1450" w:type="pct"/>
            <w:vAlign w:val="center"/>
          </w:tcPr>
          <w:p w14:paraId="705D25EF" w14:textId="5D53C339" w:rsidR="00022C30" w:rsidRPr="009E4337" w:rsidRDefault="00022C30" w:rsidP="00022C30">
            <w:pPr>
              <w:jc w:val="center"/>
              <w:rPr>
                <w:sz w:val="22"/>
              </w:rPr>
            </w:pPr>
            <w:r w:rsidRPr="00980317">
              <w:rPr>
                <w:sz w:val="22"/>
                <w:szCs w:val="22"/>
              </w:rPr>
              <w:t>ООО «МЕТАЛЛСТРОЙМОНТАЖ»</w:t>
            </w:r>
          </w:p>
        </w:tc>
        <w:tc>
          <w:tcPr>
            <w:tcW w:w="1397" w:type="pct"/>
            <w:vAlign w:val="bottom"/>
          </w:tcPr>
          <w:p w14:paraId="40852481" w14:textId="5D60A88A" w:rsidR="00022C30" w:rsidRPr="009E4337" w:rsidRDefault="00022C30" w:rsidP="00022C30">
            <w:pPr>
              <w:jc w:val="center"/>
              <w:rPr>
                <w:sz w:val="22"/>
              </w:rPr>
            </w:pPr>
            <w:r w:rsidRPr="00980317">
              <w:rPr>
                <w:color w:val="000000"/>
                <w:sz w:val="22"/>
                <w:szCs w:val="22"/>
              </w:rPr>
              <w:t>Котельная «Школа» (с. Дунаево)</w:t>
            </w:r>
          </w:p>
        </w:tc>
        <w:tc>
          <w:tcPr>
            <w:tcW w:w="874" w:type="pct"/>
            <w:vAlign w:val="center"/>
          </w:tcPr>
          <w:p w14:paraId="6F4EA2C8" w14:textId="77777777" w:rsidR="00022C30" w:rsidRPr="009E4337" w:rsidRDefault="00022C30" w:rsidP="00022C30">
            <w:pPr>
              <w:jc w:val="center"/>
              <w:rPr>
                <w:sz w:val="22"/>
              </w:rPr>
            </w:pPr>
            <w:r w:rsidRPr="009E4337">
              <w:rPr>
                <w:sz w:val="22"/>
              </w:rPr>
              <w:t>Котельная,</w:t>
            </w:r>
          </w:p>
          <w:p w14:paraId="0E117653" w14:textId="36C7B87C" w:rsidR="00022C30" w:rsidRPr="009E4337" w:rsidRDefault="00022C30" w:rsidP="00022C30">
            <w:pPr>
              <w:jc w:val="center"/>
              <w:rPr>
                <w:sz w:val="22"/>
              </w:rPr>
            </w:pPr>
            <w:r w:rsidRPr="009E4337">
              <w:rPr>
                <w:sz w:val="22"/>
              </w:rPr>
              <w:t>тепловые сети</w:t>
            </w:r>
          </w:p>
        </w:tc>
        <w:tc>
          <w:tcPr>
            <w:tcW w:w="1081" w:type="pct"/>
            <w:vAlign w:val="center"/>
          </w:tcPr>
          <w:p w14:paraId="2CD462B6" w14:textId="18A2F29D" w:rsidR="00022C30" w:rsidRPr="009E4337" w:rsidRDefault="00022C30" w:rsidP="00022C30">
            <w:pPr>
              <w:jc w:val="center"/>
              <w:rPr>
                <w:sz w:val="22"/>
              </w:rPr>
            </w:pPr>
            <w:r w:rsidRPr="009E4337">
              <w:rPr>
                <w:sz w:val="22"/>
              </w:rPr>
              <w:t>п. 11 постановления Правительства РФ от 08.08.2012 № 808</w:t>
            </w:r>
          </w:p>
        </w:tc>
      </w:tr>
      <w:tr w:rsidR="00022C30" w:rsidRPr="009E4337" w14:paraId="5A192A8E" w14:textId="77777777" w:rsidTr="00022C30">
        <w:trPr>
          <w:cantSplit/>
        </w:trPr>
        <w:tc>
          <w:tcPr>
            <w:tcW w:w="198" w:type="pct"/>
            <w:vAlign w:val="center"/>
          </w:tcPr>
          <w:p w14:paraId="72EBA91B" w14:textId="26A1FEBE" w:rsidR="00022C30" w:rsidRPr="009E4337" w:rsidRDefault="00022C30" w:rsidP="00022C30">
            <w:pPr>
              <w:jc w:val="center"/>
              <w:rPr>
                <w:sz w:val="22"/>
              </w:rPr>
            </w:pPr>
            <w:r>
              <w:rPr>
                <w:sz w:val="22"/>
              </w:rPr>
              <w:t>2</w:t>
            </w:r>
          </w:p>
        </w:tc>
        <w:tc>
          <w:tcPr>
            <w:tcW w:w="1450" w:type="pct"/>
            <w:vAlign w:val="center"/>
          </w:tcPr>
          <w:p w14:paraId="55C35BBB" w14:textId="7175523F" w:rsidR="00022C30" w:rsidRDefault="00022C30" w:rsidP="00022C30">
            <w:pPr>
              <w:jc w:val="center"/>
              <w:rPr>
                <w:sz w:val="22"/>
                <w:szCs w:val="22"/>
              </w:rPr>
            </w:pPr>
            <w:r w:rsidRPr="00980317">
              <w:rPr>
                <w:sz w:val="22"/>
                <w:szCs w:val="22"/>
              </w:rPr>
              <w:t>ООО «МЕТАЛЛСТРОЙМОНТАЖ»</w:t>
            </w:r>
          </w:p>
        </w:tc>
        <w:tc>
          <w:tcPr>
            <w:tcW w:w="1397" w:type="pct"/>
            <w:vAlign w:val="bottom"/>
          </w:tcPr>
          <w:p w14:paraId="42A2F691" w14:textId="12827230" w:rsidR="00022C30" w:rsidRPr="00980317" w:rsidRDefault="00022C30" w:rsidP="00022C30">
            <w:pPr>
              <w:jc w:val="center"/>
              <w:rPr>
                <w:color w:val="000000"/>
                <w:sz w:val="22"/>
                <w:szCs w:val="22"/>
              </w:rPr>
            </w:pPr>
            <w:r w:rsidRPr="00980317">
              <w:rPr>
                <w:color w:val="000000"/>
                <w:sz w:val="22"/>
                <w:szCs w:val="22"/>
              </w:rPr>
              <w:t>Котельная «Стройдвор» (с. Дунаево)</w:t>
            </w:r>
          </w:p>
        </w:tc>
        <w:tc>
          <w:tcPr>
            <w:tcW w:w="874" w:type="pct"/>
            <w:vAlign w:val="center"/>
          </w:tcPr>
          <w:p w14:paraId="447D7BF6" w14:textId="77777777" w:rsidR="00022C30" w:rsidRPr="009E4337" w:rsidRDefault="00022C30" w:rsidP="00022C30">
            <w:pPr>
              <w:jc w:val="center"/>
              <w:rPr>
                <w:sz w:val="22"/>
              </w:rPr>
            </w:pPr>
            <w:r w:rsidRPr="009E4337">
              <w:rPr>
                <w:sz w:val="22"/>
              </w:rPr>
              <w:t>Котельная,</w:t>
            </w:r>
          </w:p>
          <w:p w14:paraId="00D9E628" w14:textId="1D096E9A" w:rsidR="00022C30" w:rsidRPr="009E4337" w:rsidRDefault="00022C30" w:rsidP="00022C30">
            <w:pPr>
              <w:jc w:val="center"/>
              <w:rPr>
                <w:sz w:val="22"/>
              </w:rPr>
            </w:pPr>
            <w:r w:rsidRPr="009E4337">
              <w:rPr>
                <w:sz w:val="22"/>
              </w:rPr>
              <w:t>тепловые сети</w:t>
            </w:r>
          </w:p>
        </w:tc>
        <w:tc>
          <w:tcPr>
            <w:tcW w:w="1081" w:type="pct"/>
            <w:vAlign w:val="center"/>
          </w:tcPr>
          <w:p w14:paraId="425F38F7" w14:textId="0DE4C272" w:rsidR="00022C30" w:rsidRPr="009E4337" w:rsidRDefault="00022C30" w:rsidP="00022C30">
            <w:pPr>
              <w:jc w:val="center"/>
              <w:rPr>
                <w:sz w:val="22"/>
              </w:rPr>
            </w:pPr>
            <w:r w:rsidRPr="009E4337">
              <w:rPr>
                <w:sz w:val="22"/>
              </w:rPr>
              <w:t>п. 11 постановления Правительства РФ от 08.08.2012 № 808</w:t>
            </w:r>
          </w:p>
        </w:tc>
      </w:tr>
      <w:tr w:rsidR="00022C30" w:rsidRPr="009E4337" w14:paraId="39C84C9B" w14:textId="77777777" w:rsidTr="00022C30">
        <w:trPr>
          <w:cantSplit/>
        </w:trPr>
        <w:tc>
          <w:tcPr>
            <w:tcW w:w="198" w:type="pct"/>
            <w:vAlign w:val="center"/>
          </w:tcPr>
          <w:p w14:paraId="25F02C52" w14:textId="2FB692A5" w:rsidR="00022C30" w:rsidRPr="009E4337" w:rsidRDefault="00022C30" w:rsidP="00022C30">
            <w:pPr>
              <w:jc w:val="center"/>
              <w:rPr>
                <w:sz w:val="22"/>
              </w:rPr>
            </w:pPr>
            <w:r>
              <w:rPr>
                <w:sz w:val="22"/>
              </w:rPr>
              <w:t>3</w:t>
            </w:r>
          </w:p>
        </w:tc>
        <w:tc>
          <w:tcPr>
            <w:tcW w:w="1450" w:type="pct"/>
            <w:vAlign w:val="center"/>
          </w:tcPr>
          <w:p w14:paraId="09E10A34" w14:textId="3CE13459" w:rsidR="00022C30" w:rsidRDefault="00022C30" w:rsidP="00022C30">
            <w:pPr>
              <w:jc w:val="center"/>
              <w:rPr>
                <w:sz w:val="22"/>
                <w:szCs w:val="22"/>
              </w:rPr>
            </w:pPr>
            <w:r w:rsidRPr="00980317">
              <w:rPr>
                <w:sz w:val="22"/>
                <w:szCs w:val="22"/>
              </w:rPr>
              <w:t>ООО «МЕТАЛЛСТРОЙМОНТАЖ»</w:t>
            </w:r>
          </w:p>
        </w:tc>
        <w:tc>
          <w:tcPr>
            <w:tcW w:w="1397" w:type="pct"/>
            <w:vAlign w:val="bottom"/>
          </w:tcPr>
          <w:p w14:paraId="19511A26" w14:textId="542FB9D0" w:rsidR="00022C30" w:rsidRPr="00980317" w:rsidRDefault="00022C30" w:rsidP="00022C30">
            <w:pPr>
              <w:jc w:val="center"/>
              <w:rPr>
                <w:color w:val="000000"/>
                <w:sz w:val="22"/>
                <w:szCs w:val="22"/>
              </w:rPr>
            </w:pPr>
            <w:r w:rsidRPr="00980317">
              <w:rPr>
                <w:color w:val="000000"/>
                <w:sz w:val="22"/>
                <w:szCs w:val="22"/>
              </w:rPr>
              <w:t>Котельная «ДКПС» (с. Дунаево)</w:t>
            </w:r>
          </w:p>
        </w:tc>
        <w:tc>
          <w:tcPr>
            <w:tcW w:w="874" w:type="pct"/>
            <w:vAlign w:val="center"/>
          </w:tcPr>
          <w:p w14:paraId="1C04413E" w14:textId="77777777" w:rsidR="00022C30" w:rsidRPr="009E4337" w:rsidRDefault="00022C30" w:rsidP="00022C30">
            <w:pPr>
              <w:jc w:val="center"/>
              <w:rPr>
                <w:sz w:val="22"/>
              </w:rPr>
            </w:pPr>
            <w:r w:rsidRPr="009E4337">
              <w:rPr>
                <w:sz w:val="22"/>
              </w:rPr>
              <w:t>Котельная,</w:t>
            </w:r>
          </w:p>
          <w:p w14:paraId="5764F28E" w14:textId="6A47B958" w:rsidR="00022C30" w:rsidRPr="009E4337" w:rsidRDefault="00022C30" w:rsidP="00022C30">
            <w:pPr>
              <w:jc w:val="center"/>
              <w:rPr>
                <w:sz w:val="22"/>
              </w:rPr>
            </w:pPr>
            <w:r w:rsidRPr="009E4337">
              <w:rPr>
                <w:sz w:val="22"/>
              </w:rPr>
              <w:t>тепловые сети</w:t>
            </w:r>
          </w:p>
        </w:tc>
        <w:tc>
          <w:tcPr>
            <w:tcW w:w="1081" w:type="pct"/>
            <w:vAlign w:val="center"/>
          </w:tcPr>
          <w:p w14:paraId="56BA07C1" w14:textId="5C9E4C4B" w:rsidR="00022C30" w:rsidRPr="009E4337" w:rsidRDefault="00022C30" w:rsidP="00022C30">
            <w:pPr>
              <w:jc w:val="center"/>
              <w:rPr>
                <w:sz w:val="22"/>
              </w:rPr>
            </w:pPr>
            <w:r w:rsidRPr="009E4337">
              <w:rPr>
                <w:sz w:val="22"/>
              </w:rPr>
              <w:t>п. 11 постановления Правительства РФ от 08.08.2012 № 808</w:t>
            </w:r>
          </w:p>
        </w:tc>
      </w:tr>
    </w:tbl>
    <w:p w14:paraId="5BB35D6E" w14:textId="2CA923F2" w:rsidR="005F699F" w:rsidRPr="009E4337" w:rsidRDefault="00CC521F" w:rsidP="0006129B">
      <w:pPr>
        <w:pStyle w:val="21"/>
        <w:spacing w:line="240" w:lineRule="auto"/>
        <w:rPr>
          <w:rStyle w:val="ed"/>
        </w:rPr>
      </w:pPr>
      <w:bookmarkStart w:id="581" w:name="_Toc158278791"/>
      <w:bookmarkStart w:id="582" w:name="_Toc183331900"/>
      <w:bookmarkEnd w:id="579"/>
      <w:bookmarkEnd w:id="580"/>
      <w:r w:rsidRPr="009E4337">
        <w:rPr>
          <w:rStyle w:val="ed"/>
        </w:rPr>
        <w:t>15.3</w:t>
      </w:r>
      <w:r w:rsidR="00A12BBB" w:rsidRPr="009E4337">
        <w:rPr>
          <w:rStyle w:val="ed"/>
        </w:rPr>
        <w:t xml:space="preserve"> </w:t>
      </w:r>
      <w:r w:rsidRPr="009E4337">
        <w:rPr>
          <w:rStyle w:val="ed"/>
        </w:rPr>
        <w:t>О</w:t>
      </w:r>
      <w:r w:rsidR="00CE6763" w:rsidRPr="009E4337">
        <w:rPr>
          <w:rStyle w:val="ed"/>
        </w:rPr>
        <w:t>снования, в том числе критерии, в соответствии с которыми теплоснабжающей организации присвоен статус единой теплоснабжающей организации</w:t>
      </w:r>
      <w:bookmarkEnd w:id="581"/>
      <w:bookmarkEnd w:id="582"/>
    </w:p>
    <w:p w14:paraId="0B14337C" w14:textId="77777777" w:rsidR="00302B66" w:rsidRPr="009E4337" w:rsidRDefault="00302B66" w:rsidP="0006129B">
      <w:pPr>
        <w:ind w:firstLine="567"/>
        <w:rPr>
          <w:b/>
        </w:rPr>
      </w:pPr>
      <w:r w:rsidRPr="009E4337">
        <w:rPr>
          <w:b/>
        </w:rPr>
        <w:t xml:space="preserve">Основные понятия и нормативно-правовая база. </w:t>
      </w:r>
    </w:p>
    <w:p w14:paraId="2107CC74" w14:textId="77777777" w:rsidR="00302B66" w:rsidRPr="009E4337" w:rsidRDefault="00302B66" w:rsidP="0006129B">
      <w:pPr>
        <w:ind w:firstLine="567"/>
      </w:pPr>
      <w:r w:rsidRPr="009E4337">
        <w:rPr>
          <w:i/>
        </w:rPr>
        <w:t>Зона деятельности единой теплоснабжающей организации</w:t>
      </w:r>
      <w:r w:rsidRPr="009E4337">
        <w:t xml:space="preserve"> - одна или несколько систем теплоснабжения</w:t>
      </w:r>
      <w:r w:rsidR="00E40247" w:rsidRPr="009E4337">
        <w:t xml:space="preserve"> н</w:t>
      </w:r>
      <w:r w:rsidR="00854F2E" w:rsidRPr="009E4337">
        <w:t xml:space="preserve">а территории </w:t>
      </w:r>
      <w:r w:rsidR="00780802" w:rsidRPr="009E4337">
        <w:t>поселения</w:t>
      </w:r>
      <w:r w:rsidRPr="009E4337">
        <w:t>, городского округа, в границах которых единая теплоснабжающая организация обязана обслуживать любых обратившихся к ней потребителей тепло</w:t>
      </w:r>
      <w:r w:rsidR="00A12BBB" w:rsidRPr="009E4337">
        <w:t>вой энергии.</w:t>
      </w:r>
    </w:p>
    <w:p w14:paraId="433B3EA7" w14:textId="77777777" w:rsidR="00302B66" w:rsidRPr="009E4337" w:rsidRDefault="00302B66" w:rsidP="0006129B">
      <w:pPr>
        <w:ind w:firstLine="567"/>
      </w:pPr>
      <w:r w:rsidRPr="009E4337">
        <w:rPr>
          <w:i/>
        </w:rPr>
        <w:t>Система теплоснабжения</w:t>
      </w:r>
      <w:r w:rsidRPr="009E4337">
        <w:t xml:space="preserve"> - совокупность источников тепловой энергии и теплопотребляющих установок, технологичес</w:t>
      </w:r>
      <w:r w:rsidR="00A12BBB" w:rsidRPr="009E4337">
        <w:t>ки соединенных тепловыми сетями.</w:t>
      </w:r>
    </w:p>
    <w:p w14:paraId="52DF7591" w14:textId="77777777" w:rsidR="00302B66" w:rsidRPr="009E4337" w:rsidRDefault="00302B66" w:rsidP="0006129B">
      <w:pPr>
        <w:ind w:firstLine="567"/>
      </w:pPr>
      <w:r w:rsidRPr="009E4337">
        <w:rPr>
          <w:i/>
        </w:rPr>
        <w:t>Тепловая сеть</w:t>
      </w:r>
      <w:r w:rsidRPr="009E4337">
        <w:t xml:space="preserve">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w:t>
      </w:r>
      <w:r w:rsidR="00A12BBB" w:rsidRPr="009E4337">
        <w:t xml:space="preserve"> до теплопотребляющих установок.</w:t>
      </w:r>
      <w:r w:rsidRPr="009E4337">
        <w:t xml:space="preserve"> </w:t>
      </w:r>
    </w:p>
    <w:p w14:paraId="61AE20E7" w14:textId="77777777" w:rsidR="00302B66" w:rsidRPr="009E4337" w:rsidRDefault="00302B66" w:rsidP="0006129B">
      <w:pPr>
        <w:ind w:firstLine="567"/>
      </w:pPr>
      <w:r w:rsidRPr="009E4337">
        <w:rPr>
          <w:i/>
        </w:rPr>
        <w:t>Источник тепловой энергии</w:t>
      </w:r>
      <w:r w:rsidRPr="009E4337">
        <w:t xml:space="preserve"> - устройство, предназначенное дл</w:t>
      </w:r>
      <w:r w:rsidR="00A12BBB" w:rsidRPr="009E4337">
        <w:t>я производства тепловой энергии.</w:t>
      </w:r>
      <w:r w:rsidRPr="009E4337">
        <w:t xml:space="preserve"> </w:t>
      </w:r>
    </w:p>
    <w:p w14:paraId="703126F7" w14:textId="77777777" w:rsidR="00302B66" w:rsidRPr="009E4337" w:rsidRDefault="00302B66" w:rsidP="0006129B">
      <w:pPr>
        <w:ind w:firstLine="567"/>
      </w:pPr>
      <w:r w:rsidRPr="009E4337">
        <w:rPr>
          <w:i/>
        </w:rPr>
        <w:t>Зона действия системы теплоснабжения</w:t>
      </w:r>
      <w:r w:rsidRPr="009E4337">
        <w:t xml:space="preserve"> - 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 </w:t>
      </w:r>
    </w:p>
    <w:p w14:paraId="28B0C4E6" w14:textId="65CD3A3D" w:rsidR="00302B66" w:rsidRPr="009E4337" w:rsidRDefault="00302B66" w:rsidP="0006129B">
      <w:pPr>
        <w:ind w:firstLine="567"/>
      </w:pPr>
      <w:r w:rsidRPr="009E4337">
        <w:t xml:space="preserve">В соответствии с пунктом 28 статьи 2 Федерального закона </w:t>
      </w:r>
      <w:r w:rsidR="00DE55A1" w:rsidRPr="009E4337">
        <w:t xml:space="preserve">от 27.07.2010 № 190-ФЗ </w:t>
      </w:r>
      <w:r w:rsidR="0098168B" w:rsidRPr="009E4337">
        <w:t>«</w:t>
      </w:r>
      <w:r w:rsidR="00DE55A1" w:rsidRPr="009E4337">
        <w:t>О теплоснабжении</w:t>
      </w:r>
      <w:r w:rsidR="0098168B" w:rsidRPr="009E4337">
        <w:t>»</w:t>
      </w:r>
      <w:r w:rsidRPr="009E4337">
        <w:t>: 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w:t>
      </w:r>
      <w:r w:rsidRPr="009E4337">
        <w:lastRenderedPageBreak/>
        <w:t xml:space="preserve">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 </w:t>
      </w:r>
    </w:p>
    <w:p w14:paraId="207E6613" w14:textId="2039C4DE" w:rsidR="00302B66" w:rsidRPr="009E4337" w:rsidRDefault="00302B66" w:rsidP="0006129B">
      <w:pPr>
        <w:ind w:firstLine="567"/>
      </w:pPr>
      <w:r w:rsidRPr="009E4337">
        <w:t xml:space="preserve">В соответствии пунктом 1 статьи 6 Федерального закона </w:t>
      </w:r>
      <w:r w:rsidR="00DE55A1" w:rsidRPr="009E4337">
        <w:t xml:space="preserve">от 27.07.2010 № 190-ФЗ </w:t>
      </w:r>
      <w:r w:rsidR="0098168B" w:rsidRPr="009E4337">
        <w:t>«</w:t>
      </w:r>
      <w:r w:rsidR="00DE55A1" w:rsidRPr="009E4337">
        <w:t>О теплоснабжении</w:t>
      </w:r>
      <w:r w:rsidR="0098168B" w:rsidRPr="009E4337">
        <w:t>»</w:t>
      </w:r>
      <w:r w:rsidRPr="009E4337">
        <w:t>: 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w:t>
      </w:r>
      <w:r w:rsidR="0098168B" w:rsidRPr="009E4337">
        <w:t>»</w:t>
      </w:r>
      <w:r w:rsidRPr="009E4337">
        <w:t xml:space="preserve">. </w:t>
      </w:r>
    </w:p>
    <w:p w14:paraId="2C1EBB6C" w14:textId="77777777" w:rsidR="00302B66" w:rsidRPr="009E4337" w:rsidRDefault="00302B66" w:rsidP="0006129B">
      <w:pPr>
        <w:ind w:firstLine="567"/>
        <w:rPr>
          <w:b/>
        </w:rPr>
      </w:pPr>
      <w:r w:rsidRPr="009E4337">
        <w:rPr>
          <w:b/>
        </w:rPr>
        <w:t xml:space="preserve">Порядок и критерии определения единой теплоснабжающей организации. </w:t>
      </w:r>
    </w:p>
    <w:p w14:paraId="3208F3E1" w14:textId="48B42F02" w:rsidR="00302B66" w:rsidRPr="009E4337" w:rsidRDefault="00302B66" w:rsidP="0006129B">
      <w:pPr>
        <w:ind w:firstLine="567"/>
      </w:pPr>
      <w:r w:rsidRPr="009E4337">
        <w:t xml:space="preserve">Критерии и порядок определения единой теплоснабжающей организации (далее ЕТО) определены пунктами 3-19 Правил организации теплоснабжения, утвержденных Постановлением Правительства РФ от </w:t>
      </w:r>
      <w:r w:rsidR="00DE55A1" w:rsidRPr="009E4337">
        <w:t>0</w:t>
      </w:r>
      <w:r w:rsidRPr="009E4337">
        <w:t>8</w:t>
      </w:r>
      <w:r w:rsidR="00DE55A1" w:rsidRPr="009E4337">
        <w:t>.08.</w:t>
      </w:r>
      <w:r w:rsidRPr="009E4337">
        <w:t xml:space="preserve">2012 </w:t>
      </w:r>
      <w:r w:rsidR="00C01582" w:rsidRPr="009E4337">
        <w:t>№</w:t>
      </w:r>
      <w:r w:rsidR="00DE55A1" w:rsidRPr="009E4337">
        <w:t xml:space="preserve"> 808 </w:t>
      </w:r>
      <w:r w:rsidR="0098168B" w:rsidRPr="009E4337">
        <w:t>«</w:t>
      </w:r>
      <w:r w:rsidR="00DE55A1" w:rsidRPr="009E4337">
        <w:t>Об организации теплоснабжения в Российской Федерации и о внесении изменений в некоторые акты Правительства Российской Федерации</w:t>
      </w:r>
      <w:r w:rsidR="0098168B" w:rsidRPr="009E4337">
        <w:t>»</w:t>
      </w:r>
      <w:r w:rsidRPr="009E4337">
        <w:t xml:space="preserve">. </w:t>
      </w:r>
    </w:p>
    <w:p w14:paraId="1C80C9D2" w14:textId="77777777" w:rsidR="00302B66" w:rsidRPr="009E4337" w:rsidRDefault="00302B66" w:rsidP="0006129B">
      <w:pPr>
        <w:ind w:firstLine="567"/>
      </w:pPr>
      <w:r w:rsidRPr="009E4337">
        <w:t xml:space="preserve">Статус ЕТО присваивается теплоснабжающей и (или) теплосетевой организации решением органа местного самоуправления (далее - уполномоченные органы) при утверждении схемы теплоснабжения </w:t>
      </w:r>
      <w:r w:rsidR="00070E4F" w:rsidRPr="009E4337">
        <w:t>поселения</w:t>
      </w:r>
      <w:r w:rsidRPr="009E4337">
        <w:t xml:space="preserve">. </w:t>
      </w:r>
    </w:p>
    <w:p w14:paraId="13CB30EB" w14:textId="303A951B" w:rsidR="00302B66" w:rsidRPr="009E4337" w:rsidRDefault="00302B66" w:rsidP="0006129B">
      <w:pPr>
        <w:ind w:firstLine="567"/>
      </w:pPr>
      <w:r w:rsidRPr="009E4337">
        <w:t xml:space="preserve">В случае если </w:t>
      </w:r>
      <w:r w:rsidR="00070E4F" w:rsidRPr="009E4337">
        <w:t>на территории поселения</w:t>
      </w:r>
      <w:r w:rsidR="00B95373" w:rsidRPr="009E4337">
        <w:t xml:space="preserve"> </w:t>
      </w:r>
      <w:r w:rsidRPr="009E4337">
        <w:t xml:space="preserve">существуют несколько систем теплоснабжения, уполномоченные органы вправе: </w:t>
      </w:r>
    </w:p>
    <w:p w14:paraId="7520609D" w14:textId="3D1B947E" w:rsidR="00302B66" w:rsidRPr="009E4337" w:rsidRDefault="00CC521F" w:rsidP="0006129B">
      <w:pPr>
        <w:ind w:firstLine="567"/>
      </w:pPr>
      <w:r w:rsidRPr="009E4337">
        <w:t>1)</w:t>
      </w:r>
      <w:r w:rsidR="00302B66" w:rsidRPr="009E4337">
        <w:t xml:space="preserve"> определить ЕТО в каждой из систем теплоснабжения, расположенных в границах </w:t>
      </w:r>
      <w:r w:rsidR="00DE5489" w:rsidRPr="009E4337">
        <w:t>поселения</w:t>
      </w:r>
      <w:r w:rsidR="00302B66" w:rsidRPr="009E4337">
        <w:t xml:space="preserve">; </w:t>
      </w:r>
    </w:p>
    <w:p w14:paraId="76275E8B" w14:textId="77777777" w:rsidR="00302B66" w:rsidRPr="009E4337" w:rsidRDefault="00CC521F" w:rsidP="0006129B">
      <w:pPr>
        <w:ind w:firstLine="567"/>
      </w:pPr>
      <w:r w:rsidRPr="009E4337">
        <w:t>2)</w:t>
      </w:r>
      <w:r w:rsidR="00302B66" w:rsidRPr="009E4337">
        <w:t xml:space="preserve"> определить на несколько систем теплоснабжения одну ЕТО. </w:t>
      </w:r>
    </w:p>
    <w:p w14:paraId="5F62EFE8" w14:textId="37CEA7F0" w:rsidR="00302B66" w:rsidRPr="009E4337" w:rsidRDefault="00302B66" w:rsidP="0006129B">
      <w:pPr>
        <w:ind w:firstLine="567"/>
      </w:pPr>
      <w:r w:rsidRPr="009E4337">
        <w:t xml:space="preserve">Для присвоения организации статуса ЕТО </w:t>
      </w:r>
      <w:r w:rsidR="00070E4F" w:rsidRPr="009E4337">
        <w:t>на территории поселения</w:t>
      </w:r>
      <w:r w:rsidR="00B95373" w:rsidRPr="009E4337">
        <w:t xml:space="preserve"> </w:t>
      </w:r>
      <w:r w:rsidRPr="009E4337">
        <w:t xml:space="preserve">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а также с даты опубликования (размещения) сообщения, указанного в пункте 17 </w:t>
      </w:r>
      <w:r w:rsidR="00B37A6A" w:rsidRPr="009E4337">
        <w:t>Правила организации теплоснабжения</w:t>
      </w:r>
      <w:r w:rsidRPr="009E4337">
        <w:t>, заявку на присвоение организации статуса ЕТО с указанием зоны ее деятельности. К заявке прилагается бухгалтерская отчетность, составленная на последнюю отчетную дату пере</w:t>
      </w:r>
      <w:r w:rsidR="00787B99" w:rsidRPr="009E4337">
        <w:t xml:space="preserve">д. </w:t>
      </w:r>
      <w:r w:rsidRPr="009E4337">
        <w:t xml:space="preserve">подачей заявки, с отметкой налогового органа об ее принятии. </w:t>
      </w:r>
    </w:p>
    <w:p w14:paraId="719A8965" w14:textId="30B3CD43" w:rsidR="00302B66" w:rsidRPr="009E4337" w:rsidRDefault="00302B66" w:rsidP="0006129B">
      <w:pPr>
        <w:ind w:firstLine="567"/>
      </w:pPr>
      <w:r w:rsidRPr="009E4337">
        <w:t xml:space="preserve">Уполномоченные органы обязаны в течение 3 рабочих дней с даты окончания срока для подачи заявок разместить сведения о принятых заявках на сайте </w:t>
      </w:r>
      <w:r w:rsidR="00DE5489" w:rsidRPr="009E4337">
        <w:t>муниципального образования</w:t>
      </w:r>
      <w:r w:rsidRPr="009E4337">
        <w:t xml:space="preserve">. </w:t>
      </w:r>
    </w:p>
    <w:p w14:paraId="5095DA08" w14:textId="77777777" w:rsidR="00302B66" w:rsidRPr="009E4337" w:rsidRDefault="00302B66" w:rsidP="0006129B">
      <w:pPr>
        <w:ind w:firstLine="567"/>
      </w:pPr>
      <w:r w:rsidRPr="009E4337">
        <w:t xml:space="preserve">В случае если в отношении одной зоны деятельности ЕТО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ЕТО, то статус ЕТО присваивается указанному лицу. В случае если в отношении одной зоны деятельности ЕТО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ЕТО, уполномоченный орган присваивает статус ЕТО в соответствии с пунктами 7-10 </w:t>
      </w:r>
      <w:r w:rsidR="00B37A6A" w:rsidRPr="009E4337">
        <w:t>Правила организации теплоснабжения</w:t>
      </w:r>
      <w:r w:rsidRPr="009E4337">
        <w:t xml:space="preserve">: </w:t>
      </w:r>
    </w:p>
    <w:p w14:paraId="1FDA45F1" w14:textId="77777777" w:rsidR="00302B66" w:rsidRPr="009E4337" w:rsidRDefault="00302B66" w:rsidP="0006129B">
      <w:pPr>
        <w:ind w:firstLine="567"/>
      </w:pPr>
      <w:r w:rsidRPr="009E4337">
        <w:t xml:space="preserve">Критериями определения ЕТО являются: </w:t>
      </w:r>
    </w:p>
    <w:p w14:paraId="13B9EAA5" w14:textId="77777777" w:rsidR="00302B66" w:rsidRPr="009E4337" w:rsidRDefault="00CC521F" w:rsidP="0006129B">
      <w:pPr>
        <w:ind w:firstLine="567"/>
      </w:pPr>
      <w:r w:rsidRPr="009E4337">
        <w:t>1)</w:t>
      </w:r>
      <w:r w:rsidR="00302B66" w:rsidRPr="009E4337">
        <w:t xml:space="preserve">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 </w:t>
      </w:r>
    </w:p>
    <w:p w14:paraId="5E6B8957" w14:textId="77777777" w:rsidR="00302B66" w:rsidRPr="009E4337" w:rsidRDefault="00CC521F" w:rsidP="0006129B">
      <w:pPr>
        <w:ind w:firstLine="567"/>
      </w:pPr>
      <w:r w:rsidRPr="009E4337">
        <w:t>2)</w:t>
      </w:r>
      <w:r w:rsidR="00302B66" w:rsidRPr="009E4337">
        <w:t xml:space="preserve"> размер собственного капитала; </w:t>
      </w:r>
    </w:p>
    <w:p w14:paraId="5E80C0CB" w14:textId="77777777" w:rsidR="00302B66" w:rsidRPr="009E4337" w:rsidRDefault="00CC521F" w:rsidP="0006129B">
      <w:pPr>
        <w:ind w:firstLine="567"/>
      </w:pPr>
      <w:r w:rsidRPr="009E4337">
        <w:t>3)</w:t>
      </w:r>
      <w:r w:rsidR="00302B66" w:rsidRPr="009E4337">
        <w:t xml:space="preserve"> способность в лучшей мере обеспечить надежность теплоснабжения в соответствующей системе теплоснабжения. </w:t>
      </w:r>
    </w:p>
    <w:p w14:paraId="0C71250F" w14:textId="77777777" w:rsidR="00302B66" w:rsidRPr="009E4337" w:rsidRDefault="00302B66" w:rsidP="0006129B">
      <w:pPr>
        <w:ind w:firstLine="567"/>
      </w:pPr>
      <w:r w:rsidRPr="009E4337">
        <w:t xml:space="preserve">Для определения указанных критериев уполномоченный орган при разработке схемы теплоснабжения вправе запрашивать у теплоснабжающих и теплосетевых организаций соответствующие сведения. </w:t>
      </w:r>
    </w:p>
    <w:p w14:paraId="6BA766D8" w14:textId="77777777" w:rsidR="00302B66" w:rsidRPr="009E4337" w:rsidRDefault="00302B66" w:rsidP="0006129B">
      <w:pPr>
        <w:ind w:firstLine="567"/>
      </w:pPr>
      <w:r w:rsidRPr="009E4337">
        <w:t>В случае если заявка на присвоение статуса ЕТО подана организацией, которая владеет на праве собственности или ином законном основании источниками тепловой энергии с наиболь</w:t>
      </w:r>
      <w:r w:rsidRPr="009E4337">
        <w:lastRenderedPageBreak/>
        <w:t xml:space="preserve">шей рабочей тепловой мощностью и тепловыми сетями с наибольшей емкостью в границах зоны деятельности ЕТО, статус ЕТО присваивается данной организации. </w:t>
      </w:r>
    </w:p>
    <w:p w14:paraId="102167BB" w14:textId="39A60141" w:rsidR="00302B66" w:rsidRPr="009E4337" w:rsidRDefault="00302B66" w:rsidP="0006129B">
      <w:pPr>
        <w:ind w:firstLine="567"/>
      </w:pPr>
      <w:r w:rsidRPr="009E4337">
        <w:t xml:space="preserve">Показатели рабочей мощности источников тепловой энергии и емкости тепловых сетей определяются на основании данных схемы (проекта схемы) </w:t>
      </w:r>
      <w:r w:rsidR="006E64FD" w:rsidRPr="009E4337">
        <w:t>теплоснабжения поселения</w:t>
      </w:r>
      <w:r w:rsidRPr="009E4337">
        <w:t xml:space="preserve">. </w:t>
      </w:r>
    </w:p>
    <w:p w14:paraId="6C951CC4" w14:textId="77777777" w:rsidR="00302B66" w:rsidRPr="009E4337" w:rsidRDefault="00302B66" w:rsidP="0006129B">
      <w:pPr>
        <w:ind w:firstLine="567"/>
      </w:pPr>
      <w:r w:rsidRPr="009E4337">
        <w:t xml:space="preserve">В случае если заявки на присвоение статуса ЕТО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ЕТО, статус ЕТО присваивается той организации из указанных,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ЕТО присваивается организации, способной в лучшей мере обеспечить надежность теплоснабжения в соответствующей системе теплоснабжения. </w:t>
      </w:r>
    </w:p>
    <w:p w14:paraId="2F7D6F02" w14:textId="77777777" w:rsidR="00302B66" w:rsidRPr="009E4337" w:rsidRDefault="00302B66" w:rsidP="0006129B">
      <w:pPr>
        <w:ind w:firstLine="567"/>
      </w:pPr>
      <w:r w:rsidRPr="009E4337">
        <w:t>Размер собственного капитала определяется по данным бухгалтерской отчетности, составленной на последнюю отчетную дату пере</w:t>
      </w:r>
      <w:r w:rsidR="00787B99" w:rsidRPr="009E4337">
        <w:t xml:space="preserve">д. </w:t>
      </w:r>
      <w:r w:rsidRPr="009E4337">
        <w:t xml:space="preserve">подачей заявки на присвоение организации статуса ЕТО с отметкой налогового органа о ее принятии. </w:t>
      </w:r>
    </w:p>
    <w:p w14:paraId="7A187777" w14:textId="77777777" w:rsidR="00302B66" w:rsidRPr="009E4337" w:rsidRDefault="00302B66" w:rsidP="0006129B">
      <w:pPr>
        <w:ind w:firstLine="567"/>
      </w:pPr>
      <w:r w:rsidRPr="009E4337">
        <w:t xml:space="preserve">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системы теплоснабжения и обосновывается в схеме теплоснабжения. </w:t>
      </w:r>
    </w:p>
    <w:p w14:paraId="17AC04F9" w14:textId="77777777" w:rsidR="00302B66" w:rsidRPr="009E4337" w:rsidRDefault="00302B66" w:rsidP="0006129B">
      <w:pPr>
        <w:ind w:firstLine="567"/>
      </w:pPr>
      <w:r w:rsidRPr="009E4337">
        <w:t xml:space="preserve">В случае если организациями не подано ни одной заявки на присвоение статуса ЕТО, статус ЕТО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 </w:t>
      </w:r>
    </w:p>
    <w:p w14:paraId="3D4777EF" w14:textId="77777777" w:rsidR="00302B66" w:rsidRPr="009E4337" w:rsidRDefault="00302B66" w:rsidP="0006129B">
      <w:pPr>
        <w:ind w:firstLine="567"/>
      </w:pPr>
      <w:r w:rsidRPr="009E4337">
        <w:t xml:space="preserve">ЕТО при осуществлении своей деятельности обязана: </w:t>
      </w:r>
    </w:p>
    <w:p w14:paraId="79D0DD7E" w14:textId="77777777" w:rsidR="00302B66" w:rsidRPr="009E4337" w:rsidRDefault="00CC521F" w:rsidP="0006129B">
      <w:pPr>
        <w:ind w:firstLine="567"/>
      </w:pPr>
      <w:r w:rsidRPr="009E4337">
        <w:t>1)</w:t>
      </w:r>
      <w:r w:rsidR="00302B66" w:rsidRPr="009E4337">
        <w:t xml:space="preserve"> 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 </w:t>
      </w:r>
    </w:p>
    <w:p w14:paraId="5CCE2A86" w14:textId="77777777" w:rsidR="00302B66" w:rsidRPr="009E4337" w:rsidRDefault="00CC521F" w:rsidP="0006129B">
      <w:pPr>
        <w:ind w:firstLine="567"/>
      </w:pPr>
      <w:r w:rsidRPr="009E4337">
        <w:t>2)</w:t>
      </w:r>
      <w:r w:rsidR="00302B66" w:rsidRPr="009E4337">
        <w:t xml:space="preserve"> 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 </w:t>
      </w:r>
    </w:p>
    <w:p w14:paraId="6C424B57" w14:textId="77777777" w:rsidR="00302B66" w:rsidRPr="009E4337" w:rsidRDefault="00CC521F" w:rsidP="0006129B">
      <w:pPr>
        <w:ind w:firstLine="567"/>
      </w:pPr>
      <w:r w:rsidRPr="009E4337">
        <w:t>3)</w:t>
      </w:r>
      <w:r w:rsidR="00302B66" w:rsidRPr="009E4337">
        <w:t xml:space="preserve"> 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 </w:t>
      </w:r>
    </w:p>
    <w:p w14:paraId="465141B1" w14:textId="77777777" w:rsidR="00302B66" w:rsidRPr="009E4337" w:rsidRDefault="00302B66" w:rsidP="0006129B">
      <w:pPr>
        <w:ind w:firstLine="567"/>
      </w:pPr>
      <w:r w:rsidRPr="009E4337">
        <w:t xml:space="preserve">Организация может утратить статус ЕТО в следующих случаях: </w:t>
      </w:r>
    </w:p>
    <w:p w14:paraId="3651EB28" w14:textId="77777777" w:rsidR="00302B66" w:rsidRPr="009E4337" w:rsidRDefault="00CC521F" w:rsidP="0006129B">
      <w:pPr>
        <w:ind w:firstLine="567"/>
      </w:pPr>
      <w:r w:rsidRPr="009E4337">
        <w:t>1)</w:t>
      </w:r>
      <w:r w:rsidR="00302B66" w:rsidRPr="009E4337">
        <w:t xml:space="preserve"> неисполнение или ненадлежащее исполнение обязательств по оплате тепловой энергии (мощности), и (или) теплоносителя, и (или) услуг по передаче тепловой энергии, теплоносителя,</w:t>
      </w:r>
      <w:r w:rsidR="002F5504" w:rsidRPr="009E4337">
        <w:t xml:space="preserve"> </w:t>
      </w:r>
      <w:r w:rsidR="00302B66" w:rsidRPr="009E4337">
        <w:t xml:space="preserve">в размере, превышающем объем таких обязательств за 2 расчетных периода, либо систематическое (3 и более раза в течение 12 месяцев) неисполнение или ненадлежащее исполнение иных обязательств, предусмотренных условиями таких договоров. Факт неисполнения или ненадлежащего исполнения обязательств должен быть подтвержден вступившими в законную силу решениями федерального антимонопольного органа, и (или) его территориальных органов, и (или) судов; </w:t>
      </w:r>
    </w:p>
    <w:p w14:paraId="7FB73EC9" w14:textId="77777777" w:rsidR="00302B66" w:rsidRPr="009E4337" w:rsidRDefault="00CC521F" w:rsidP="0006129B">
      <w:pPr>
        <w:ind w:firstLine="567"/>
      </w:pPr>
      <w:r w:rsidRPr="009E4337">
        <w:t>2)</w:t>
      </w:r>
      <w:r w:rsidR="00302B66" w:rsidRPr="009E4337">
        <w:t xml:space="preserve"> принятие в установленном порядке решения о реорганизации (за исключением реорганизации в форме присоединения, когда к организации, имеющей статус ЕТО, присоединяются другие реорганизованные организации, а также реорганизации в форме преобразования) или ликвидации организации, имеющей статус ЕТО; </w:t>
      </w:r>
    </w:p>
    <w:p w14:paraId="33F09C62" w14:textId="77777777" w:rsidR="00302B66" w:rsidRPr="009E4337" w:rsidRDefault="00CC521F" w:rsidP="0006129B">
      <w:pPr>
        <w:ind w:firstLine="567"/>
      </w:pPr>
      <w:r w:rsidRPr="009E4337">
        <w:t>3)</w:t>
      </w:r>
      <w:r w:rsidR="00302B66" w:rsidRPr="009E4337">
        <w:t xml:space="preserve"> принятие арбитражным судом решения о признании организации, имеющей статус ЕТО, банкротом; </w:t>
      </w:r>
    </w:p>
    <w:p w14:paraId="30AC1CB7" w14:textId="38596C50" w:rsidR="00302B66" w:rsidRPr="009E4337" w:rsidRDefault="00CC521F" w:rsidP="0006129B">
      <w:pPr>
        <w:ind w:firstLine="567"/>
      </w:pPr>
      <w:r w:rsidRPr="009E4337">
        <w:lastRenderedPageBreak/>
        <w:t>4)</w:t>
      </w:r>
      <w:r w:rsidR="00302B66" w:rsidRPr="009E4337">
        <w:t xml:space="preserve"> прекращение права собственности или владения имуществом, по основаниям, предусмотренным законодательством Российской Федерации; </w:t>
      </w:r>
    </w:p>
    <w:p w14:paraId="55D66C66" w14:textId="77777777" w:rsidR="00302B66" w:rsidRPr="009E4337" w:rsidRDefault="00CC521F" w:rsidP="0006129B">
      <w:pPr>
        <w:ind w:firstLine="567"/>
      </w:pPr>
      <w:r w:rsidRPr="009E4337">
        <w:t>5)</w:t>
      </w:r>
      <w:r w:rsidR="00302B66" w:rsidRPr="009E4337">
        <w:t xml:space="preserve"> несоответствие организации, имеющей статус ЕТО, критериям, связанным с размером собственного капитала, а также способностью в лучшей мере обеспечить надежность теплоснабжения в соответствующей системе теплоснабжения; </w:t>
      </w:r>
    </w:p>
    <w:p w14:paraId="1E096FAE" w14:textId="77777777" w:rsidR="00302B66" w:rsidRPr="009E4337" w:rsidRDefault="00CC521F" w:rsidP="0006129B">
      <w:pPr>
        <w:ind w:firstLine="567"/>
      </w:pPr>
      <w:r w:rsidRPr="009E4337">
        <w:t>6)</w:t>
      </w:r>
      <w:r w:rsidR="00302B66" w:rsidRPr="009E4337">
        <w:t xml:space="preserve"> подача организацией заявления о прекращении осуществления функций ЕТО. </w:t>
      </w:r>
    </w:p>
    <w:p w14:paraId="6B0E2BE4" w14:textId="77777777" w:rsidR="00302B66" w:rsidRPr="009E4337" w:rsidRDefault="00302B66" w:rsidP="0006129B">
      <w:pPr>
        <w:ind w:firstLine="567"/>
      </w:pPr>
      <w:r w:rsidRPr="009E4337">
        <w:t xml:space="preserve">Границы зоны деятельности ЕТО могут быть изменены в следующих случаях: </w:t>
      </w:r>
    </w:p>
    <w:p w14:paraId="19B6C730" w14:textId="77777777" w:rsidR="00302B66" w:rsidRPr="009E4337" w:rsidRDefault="00CC521F" w:rsidP="0006129B">
      <w:pPr>
        <w:ind w:firstLine="567"/>
      </w:pPr>
      <w:r w:rsidRPr="009E4337">
        <w:t>1)</w:t>
      </w:r>
      <w:r w:rsidR="00302B66" w:rsidRPr="009E4337">
        <w:t xml:space="preserve"> подключение к системе теплоснабжения новых теплопотребляющих установок, источников тепловой энергии или тепловых сетей, или их отключение от системы теплоснабжения; </w:t>
      </w:r>
    </w:p>
    <w:p w14:paraId="14042B92" w14:textId="77777777" w:rsidR="00302B66" w:rsidRPr="009E4337" w:rsidRDefault="00CC521F" w:rsidP="0006129B">
      <w:pPr>
        <w:ind w:firstLine="567"/>
      </w:pPr>
      <w:r w:rsidRPr="009E4337">
        <w:t>2)</w:t>
      </w:r>
      <w:r w:rsidR="00302B66" w:rsidRPr="009E4337">
        <w:t xml:space="preserve"> технологическое объединение или разделение систем теплоснабжения. </w:t>
      </w:r>
    </w:p>
    <w:p w14:paraId="7F083D2D" w14:textId="36C8CCB4" w:rsidR="002750DC" w:rsidRPr="009E4337" w:rsidRDefault="00E44D80" w:rsidP="00D6292C">
      <w:pPr>
        <w:ind w:firstLine="567"/>
        <w:rPr>
          <w:rStyle w:val="ed"/>
        </w:rPr>
      </w:pPr>
      <w:bookmarkStart w:id="583" w:name="_Hlk158358127"/>
      <w:bookmarkStart w:id="584" w:name="_Hlk165890273"/>
      <w:r w:rsidRPr="009E4337">
        <w:t xml:space="preserve">В настоящее время </w:t>
      </w:r>
      <w:r w:rsidR="000D2062" w:rsidRPr="009E4337">
        <w:t xml:space="preserve">осуществляется </w:t>
      </w:r>
      <w:bookmarkStart w:id="585" w:name="_Hlk181808476"/>
      <w:r w:rsidR="00116845">
        <w:t>ООО «МЕТАЛЛСТРОЙМОНТАЖ»</w:t>
      </w:r>
      <w:r w:rsidR="000D2062" w:rsidRPr="009E4337">
        <w:t xml:space="preserve"> </w:t>
      </w:r>
      <w:bookmarkEnd w:id="585"/>
      <w:r w:rsidRPr="009E4337">
        <w:t>отвеча</w:t>
      </w:r>
      <w:r w:rsidR="0057366A" w:rsidRPr="009E4337">
        <w:t>е</w:t>
      </w:r>
      <w:r w:rsidRPr="009E4337">
        <w:t xml:space="preserve">т всем требованиям, предъявляемым к единым теплоснабжающим организациям в зонах действия обслуживаемых систем теплоснабжения. </w:t>
      </w:r>
      <w:bookmarkEnd w:id="583"/>
      <w:r w:rsidR="002750DC" w:rsidRPr="009E4337">
        <w:rPr>
          <w:rStyle w:val="ed"/>
        </w:rPr>
        <w:t xml:space="preserve">Реестр единых теплоснабжающих организаций, содержащий перечень систем теплоснабжения, входящих в зону деятельности единой теплоснабжающей организаций, приведен в таблице </w:t>
      </w:r>
      <w:r w:rsidR="009E4337">
        <w:rPr>
          <w:rStyle w:val="ed"/>
        </w:rPr>
        <w:t>58</w:t>
      </w:r>
      <w:r w:rsidR="002750DC" w:rsidRPr="009E4337">
        <w:rPr>
          <w:rStyle w:val="ed"/>
        </w:rPr>
        <w:t>.</w:t>
      </w:r>
    </w:p>
    <w:bookmarkEnd w:id="584"/>
    <w:p w14:paraId="7A1FEFF0" w14:textId="77777777" w:rsidR="00302B66" w:rsidRPr="009E4337" w:rsidRDefault="00302B66" w:rsidP="0006129B">
      <w:pPr>
        <w:ind w:firstLine="567"/>
      </w:pPr>
      <w:r w:rsidRPr="009E4337">
        <w:t xml:space="preserve">Сведения об изменении границ зон деятельности ЕТО, а также сведения о присвоении другой организации статуса ЕТО подлежат внесению в схему теплоснабжения при ее актуализации. </w:t>
      </w:r>
    </w:p>
    <w:p w14:paraId="3644CF7C" w14:textId="77777777" w:rsidR="005F699F" w:rsidRPr="009E4337" w:rsidRDefault="00CC521F" w:rsidP="0006129B">
      <w:pPr>
        <w:pStyle w:val="21"/>
        <w:spacing w:line="240" w:lineRule="auto"/>
        <w:rPr>
          <w:rStyle w:val="ed"/>
        </w:rPr>
      </w:pPr>
      <w:bookmarkStart w:id="586" w:name="_Toc158278792"/>
      <w:bookmarkStart w:id="587" w:name="_Toc183331901"/>
      <w:r w:rsidRPr="009E4337">
        <w:rPr>
          <w:rStyle w:val="ed"/>
        </w:rPr>
        <w:t>15.4</w:t>
      </w:r>
      <w:r w:rsidR="00A12BBB" w:rsidRPr="009E4337">
        <w:rPr>
          <w:rStyle w:val="ed"/>
        </w:rPr>
        <w:t xml:space="preserve"> </w:t>
      </w:r>
      <w:r w:rsidRPr="009E4337">
        <w:rPr>
          <w:rStyle w:val="ed"/>
        </w:rPr>
        <w:t>З</w:t>
      </w:r>
      <w:r w:rsidR="00CE6763" w:rsidRPr="009E4337">
        <w:rPr>
          <w:rStyle w:val="ed"/>
        </w:rPr>
        <w:t>аявки теплоснабжающих организаций, поданные в рамках актуализации проекта схемы теплоснабжения (при их наличии), на присвоение статуса единой теплоснабжающей организации</w:t>
      </w:r>
      <w:bookmarkEnd w:id="586"/>
      <w:bookmarkEnd w:id="587"/>
    </w:p>
    <w:p w14:paraId="08D8A749" w14:textId="77777777" w:rsidR="00302B66" w:rsidRPr="009E4337" w:rsidRDefault="00302B66" w:rsidP="0006129B">
      <w:pPr>
        <w:ind w:firstLine="567"/>
        <w:rPr>
          <w:rStyle w:val="ed"/>
        </w:rPr>
      </w:pPr>
      <w:r w:rsidRPr="009E4337">
        <w:t xml:space="preserve">Сведения о заявках, </w:t>
      </w:r>
      <w:r w:rsidRPr="009E4337">
        <w:rPr>
          <w:rStyle w:val="ed"/>
        </w:rPr>
        <w:t>поданных в рамках разработки проекта схемы теплоснабжения (при их наличии), на присвоение статуса единой теплоснабжающей организации, отсутствуют.</w:t>
      </w:r>
    </w:p>
    <w:p w14:paraId="7A9649D2" w14:textId="77777777" w:rsidR="005F699F" w:rsidRPr="009E4337" w:rsidRDefault="00CC521F" w:rsidP="0006129B">
      <w:pPr>
        <w:pStyle w:val="21"/>
        <w:spacing w:line="240" w:lineRule="auto"/>
      </w:pPr>
      <w:bookmarkStart w:id="588" w:name="_Toc158278793"/>
      <w:bookmarkStart w:id="589" w:name="_Toc183331902"/>
      <w:r w:rsidRPr="009E4337">
        <w:rPr>
          <w:rStyle w:val="ed"/>
        </w:rPr>
        <w:t>15.5</w:t>
      </w:r>
      <w:r w:rsidR="00A12BBB" w:rsidRPr="009E4337">
        <w:rPr>
          <w:rStyle w:val="ed"/>
        </w:rPr>
        <w:t xml:space="preserve"> </w:t>
      </w:r>
      <w:r w:rsidRPr="009E4337">
        <w:rPr>
          <w:rStyle w:val="ed"/>
        </w:rPr>
        <w:t>О</w:t>
      </w:r>
      <w:r w:rsidR="00CE6763" w:rsidRPr="009E4337">
        <w:rPr>
          <w:rStyle w:val="ed"/>
        </w:rPr>
        <w:t>писание границ зон деятельности единой теплоснабжающей организации (организаций)</w:t>
      </w:r>
      <w:bookmarkEnd w:id="588"/>
      <w:bookmarkEnd w:id="589"/>
    </w:p>
    <w:p w14:paraId="729B073B" w14:textId="77777777" w:rsidR="00483094" w:rsidRPr="009E4337" w:rsidRDefault="00614739" w:rsidP="0006129B">
      <w:pPr>
        <w:ind w:firstLine="567"/>
      </w:pPr>
      <w:r w:rsidRPr="009E4337">
        <w:t>После присвоения статуса ЕТО границы зон деятельности ЕТО будут совпадать с зонами действия соответствующих систем централизованного теплоснабжения.</w:t>
      </w:r>
    </w:p>
    <w:p w14:paraId="40714BB5" w14:textId="31A16922" w:rsidR="00815EB7" w:rsidRPr="009E4337" w:rsidRDefault="007D12AB" w:rsidP="0006129B">
      <w:pPr>
        <w:pStyle w:val="21"/>
        <w:spacing w:line="240" w:lineRule="auto"/>
        <w:rPr>
          <w:rFonts w:eastAsia="Microsoft YaHei"/>
        </w:rPr>
      </w:pPr>
      <w:bookmarkStart w:id="590" w:name="_Toc158278794"/>
      <w:bookmarkStart w:id="591" w:name="_Toc183331903"/>
      <w:r w:rsidRPr="009E4337">
        <w:rPr>
          <w:rFonts w:eastAsia="Microsoft YaHei"/>
        </w:rPr>
        <w:t>15.</w:t>
      </w:r>
      <w:r w:rsidR="00CC521F" w:rsidRPr="009E4337">
        <w:rPr>
          <w:rFonts w:eastAsia="Microsoft YaHei"/>
        </w:rPr>
        <w:t>6</w:t>
      </w:r>
      <w:r w:rsidRPr="009E4337">
        <w:rPr>
          <w:rFonts w:eastAsia="Microsoft YaHei"/>
        </w:rPr>
        <w:t xml:space="preserve"> </w:t>
      </w:r>
      <w:r w:rsidR="00335D61" w:rsidRPr="009E4337">
        <w:rPr>
          <w:rFonts w:eastAsia="Microsoft YaHei"/>
        </w:rPr>
        <w:t xml:space="preserve">Состав изменений, выполненных </w:t>
      </w:r>
      <w:r w:rsidR="00540956" w:rsidRPr="009E4337">
        <w:rPr>
          <w:rFonts w:eastAsia="Microsoft YaHei"/>
        </w:rPr>
        <w:t>в доработанной и (или) актуализированной схеме теплоснабжения</w:t>
      </w:r>
      <w:bookmarkEnd w:id="590"/>
      <w:bookmarkEnd w:id="591"/>
    </w:p>
    <w:p w14:paraId="55724089" w14:textId="42C93B1B" w:rsidR="00DD0BFB" w:rsidRPr="009E4337" w:rsidRDefault="001E78EB" w:rsidP="0006129B">
      <w:pPr>
        <w:ind w:firstLine="567"/>
      </w:pPr>
      <w:r w:rsidRPr="009E4337">
        <w:t xml:space="preserve">Глава переработана </w:t>
      </w:r>
      <w:r w:rsidR="003F7AC4" w:rsidRPr="009E4337">
        <w:t xml:space="preserve">в соответствии </w:t>
      </w:r>
      <w:r w:rsidR="00DD0BFB" w:rsidRPr="009E4337">
        <w:t xml:space="preserve">с действующей редакцией </w:t>
      </w:r>
      <w:r w:rsidR="00C879D3" w:rsidRPr="009E4337">
        <w:t>Постановления Правительства РФ от 22.02.2012 № 154</w:t>
      </w:r>
      <w:r w:rsidR="00B95373" w:rsidRPr="009E4337">
        <w:t xml:space="preserve"> </w:t>
      </w:r>
      <w:r w:rsidR="0098168B" w:rsidRPr="009E4337">
        <w:t>«</w:t>
      </w:r>
      <w:r w:rsidR="00DD0BFB" w:rsidRPr="009E4337">
        <w:t xml:space="preserve">О требованиях к схемам теплоснабжения, порядку их </w:t>
      </w:r>
      <w:r w:rsidR="008E4EBE" w:rsidRPr="009E4337">
        <w:t>разработки</w:t>
      </w:r>
      <w:r w:rsidR="00DD0BFB" w:rsidRPr="009E4337">
        <w:t xml:space="preserve"> и утверждения</w:t>
      </w:r>
      <w:r w:rsidR="0098168B" w:rsidRPr="009E4337">
        <w:t>»</w:t>
      </w:r>
      <w:r w:rsidR="00DD0BFB" w:rsidRPr="009E4337">
        <w:t xml:space="preserve"> </w:t>
      </w:r>
      <w:r w:rsidR="00C6704F" w:rsidRPr="009E4337">
        <w:t xml:space="preserve">(в редакции </w:t>
      </w:r>
      <w:r w:rsidR="007010E8" w:rsidRPr="009E4337">
        <w:t>Постановлений Правительства РФ</w:t>
      </w:r>
      <w:r w:rsidR="00DD0BFB" w:rsidRPr="009E4337">
        <w:t xml:space="preserve"> от 07.10.2014 № 1016, от 18.0</w:t>
      </w:r>
      <w:r w:rsidR="003E674F" w:rsidRPr="009E4337">
        <w:t>7.</w:t>
      </w:r>
      <w:r w:rsidR="00DD0BFB" w:rsidRPr="009E4337">
        <w:t>2016 № 208, от 2</w:t>
      </w:r>
      <w:r w:rsidR="003E674F" w:rsidRPr="009E4337">
        <w:t>7.</w:t>
      </w:r>
      <w:r w:rsidR="00DD0BFB" w:rsidRPr="009E4337">
        <w:t>0</w:t>
      </w:r>
      <w:r w:rsidR="003E674F" w:rsidRPr="009E4337">
        <w:t>7.</w:t>
      </w:r>
      <w:r w:rsidR="00DD0BFB" w:rsidRPr="009E4337">
        <w:t>2016 № 229, от 12.07.2016 № 666, от 0</w:t>
      </w:r>
      <w:r w:rsidR="003E674F" w:rsidRPr="009E4337">
        <w:t>7.</w:t>
      </w:r>
      <w:r w:rsidR="00DD0BFB" w:rsidRPr="009E4337">
        <w:t>04.2018 № 405, от 16.0</w:t>
      </w:r>
      <w:r w:rsidR="003E674F" w:rsidRPr="009E4337">
        <w:t>7.</w:t>
      </w:r>
      <w:r w:rsidR="00DD0BFB" w:rsidRPr="009E4337">
        <w:t xml:space="preserve">2019 № </w:t>
      </w:r>
      <w:r w:rsidR="00127490" w:rsidRPr="009E4337">
        <w:t>276) и Методическими указаниями (</w:t>
      </w:r>
      <w:r w:rsidR="003965AF" w:rsidRPr="009E4337">
        <w:t>утв. Приказом Минэнерго России от 05.0</w:t>
      </w:r>
      <w:r w:rsidR="003E674F" w:rsidRPr="009E4337">
        <w:t>7.</w:t>
      </w:r>
      <w:r w:rsidR="003965AF" w:rsidRPr="009E4337">
        <w:t xml:space="preserve">2019 № 212 </w:t>
      </w:r>
      <w:r w:rsidR="0098168B" w:rsidRPr="009E4337">
        <w:t>«</w:t>
      </w:r>
      <w:r w:rsidR="003965AF" w:rsidRPr="009E4337">
        <w:t>Об утверждении Методических указаний по разработке схем теплоснабжения</w:t>
      </w:r>
      <w:r w:rsidR="0098168B" w:rsidRPr="009E4337">
        <w:t>»</w:t>
      </w:r>
      <w:r w:rsidR="00127490" w:rsidRPr="009E4337">
        <w:t>).</w:t>
      </w:r>
    </w:p>
    <w:p w14:paraId="1B22A32F" w14:textId="77777777" w:rsidR="000379FA" w:rsidRPr="009E4337" w:rsidRDefault="000379FA" w:rsidP="0006129B">
      <w:pPr>
        <w:autoSpaceDE w:val="0"/>
        <w:autoSpaceDN w:val="0"/>
        <w:adjustRightInd w:val="0"/>
        <w:ind w:firstLine="709"/>
      </w:pPr>
    </w:p>
    <w:p w14:paraId="1ADB0CA1" w14:textId="77777777" w:rsidR="00747340" w:rsidRPr="009E4337" w:rsidRDefault="00747340" w:rsidP="0006129B">
      <w:pPr>
        <w:pStyle w:val="1"/>
        <w:sectPr w:rsidR="00747340" w:rsidRPr="009E4337" w:rsidSect="004C5CD6">
          <w:pgSz w:w="11906" w:h="16838"/>
          <w:pgMar w:top="1134" w:right="851" w:bottom="1134" w:left="1134" w:header="708" w:footer="708" w:gutter="0"/>
          <w:cols w:space="708"/>
          <w:docGrid w:linePitch="360"/>
        </w:sectPr>
      </w:pPr>
    </w:p>
    <w:p w14:paraId="60804C0F" w14:textId="77777777" w:rsidR="00E847F5" w:rsidRPr="009E4337" w:rsidRDefault="00E847F5" w:rsidP="0006129B">
      <w:pPr>
        <w:pStyle w:val="1"/>
      </w:pPr>
      <w:bookmarkStart w:id="592" w:name="_Toc158278795"/>
      <w:bookmarkStart w:id="593" w:name="_Toc183331904"/>
      <w:r w:rsidRPr="009E4337">
        <w:lastRenderedPageBreak/>
        <w:t>ГЛАВА 1</w:t>
      </w:r>
      <w:r w:rsidR="00231152" w:rsidRPr="009E4337">
        <w:t>6</w:t>
      </w:r>
      <w:r w:rsidRPr="009E4337">
        <w:t xml:space="preserve"> </w:t>
      </w:r>
      <w:r w:rsidR="00CE6763" w:rsidRPr="009E4337">
        <w:t>Реестр мероприятий схемы теплоснабжения</w:t>
      </w:r>
      <w:bookmarkEnd w:id="592"/>
      <w:bookmarkEnd w:id="593"/>
    </w:p>
    <w:p w14:paraId="34F2D7E8" w14:textId="77777777" w:rsidR="005F699F" w:rsidRPr="009E4337" w:rsidRDefault="00CC521F" w:rsidP="0006129B">
      <w:pPr>
        <w:pStyle w:val="21"/>
        <w:spacing w:line="240" w:lineRule="auto"/>
        <w:rPr>
          <w:rStyle w:val="mark"/>
        </w:rPr>
      </w:pPr>
      <w:bookmarkStart w:id="594" w:name="_Toc158278796"/>
      <w:bookmarkStart w:id="595" w:name="_Toc183331905"/>
      <w:r w:rsidRPr="009E4337">
        <w:rPr>
          <w:rStyle w:val="ed"/>
        </w:rPr>
        <w:t>16.1</w:t>
      </w:r>
      <w:r w:rsidR="005F699F" w:rsidRPr="009E4337">
        <w:rPr>
          <w:rStyle w:val="ed"/>
        </w:rPr>
        <w:t> </w:t>
      </w:r>
      <w:r w:rsidRPr="009E4337">
        <w:rPr>
          <w:rStyle w:val="ed"/>
        </w:rPr>
        <w:t>П</w:t>
      </w:r>
      <w:r w:rsidR="00CE6763" w:rsidRPr="009E4337">
        <w:rPr>
          <w:rStyle w:val="ed"/>
        </w:rPr>
        <w:t>еречень мероприятий по строительству, реконструкции, техническому перевооружению и (или) модернизации источников тепловой энергии</w:t>
      </w:r>
      <w:bookmarkEnd w:id="594"/>
      <w:bookmarkEnd w:id="595"/>
    </w:p>
    <w:p w14:paraId="6351ADCE" w14:textId="356AB526" w:rsidR="002750DC" w:rsidRPr="009E4337" w:rsidRDefault="00614739" w:rsidP="0006129B">
      <w:pPr>
        <w:ind w:firstLine="567"/>
        <w:rPr>
          <w:lang w:eastAsia="ar-SA"/>
        </w:rPr>
      </w:pPr>
      <w:r w:rsidRPr="009E4337">
        <w:rPr>
          <w:lang w:eastAsia="ar-SA"/>
        </w:rPr>
        <w:t>Перечень мероприятий по строительству, реконструкции или техническому перевооружению источников тепловой энергии привед</w:t>
      </w:r>
      <w:r w:rsidR="00B518E3" w:rsidRPr="009E4337">
        <w:rPr>
          <w:lang w:eastAsia="ar-SA"/>
        </w:rPr>
        <w:t>е</w:t>
      </w:r>
      <w:r w:rsidRPr="009E4337">
        <w:rPr>
          <w:lang w:eastAsia="ar-SA"/>
        </w:rPr>
        <w:t>н в таблиц</w:t>
      </w:r>
      <w:r w:rsidR="002750DC" w:rsidRPr="009E4337">
        <w:rPr>
          <w:lang w:eastAsia="ar-SA"/>
        </w:rPr>
        <w:t>е</w:t>
      </w:r>
      <w:r w:rsidRPr="009E4337">
        <w:rPr>
          <w:lang w:eastAsia="ar-SA"/>
        </w:rPr>
        <w:t xml:space="preserve"> </w:t>
      </w:r>
      <w:r w:rsidR="009E4337">
        <w:rPr>
          <w:lang w:eastAsia="ar-SA"/>
        </w:rPr>
        <w:t>59</w:t>
      </w:r>
      <w:r w:rsidR="002750DC" w:rsidRPr="009E4337">
        <w:rPr>
          <w:lang w:eastAsia="ar-SA"/>
        </w:rPr>
        <w:t>.</w:t>
      </w:r>
    </w:p>
    <w:p w14:paraId="4F859F76" w14:textId="77777777" w:rsidR="00E24ADD" w:rsidRPr="009E4337" w:rsidRDefault="00E24ADD" w:rsidP="0006129B">
      <w:pPr>
        <w:tabs>
          <w:tab w:val="left" w:pos="0"/>
        </w:tabs>
        <w:ind w:firstLine="709"/>
      </w:pPr>
    </w:p>
    <w:p w14:paraId="544353B9" w14:textId="7B6E02BE" w:rsidR="002750DC" w:rsidRPr="009E4337" w:rsidRDefault="002750DC" w:rsidP="0006129B">
      <w:pPr>
        <w:pStyle w:val="aff8"/>
        <w:spacing w:line="240" w:lineRule="auto"/>
      </w:pPr>
      <w:r w:rsidRPr="009E4337">
        <w:t xml:space="preserve">Таблица </w:t>
      </w:r>
      <w:r w:rsidR="008A3CE6" w:rsidRPr="009E4337">
        <w:fldChar w:fldCharType="begin"/>
      </w:r>
      <w:r w:rsidR="006972A4" w:rsidRPr="009E4337">
        <w:instrText xml:space="preserve"> SEQ Таблица \* ARABIC </w:instrText>
      </w:r>
      <w:r w:rsidR="008A3CE6" w:rsidRPr="009E4337">
        <w:fldChar w:fldCharType="separate"/>
      </w:r>
      <w:r w:rsidR="00421AC7">
        <w:rPr>
          <w:noProof/>
        </w:rPr>
        <w:t>59</w:t>
      </w:r>
      <w:r w:rsidR="008A3CE6" w:rsidRPr="009E4337">
        <w:rPr>
          <w:noProof/>
        </w:rPr>
        <w:fldChar w:fldCharType="end"/>
      </w:r>
      <w:r w:rsidR="002F5504" w:rsidRPr="009E4337">
        <w:t xml:space="preserve"> </w:t>
      </w:r>
      <w:r w:rsidRPr="009E4337">
        <w:t>– Мероприятия по техническое перевооружение и строительство источников тепла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5535"/>
        <w:gridCol w:w="1151"/>
        <w:gridCol w:w="931"/>
        <w:gridCol w:w="1151"/>
        <w:gridCol w:w="1151"/>
        <w:gridCol w:w="1151"/>
        <w:gridCol w:w="1041"/>
        <w:gridCol w:w="1151"/>
        <w:gridCol w:w="1041"/>
      </w:tblGrid>
      <w:tr w:rsidR="00022C30" w:rsidRPr="009E4337" w14:paraId="02050BDF" w14:textId="77777777" w:rsidTr="00ED2432">
        <w:trPr>
          <w:cantSplit/>
          <w:tblHeader/>
        </w:trPr>
        <w:tc>
          <w:tcPr>
            <w:tcW w:w="254" w:type="pct"/>
            <w:vMerge w:val="restart"/>
            <w:shd w:val="clear" w:color="000000" w:fill="FFFFFF"/>
            <w:vAlign w:val="center"/>
            <w:hideMark/>
          </w:tcPr>
          <w:p w14:paraId="6B19C352" w14:textId="77777777" w:rsidR="00022C30" w:rsidRPr="009E4337" w:rsidRDefault="00022C30" w:rsidP="00ED2432">
            <w:pPr>
              <w:jc w:val="center"/>
              <w:rPr>
                <w:sz w:val="22"/>
                <w:szCs w:val="22"/>
              </w:rPr>
            </w:pPr>
            <w:r w:rsidRPr="009E4337">
              <w:rPr>
                <w:sz w:val="22"/>
                <w:szCs w:val="22"/>
              </w:rPr>
              <w:t>№ п/п</w:t>
            </w:r>
          </w:p>
        </w:tc>
        <w:tc>
          <w:tcPr>
            <w:tcW w:w="1944" w:type="pct"/>
            <w:vMerge w:val="restart"/>
            <w:shd w:val="clear" w:color="000000" w:fill="FFFFFF"/>
            <w:vAlign w:val="center"/>
            <w:hideMark/>
          </w:tcPr>
          <w:p w14:paraId="56670066" w14:textId="77777777" w:rsidR="00022C30" w:rsidRPr="009E4337" w:rsidRDefault="00022C30" w:rsidP="00ED2432">
            <w:pPr>
              <w:jc w:val="center"/>
              <w:rPr>
                <w:sz w:val="22"/>
                <w:szCs w:val="22"/>
              </w:rPr>
            </w:pPr>
            <w:r w:rsidRPr="009E4337">
              <w:rPr>
                <w:sz w:val="22"/>
                <w:szCs w:val="22"/>
              </w:rPr>
              <w:t>Наименование мероприятий</w:t>
            </w:r>
          </w:p>
        </w:tc>
        <w:tc>
          <w:tcPr>
            <w:tcW w:w="2802" w:type="pct"/>
            <w:gridSpan w:val="8"/>
            <w:shd w:val="clear" w:color="000000" w:fill="FFFFFF"/>
            <w:vAlign w:val="center"/>
            <w:hideMark/>
          </w:tcPr>
          <w:p w14:paraId="48871A34" w14:textId="77777777" w:rsidR="00022C30" w:rsidRPr="009E4337" w:rsidRDefault="00022C30" w:rsidP="00ED2432">
            <w:pPr>
              <w:jc w:val="center"/>
              <w:rPr>
                <w:sz w:val="22"/>
                <w:szCs w:val="22"/>
              </w:rPr>
            </w:pPr>
            <w:r w:rsidRPr="009E4337">
              <w:rPr>
                <w:sz w:val="22"/>
                <w:szCs w:val="22"/>
              </w:rPr>
              <w:t>Необходимые капитальные затраты, тыс. руб.</w:t>
            </w:r>
          </w:p>
        </w:tc>
      </w:tr>
      <w:tr w:rsidR="00022C30" w:rsidRPr="009E4337" w14:paraId="427E5276" w14:textId="77777777" w:rsidTr="00ED2432">
        <w:trPr>
          <w:cantSplit/>
          <w:tblHeader/>
        </w:trPr>
        <w:tc>
          <w:tcPr>
            <w:tcW w:w="254" w:type="pct"/>
            <w:vMerge/>
            <w:vAlign w:val="center"/>
            <w:hideMark/>
          </w:tcPr>
          <w:p w14:paraId="16A5085C" w14:textId="77777777" w:rsidR="00022C30" w:rsidRPr="009E4337" w:rsidRDefault="00022C30" w:rsidP="00ED2432">
            <w:pPr>
              <w:jc w:val="center"/>
              <w:rPr>
                <w:sz w:val="22"/>
                <w:szCs w:val="22"/>
              </w:rPr>
            </w:pPr>
          </w:p>
        </w:tc>
        <w:tc>
          <w:tcPr>
            <w:tcW w:w="1944" w:type="pct"/>
            <w:vMerge/>
            <w:vAlign w:val="center"/>
            <w:hideMark/>
          </w:tcPr>
          <w:p w14:paraId="543E7A8E" w14:textId="77777777" w:rsidR="00022C30" w:rsidRPr="009E4337" w:rsidRDefault="00022C30" w:rsidP="00ED2432">
            <w:pPr>
              <w:jc w:val="left"/>
              <w:rPr>
                <w:sz w:val="22"/>
                <w:szCs w:val="22"/>
              </w:rPr>
            </w:pPr>
          </w:p>
        </w:tc>
        <w:tc>
          <w:tcPr>
            <w:tcW w:w="382" w:type="pct"/>
            <w:shd w:val="clear" w:color="000000" w:fill="FFFFFF"/>
            <w:vAlign w:val="center"/>
            <w:hideMark/>
          </w:tcPr>
          <w:p w14:paraId="7BF06EDA" w14:textId="77777777" w:rsidR="00022C30" w:rsidRPr="009E4337" w:rsidRDefault="00022C30" w:rsidP="00ED2432">
            <w:pPr>
              <w:jc w:val="center"/>
              <w:rPr>
                <w:bCs/>
                <w:sz w:val="22"/>
                <w:szCs w:val="22"/>
              </w:rPr>
            </w:pPr>
            <w:r w:rsidRPr="009E4337">
              <w:rPr>
                <w:bCs/>
                <w:sz w:val="22"/>
                <w:szCs w:val="22"/>
              </w:rPr>
              <w:t>Всего</w:t>
            </w:r>
          </w:p>
        </w:tc>
        <w:tc>
          <w:tcPr>
            <w:tcW w:w="309" w:type="pct"/>
            <w:shd w:val="clear" w:color="auto" w:fill="auto"/>
            <w:vAlign w:val="center"/>
            <w:hideMark/>
          </w:tcPr>
          <w:p w14:paraId="51D99628" w14:textId="77777777" w:rsidR="00022C30" w:rsidRPr="009E4337" w:rsidRDefault="00022C30" w:rsidP="00ED2432">
            <w:pPr>
              <w:jc w:val="center"/>
              <w:rPr>
                <w:sz w:val="22"/>
                <w:szCs w:val="22"/>
              </w:rPr>
            </w:pPr>
            <w:r w:rsidRPr="009E4337">
              <w:rPr>
                <w:iCs/>
                <w:sz w:val="22"/>
              </w:rPr>
              <w:t>2024 год</w:t>
            </w:r>
          </w:p>
        </w:tc>
        <w:tc>
          <w:tcPr>
            <w:tcW w:w="382" w:type="pct"/>
            <w:shd w:val="clear" w:color="auto" w:fill="auto"/>
            <w:vAlign w:val="center"/>
          </w:tcPr>
          <w:p w14:paraId="23626B34" w14:textId="77777777" w:rsidR="00022C30" w:rsidRPr="009E4337" w:rsidRDefault="00022C30" w:rsidP="00ED2432">
            <w:pPr>
              <w:jc w:val="center"/>
              <w:rPr>
                <w:sz w:val="22"/>
                <w:szCs w:val="22"/>
              </w:rPr>
            </w:pPr>
            <w:r w:rsidRPr="009E4337">
              <w:rPr>
                <w:iCs/>
                <w:sz w:val="22"/>
              </w:rPr>
              <w:t>2025 год</w:t>
            </w:r>
          </w:p>
        </w:tc>
        <w:tc>
          <w:tcPr>
            <w:tcW w:w="345" w:type="pct"/>
            <w:shd w:val="clear" w:color="auto" w:fill="auto"/>
            <w:vAlign w:val="center"/>
          </w:tcPr>
          <w:p w14:paraId="11B7683C" w14:textId="77777777" w:rsidR="00022C30" w:rsidRPr="009E4337" w:rsidRDefault="00022C30" w:rsidP="00ED2432">
            <w:pPr>
              <w:jc w:val="center"/>
              <w:rPr>
                <w:sz w:val="22"/>
                <w:szCs w:val="22"/>
              </w:rPr>
            </w:pPr>
            <w:r w:rsidRPr="009E4337">
              <w:rPr>
                <w:iCs/>
                <w:sz w:val="22"/>
              </w:rPr>
              <w:t>2026 год</w:t>
            </w:r>
          </w:p>
        </w:tc>
        <w:tc>
          <w:tcPr>
            <w:tcW w:w="345" w:type="pct"/>
            <w:shd w:val="clear" w:color="auto" w:fill="auto"/>
            <w:vAlign w:val="center"/>
          </w:tcPr>
          <w:p w14:paraId="44267E11" w14:textId="77777777" w:rsidR="00022C30" w:rsidRPr="009E4337" w:rsidRDefault="00022C30" w:rsidP="00ED2432">
            <w:pPr>
              <w:jc w:val="center"/>
              <w:rPr>
                <w:sz w:val="22"/>
                <w:szCs w:val="22"/>
              </w:rPr>
            </w:pPr>
            <w:r w:rsidRPr="009E4337">
              <w:rPr>
                <w:iCs/>
                <w:sz w:val="22"/>
              </w:rPr>
              <w:t>2027 год</w:t>
            </w:r>
          </w:p>
        </w:tc>
        <w:tc>
          <w:tcPr>
            <w:tcW w:w="345" w:type="pct"/>
            <w:shd w:val="clear" w:color="auto" w:fill="auto"/>
            <w:vAlign w:val="center"/>
          </w:tcPr>
          <w:p w14:paraId="13BF3BD4" w14:textId="77777777" w:rsidR="00022C30" w:rsidRPr="009E4337" w:rsidRDefault="00022C30" w:rsidP="00ED2432">
            <w:pPr>
              <w:jc w:val="center"/>
              <w:rPr>
                <w:sz w:val="22"/>
                <w:szCs w:val="22"/>
              </w:rPr>
            </w:pPr>
            <w:r w:rsidRPr="009E4337">
              <w:rPr>
                <w:iCs/>
                <w:sz w:val="22"/>
              </w:rPr>
              <w:t>2028 год</w:t>
            </w:r>
          </w:p>
        </w:tc>
        <w:tc>
          <w:tcPr>
            <w:tcW w:w="345" w:type="pct"/>
            <w:shd w:val="clear" w:color="auto" w:fill="auto"/>
            <w:vAlign w:val="center"/>
          </w:tcPr>
          <w:p w14:paraId="2A66EBD7" w14:textId="77777777" w:rsidR="00022C30" w:rsidRPr="009E4337" w:rsidRDefault="00022C30" w:rsidP="00ED2432">
            <w:pPr>
              <w:jc w:val="center"/>
              <w:rPr>
                <w:sz w:val="22"/>
                <w:szCs w:val="22"/>
              </w:rPr>
            </w:pPr>
            <w:r w:rsidRPr="009E4337">
              <w:rPr>
                <w:sz w:val="22"/>
              </w:rPr>
              <w:t>2029-2034 год</w:t>
            </w:r>
          </w:p>
        </w:tc>
        <w:tc>
          <w:tcPr>
            <w:tcW w:w="347" w:type="pct"/>
            <w:shd w:val="clear" w:color="auto" w:fill="auto"/>
            <w:vAlign w:val="center"/>
          </w:tcPr>
          <w:p w14:paraId="497256F2" w14:textId="77777777" w:rsidR="00022C30" w:rsidRPr="009E4337" w:rsidRDefault="00022C30" w:rsidP="00ED2432">
            <w:pPr>
              <w:jc w:val="center"/>
              <w:rPr>
                <w:sz w:val="22"/>
                <w:szCs w:val="22"/>
              </w:rPr>
            </w:pPr>
            <w:r w:rsidRPr="009E4337">
              <w:rPr>
                <w:sz w:val="22"/>
              </w:rPr>
              <w:t xml:space="preserve">2035 – 2040 </w:t>
            </w:r>
            <w:r w:rsidRPr="009E4337">
              <w:rPr>
                <w:iCs/>
                <w:sz w:val="22"/>
              </w:rPr>
              <w:t>годы</w:t>
            </w:r>
          </w:p>
        </w:tc>
      </w:tr>
      <w:tr w:rsidR="00022C30" w:rsidRPr="009E4337" w14:paraId="6D6FF53A" w14:textId="77777777" w:rsidTr="00ED2432">
        <w:trPr>
          <w:cantSplit/>
          <w:trHeight w:val="519"/>
        </w:trPr>
        <w:tc>
          <w:tcPr>
            <w:tcW w:w="254" w:type="pct"/>
            <w:shd w:val="clear" w:color="000000" w:fill="FFFFFF"/>
            <w:vAlign w:val="center"/>
          </w:tcPr>
          <w:p w14:paraId="032E5CD3" w14:textId="77777777" w:rsidR="00022C30" w:rsidRPr="009E4337" w:rsidRDefault="00022C30" w:rsidP="00ED2432">
            <w:pPr>
              <w:jc w:val="center"/>
              <w:rPr>
                <w:sz w:val="22"/>
                <w:szCs w:val="22"/>
              </w:rPr>
            </w:pPr>
            <w:r w:rsidRPr="009E4337">
              <w:rPr>
                <w:b/>
                <w:sz w:val="22"/>
                <w:szCs w:val="22"/>
              </w:rPr>
              <w:t>1.</w:t>
            </w:r>
          </w:p>
        </w:tc>
        <w:tc>
          <w:tcPr>
            <w:tcW w:w="4746" w:type="pct"/>
            <w:gridSpan w:val="9"/>
            <w:shd w:val="clear" w:color="000000" w:fill="FFFFFF"/>
            <w:vAlign w:val="center"/>
          </w:tcPr>
          <w:p w14:paraId="24ABC9F8" w14:textId="77777777" w:rsidR="00022C30" w:rsidRPr="009E4337" w:rsidRDefault="00022C30" w:rsidP="00ED2432">
            <w:pPr>
              <w:jc w:val="left"/>
              <w:rPr>
                <w:b/>
                <w:sz w:val="22"/>
                <w:szCs w:val="22"/>
              </w:rPr>
            </w:pPr>
            <w:r w:rsidRPr="009E4337">
              <w:rPr>
                <w:b/>
                <w:sz w:val="22"/>
                <w:szCs w:val="22"/>
              </w:rPr>
              <w:t>Строительство, реконструкция, технического перевооружения и (или) модернизация источников тепловой энергии, в том числе строительство новых тепловых сетей</w:t>
            </w:r>
          </w:p>
        </w:tc>
      </w:tr>
      <w:tr w:rsidR="00022C30" w:rsidRPr="009E4337" w14:paraId="0572ACAD" w14:textId="77777777" w:rsidTr="00ED2432">
        <w:trPr>
          <w:cantSplit/>
        </w:trPr>
        <w:tc>
          <w:tcPr>
            <w:tcW w:w="254" w:type="pct"/>
            <w:shd w:val="clear" w:color="000000" w:fill="FFFFFF"/>
            <w:vAlign w:val="center"/>
          </w:tcPr>
          <w:p w14:paraId="7B1FA382" w14:textId="77777777" w:rsidR="00022C30" w:rsidRPr="009E4337" w:rsidRDefault="00022C30" w:rsidP="00ED2432">
            <w:pPr>
              <w:jc w:val="center"/>
              <w:rPr>
                <w:sz w:val="22"/>
                <w:szCs w:val="22"/>
              </w:rPr>
            </w:pPr>
            <w:r w:rsidRPr="009E4337">
              <w:rPr>
                <w:sz w:val="22"/>
                <w:szCs w:val="22"/>
              </w:rPr>
              <w:t>1.1</w:t>
            </w:r>
          </w:p>
        </w:tc>
        <w:tc>
          <w:tcPr>
            <w:tcW w:w="1944" w:type="pct"/>
            <w:shd w:val="clear" w:color="auto" w:fill="auto"/>
            <w:vAlign w:val="center"/>
          </w:tcPr>
          <w:p w14:paraId="07D0B2BB" w14:textId="77777777" w:rsidR="00022C30" w:rsidRPr="009E4337" w:rsidRDefault="00022C30" w:rsidP="00ED2432">
            <w:pPr>
              <w:rPr>
                <w:sz w:val="22"/>
                <w:szCs w:val="22"/>
              </w:rPr>
            </w:pPr>
            <w:r>
              <w:rPr>
                <w:sz w:val="22"/>
                <w:szCs w:val="22"/>
              </w:rPr>
              <w:t>Модернизация оборудования Котельной «ДКПС», в том числе</w:t>
            </w:r>
          </w:p>
        </w:tc>
        <w:tc>
          <w:tcPr>
            <w:tcW w:w="382" w:type="pct"/>
            <w:tcBorders>
              <w:top w:val="nil"/>
              <w:left w:val="nil"/>
              <w:bottom w:val="single" w:sz="8" w:space="0" w:color="auto"/>
              <w:right w:val="single" w:sz="8" w:space="0" w:color="auto"/>
            </w:tcBorders>
            <w:shd w:val="clear" w:color="000000" w:fill="FFFFFF"/>
            <w:vAlign w:val="center"/>
          </w:tcPr>
          <w:p w14:paraId="6C657730" w14:textId="77777777" w:rsidR="00022C30" w:rsidRPr="009E4337" w:rsidRDefault="00022C30" w:rsidP="00ED2432">
            <w:pPr>
              <w:jc w:val="center"/>
              <w:rPr>
                <w:b/>
                <w:bCs/>
                <w:sz w:val="22"/>
                <w:szCs w:val="22"/>
              </w:rPr>
            </w:pPr>
            <w:r>
              <w:rPr>
                <w:b/>
                <w:bCs/>
                <w:color w:val="000000"/>
                <w:sz w:val="22"/>
                <w:szCs w:val="22"/>
              </w:rPr>
              <w:t> </w:t>
            </w:r>
          </w:p>
        </w:tc>
        <w:tc>
          <w:tcPr>
            <w:tcW w:w="309" w:type="pct"/>
            <w:tcBorders>
              <w:top w:val="nil"/>
              <w:left w:val="nil"/>
              <w:bottom w:val="single" w:sz="8" w:space="0" w:color="auto"/>
              <w:right w:val="single" w:sz="8" w:space="0" w:color="auto"/>
            </w:tcBorders>
            <w:shd w:val="clear" w:color="000000" w:fill="FFFFFF"/>
            <w:vAlign w:val="center"/>
          </w:tcPr>
          <w:p w14:paraId="0B9A62AE" w14:textId="77777777" w:rsidR="00022C30" w:rsidRPr="009E4337" w:rsidRDefault="00022C30" w:rsidP="00ED2432">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3CC8529A"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C15A9EC"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1624A39F"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16A5B8FF"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EB6C4E2" w14:textId="77777777" w:rsidR="00022C30" w:rsidRPr="009E4337" w:rsidRDefault="00022C30" w:rsidP="00ED2432">
            <w:pPr>
              <w:jc w:val="center"/>
              <w:rPr>
                <w:b/>
                <w:bCs/>
                <w:sz w:val="22"/>
                <w:szCs w:val="22"/>
              </w:rPr>
            </w:pPr>
            <w:r>
              <w:rPr>
                <w:b/>
                <w:bCs/>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74ABFF6B"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38101BF8" w14:textId="77777777" w:rsidTr="00ED2432">
        <w:trPr>
          <w:cantSplit/>
        </w:trPr>
        <w:tc>
          <w:tcPr>
            <w:tcW w:w="254" w:type="pct"/>
            <w:shd w:val="clear" w:color="000000" w:fill="FFFFFF"/>
            <w:vAlign w:val="center"/>
          </w:tcPr>
          <w:p w14:paraId="1B57259E" w14:textId="77777777" w:rsidR="00022C30" w:rsidRPr="009E4337" w:rsidRDefault="00022C30" w:rsidP="00ED2432">
            <w:pPr>
              <w:jc w:val="center"/>
              <w:rPr>
                <w:sz w:val="22"/>
                <w:szCs w:val="22"/>
              </w:rPr>
            </w:pPr>
            <w:r>
              <w:rPr>
                <w:sz w:val="22"/>
                <w:szCs w:val="22"/>
              </w:rPr>
              <w:t>1.1.1</w:t>
            </w:r>
          </w:p>
        </w:tc>
        <w:tc>
          <w:tcPr>
            <w:tcW w:w="1944" w:type="pct"/>
            <w:shd w:val="clear" w:color="auto" w:fill="auto"/>
            <w:vAlign w:val="center"/>
          </w:tcPr>
          <w:p w14:paraId="794ADDC9" w14:textId="77777777" w:rsidR="00022C30" w:rsidRDefault="00022C30" w:rsidP="00ED2432">
            <w:pPr>
              <w:rPr>
                <w:sz w:val="22"/>
                <w:szCs w:val="22"/>
              </w:rPr>
            </w:pPr>
            <w:r w:rsidRPr="00695D8E">
              <w:rPr>
                <w:color w:val="000000"/>
                <w:sz w:val="22"/>
                <w:szCs w:val="22"/>
              </w:rPr>
              <w:t xml:space="preserve">Замена сетевого насоса К-100-65-200 на Rz-L80-118/68-30/2 (или аналог с рабочей точкой 100 м³\ч; 60 м.в.с.) </w:t>
            </w:r>
          </w:p>
        </w:tc>
        <w:tc>
          <w:tcPr>
            <w:tcW w:w="382" w:type="pct"/>
            <w:tcBorders>
              <w:top w:val="nil"/>
              <w:left w:val="nil"/>
              <w:bottom w:val="single" w:sz="8" w:space="0" w:color="auto"/>
              <w:right w:val="single" w:sz="8" w:space="0" w:color="auto"/>
            </w:tcBorders>
            <w:shd w:val="clear" w:color="000000" w:fill="FFFFFF"/>
            <w:vAlign w:val="center"/>
          </w:tcPr>
          <w:p w14:paraId="482B5B7C" w14:textId="77777777" w:rsidR="00022C30" w:rsidRPr="009E4337" w:rsidRDefault="00022C30" w:rsidP="00ED2432">
            <w:pPr>
              <w:jc w:val="center"/>
              <w:rPr>
                <w:b/>
                <w:bCs/>
                <w:sz w:val="22"/>
                <w:szCs w:val="22"/>
              </w:rPr>
            </w:pPr>
            <w:r>
              <w:rPr>
                <w:color w:val="000000"/>
                <w:sz w:val="22"/>
                <w:szCs w:val="22"/>
              </w:rPr>
              <w:t>904,193</w:t>
            </w:r>
          </w:p>
        </w:tc>
        <w:tc>
          <w:tcPr>
            <w:tcW w:w="309" w:type="pct"/>
            <w:tcBorders>
              <w:top w:val="nil"/>
              <w:left w:val="nil"/>
              <w:bottom w:val="single" w:sz="8" w:space="0" w:color="auto"/>
              <w:right w:val="single" w:sz="8" w:space="0" w:color="auto"/>
            </w:tcBorders>
            <w:shd w:val="clear" w:color="000000" w:fill="FFFFFF"/>
            <w:vAlign w:val="center"/>
          </w:tcPr>
          <w:p w14:paraId="42617A70" w14:textId="77777777" w:rsidR="00022C30" w:rsidRPr="009E4337" w:rsidRDefault="00022C30" w:rsidP="00ED2432">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30A30516" w14:textId="77777777" w:rsidR="00022C30" w:rsidRPr="009E4337" w:rsidRDefault="00022C30" w:rsidP="00ED2432">
            <w:pPr>
              <w:jc w:val="center"/>
              <w:rPr>
                <w:sz w:val="22"/>
                <w:szCs w:val="22"/>
              </w:rPr>
            </w:pPr>
            <w:r>
              <w:rPr>
                <w:color w:val="000000"/>
                <w:sz w:val="22"/>
                <w:szCs w:val="22"/>
              </w:rPr>
              <w:t>904,193</w:t>
            </w:r>
          </w:p>
        </w:tc>
        <w:tc>
          <w:tcPr>
            <w:tcW w:w="345" w:type="pct"/>
            <w:tcBorders>
              <w:top w:val="nil"/>
              <w:left w:val="nil"/>
              <w:bottom w:val="single" w:sz="8" w:space="0" w:color="auto"/>
              <w:right w:val="single" w:sz="8" w:space="0" w:color="auto"/>
            </w:tcBorders>
            <w:shd w:val="clear" w:color="000000" w:fill="FFFFFF"/>
            <w:vAlign w:val="center"/>
          </w:tcPr>
          <w:p w14:paraId="7906F421"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1AD09FB6"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508BB733"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1AFFEE34" w14:textId="77777777" w:rsidR="00022C30" w:rsidRPr="009E4337" w:rsidRDefault="00022C30" w:rsidP="00ED2432">
            <w:pPr>
              <w:jc w:val="center"/>
              <w:rPr>
                <w:b/>
                <w:bCs/>
                <w:sz w:val="22"/>
                <w:szCs w:val="22"/>
              </w:rPr>
            </w:pPr>
            <w:r>
              <w:rPr>
                <w:b/>
                <w:bCs/>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67621016"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055E75A1" w14:textId="77777777" w:rsidTr="00ED2432">
        <w:trPr>
          <w:cantSplit/>
        </w:trPr>
        <w:tc>
          <w:tcPr>
            <w:tcW w:w="254" w:type="pct"/>
            <w:shd w:val="clear" w:color="000000" w:fill="FFFFFF"/>
            <w:vAlign w:val="center"/>
          </w:tcPr>
          <w:p w14:paraId="5D0DDC39" w14:textId="77777777" w:rsidR="00022C30" w:rsidRPr="009E4337" w:rsidRDefault="00022C30" w:rsidP="00ED2432">
            <w:pPr>
              <w:jc w:val="center"/>
              <w:rPr>
                <w:sz w:val="22"/>
                <w:szCs w:val="22"/>
              </w:rPr>
            </w:pPr>
            <w:r>
              <w:rPr>
                <w:sz w:val="22"/>
                <w:szCs w:val="22"/>
              </w:rPr>
              <w:t>1.1.1</w:t>
            </w:r>
          </w:p>
        </w:tc>
        <w:tc>
          <w:tcPr>
            <w:tcW w:w="1944" w:type="pct"/>
            <w:shd w:val="clear" w:color="auto" w:fill="auto"/>
            <w:vAlign w:val="center"/>
          </w:tcPr>
          <w:p w14:paraId="77C65C75" w14:textId="77777777" w:rsidR="00022C30" w:rsidRPr="00695D8E" w:rsidRDefault="00022C30" w:rsidP="00ED2432">
            <w:pPr>
              <w:rPr>
                <w:color w:val="000000"/>
                <w:sz w:val="22"/>
                <w:szCs w:val="22"/>
              </w:rPr>
            </w:pPr>
            <w:r w:rsidRPr="00695D8E">
              <w:rPr>
                <w:color w:val="000000"/>
                <w:sz w:val="22"/>
                <w:szCs w:val="22"/>
              </w:rPr>
              <w:t xml:space="preserve">Установка циркуляционных насосов Kordis 80-65-125 (2 шт.) (или аналоги с рабочей точкой 120 м³\ч; 20 м.в.с.) </w:t>
            </w:r>
          </w:p>
        </w:tc>
        <w:tc>
          <w:tcPr>
            <w:tcW w:w="382" w:type="pct"/>
            <w:tcBorders>
              <w:top w:val="nil"/>
              <w:left w:val="nil"/>
              <w:bottom w:val="single" w:sz="8" w:space="0" w:color="auto"/>
              <w:right w:val="single" w:sz="8" w:space="0" w:color="auto"/>
            </w:tcBorders>
            <w:shd w:val="clear" w:color="000000" w:fill="FFFFFF"/>
            <w:vAlign w:val="center"/>
          </w:tcPr>
          <w:p w14:paraId="0FD5E7F9" w14:textId="77777777" w:rsidR="00022C30" w:rsidRPr="00695D8E" w:rsidRDefault="00022C30" w:rsidP="00ED2432">
            <w:pPr>
              <w:jc w:val="center"/>
              <w:rPr>
                <w:color w:val="000000"/>
                <w:sz w:val="22"/>
                <w:szCs w:val="22"/>
              </w:rPr>
            </w:pPr>
            <w:r>
              <w:rPr>
                <w:color w:val="000000"/>
                <w:sz w:val="22"/>
                <w:szCs w:val="22"/>
              </w:rPr>
              <w:t>890,076</w:t>
            </w:r>
          </w:p>
        </w:tc>
        <w:tc>
          <w:tcPr>
            <w:tcW w:w="309" w:type="pct"/>
            <w:tcBorders>
              <w:top w:val="nil"/>
              <w:left w:val="nil"/>
              <w:bottom w:val="single" w:sz="8" w:space="0" w:color="auto"/>
              <w:right w:val="single" w:sz="8" w:space="0" w:color="auto"/>
            </w:tcBorders>
            <w:shd w:val="clear" w:color="000000" w:fill="FFFFFF"/>
            <w:vAlign w:val="center"/>
          </w:tcPr>
          <w:p w14:paraId="1C30EB7D" w14:textId="77777777" w:rsidR="00022C30" w:rsidRPr="009E4337" w:rsidRDefault="00022C30" w:rsidP="00ED2432">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1BC6DE73" w14:textId="77777777" w:rsidR="00022C30" w:rsidRPr="009E4337" w:rsidRDefault="00022C30" w:rsidP="00ED2432">
            <w:pPr>
              <w:jc w:val="center"/>
              <w:rPr>
                <w:sz w:val="22"/>
                <w:szCs w:val="22"/>
              </w:rPr>
            </w:pPr>
            <w:r>
              <w:rPr>
                <w:color w:val="000000"/>
                <w:sz w:val="22"/>
                <w:szCs w:val="22"/>
              </w:rPr>
              <w:t>890,076</w:t>
            </w:r>
          </w:p>
        </w:tc>
        <w:tc>
          <w:tcPr>
            <w:tcW w:w="345" w:type="pct"/>
            <w:tcBorders>
              <w:top w:val="nil"/>
              <w:left w:val="nil"/>
              <w:bottom w:val="single" w:sz="8" w:space="0" w:color="auto"/>
              <w:right w:val="single" w:sz="8" w:space="0" w:color="auto"/>
            </w:tcBorders>
            <w:shd w:val="clear" w:color="000000" w:fill="FFFFFF"/>
            <w:vAlign w:val="center"/>
          </w:tcPr>
          <w:p w14:paraId="3750928E"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291334F1"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0E2D5D8"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7932A691" w14:textId="77777777" w:rsidR="00022C30" w:rsidRPr="009E4337" w:rsidRDefault="00022C30" w:rsidP="00ED2432">
            <w:pPr>
              <w:jc w:val="center"/>
              <w:rPr>
                <w:b/>
                <w:bCs/>
                <w:sz w:val="22"/>
                <w:szCs w:val="22"/>
              </w:rPr>
            </w:pPr>
            <w:r>
              <w:rPr>
                <w:b/>
                <w:bCs/>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272D067B"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544EB6E9" w14:textId="77777777" w:rsidTr="00ED2432">
        <w:trPr>
          <w:cantSplit/>
        </w:trPr>
        <w:tc>
          <w:tcPr>
            <w:tcW w:w="254" w:type="pct"/>
            <w:shd w:val="clear" w:color="000000" w:fill="FFFFFF"/>
            <w:vAlign w:val="center"/>
          </w:tcPr>
          <w:p w14:paraId="13D345E8" w14:textId="77777777" w:rsidR="00022C30" w:rsidRPr="009E4337" w:rsidRDefault="00022C30" w:rsidP="00ED2432">
            <w:pPr>
              <w:jc w:val="center"/>
              <w:rPr>
                <w:sz w:val="22"/>
                <w:szCs w:val="22"/>
              </w:rPr>
            </w:pPr>
            <w:r>
              <w:rPr>
                <w:sz w:val="22"/>
                <w:szCs w:val="22"/>
              </w:rPr>
              <w:t>1.1.2</w:t>
            </w:r>
          </w:p>
        </w:tc>
        <w:tc>
          <w:tcPr>
            <w:tcW w:w="1944" w:type="pct"/>
            <w:shd w:val="clear" w:color="auto" w:fill="auto"/>
            <w:vAlign w:val="center"/>
          </w:tcPr>
          <w:p w14:paraId="2B2D9366" w14:textId="77777777" w:rsidR="00022C30" w:rsidRPr="00695D8E" w:rsidRDefault="00022C30" w:rsidP="00ED2432">
            <w:pPr>
              <w:rPr>
                <w:color w:val="000000"/>
                <w:sz w:val="22"/>
                <w:szCs w:val="22"/>
              </w:rPr>
            </w:pPr>
            <w:r w:rsidRPr="00695D8E">
              <w:rPr>
                <w:color w:val="000000"/>
                <w:sz w:val="22"/>
                <w:szCs w:val="22"/>
              </w:rPr>
              <w:t>Установка щита управления насосами</w:t>
            </w:r>
          </w:p>
        </w:tc>
        <w:tc>
          <w:tcPr>
            <w:tcW w:w="382" w:type="pct"/>
            <w:tcBorders>
              <w:top w:val="nil"/>
              <w:left w:val="nil"/>
              <w:bottom w:val="single" w:sz="8" w:space="0" w:color="auto"/>
              <w:right w:val="single" w:sz="8" w:space="0" w:color="auto"/>
            </w:tcBorders>
            <w:shd w:val="clear" w:color="000000" w:fill="FFFFFF"/>
            <w:vAlign w:val="center"/>
          </w:tcPr>
          <w:p w14:paraId="0E7C79CA" w14:textId="77777777" w:rsidR="00022C30" w:rsidRPr="00695D8E" w:rsidRDefault="00022C30" w:rsidP="00ED2432">
            <w:pPr>
              <w:jc w:val="center"/>
              <w:rPr>
                <w:color w:val="000000"/>
                <w:sz w:val="22"/>
                <w:szCs w:val="22"/>
              </w:rPr>
            </w:pPr>
            <w:r>
              <w:rPr>
                <w:color w:val="000000"/>
                <w:sz w:val="22"/>
                <w:szCs w:val="22"/>
              </w:rPr>
              <w:t>149,561</w:t>
            </w:r>
          </w:p>
        </w:tc>
        <w:tc>
          <w:tcPr>
            <w:tcW w:w="309" w:type="pct"/>
            <w:tcBorders>
              <w:top w:val="nil"/>
              <w:left w:val="nil"/>
              <w:bottom w:val="single" w:sz="8" w:space="0" w:color="auto"/>
              <w:right w:val="single" w:sz="8" w:space="0" w:color="auto"/>
            </w:tcBorders>
            <w:shd w:val="clear" w:color="000000" w:fill="FFFFFF"/>
            <w:vAlign w:val="center"/>
          </w:tcPr>
          <w:p w14:paraId="5858E3AB" w14:textId="77777777" w:rsidR="00022C30" w:rsidRPr="009E4337" w:rsidRDefault="00022C30" w:rsidP="00ED2432">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6522F42E" w14:textId="77777777" w:rsidR="00022C30" w:rsidRPr="009E4337" w:rsidRDefault="00022C30" w:rsidP="00ED2432">
            <w:pPr>
              <w:jc w:val="center"/>
              <w:rPr>
                <w:sz w:val="22"/>
                <w:szCs w:val="22"/>
              </w:rPr>
            </w:pPr>
            <w:r>
              <w:rPr>
                <w:color w:val="000000"/>
                <w:sz w:val="22"/>
                <w:szCs w:val="22"/>
              </w:rPr>
              <w:t>149,561</w:t>
            </w:r>
          </w:p>
        </w:tc>
        <w:tc>
          <w:tcPr>
            <w:tcW w:w="345" w:type="pct"/>
            <w:tcBorders>
              <w:top w:val="nil"/>
              <w:left w:val="nil"/>
              <w:bottom w:val="single" w:sz="8" w:space="0" w:color="auto"/>
              <w:right w:val="single" w:sz="8" w:space="0" w:color="auto"/>
            </w:tcBorders>
            <w:shd w:val="clear" w:color="000000" w:fill="FFFFFF"/>
            <w:vAlign w:val="center"/>
          </w:tcPr>
          <w:p w14:paraId="08FE797B"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25872553"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4CAF9920"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7922E68" w14:textId="77777777" w:rsidR="00022C30" w:rsidRPr="009E4337" w:rsidRDefault="00022C30" w:rsidP="00ED2432">
            <w:pPr>
              <w:jc w:val="center"/>
              <w:rPr>
                <w:b/>
                <w:bCs/>
                <w:sz w:val="22"/>
                <w:szCs w:val="22"/>
              </w:rPr>
            </w:pPr>
            <w:r>
              <w:rPr>
                <w:b/>
                <w:bCs/>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0E0AEDBA"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0BDFEC32" w14:textId="77777777" w:rsidTr="00ED2432">
        <w:trPr>
          <w:cantSplit/>
        </w:trPr>
        <w:tc>
          <w:tcPr>
            <w:tcW w:w="254" w:type="pct"/>
            <w:shd w:val="clear" w:color="000000" w:fill="FFFFFF"/>
            <w:vAlign w:val="center"/>
          </w:tcPr>
          <w:p w14:paraId="6ACBE747" w14:textId="77777777" w:rsidR="00022C30" w:rsidRPr="009E4337" w:rsidRDefault="00022C30" w:rsidP="00ED2432">
            <w:pPr>
              <w:jc w:val="center"/>
              <w:rPr>
                <w:sz w:val="22"/>
                <w:szCs w:val="22"/>
              </w:rPr>
            </w:pPr>
            <w:r>
              <w:rPr>
                <w:sz w:val="22"/>
                <w:szCs w:val="22"/>
              </w:rPr>
              <w:t>1.1.3</w:t>
            </w:r>
          </w:p>
        </w:tc>
        <w:tc>
          <w:tcPr>
            <w:tcW w:w="1944" w:type="pct"/>
            <w:shd w:val="clear" w:color="auto" w:fill="auto"/>
            <w:vAlign w:val="center"/>
          </w:tcPr>
          <w:p w14:paraId="2B747872" w14:textId="77777777" w:rsidR="00022C30" w:rsidRPr="00695D8E" w:rsidRDefault="00022C30" w:rsidP="00ED2432">
            <w:pPr>
              <w:rPr>
                <w:color w:val="000000"/>
                <w:sz w:val="22"/>
                <w:szCs w:val="22"/>
              </w:rPr>
            </w:pPr>
            <w:r w:rsidRPr="00695D8E">
              <w:rPr>
                <w:color w:val="000000"/>
                <w:sz w:val="22"/>
                <w:szCs w:val="22"/>
              </w:rPr>
              <w:t>Установка станции подпитки Джилекс Джамбо 70/50 Ч-24 (или аналог)</w:t>
            </w:r>
          </w:p>
        </w:tc>
        <w:tc>
          <w:tcPr>
            <w:tcW w:w="382" w:type="pct"/>
            <w:tcBorders>
              <w:top w:val="nil"/>
              <w:left w:val="nil"/>
              <w:bottom w:val="single" w:sz="8" w:space="0" w:color="auto"/>
              <w:right w:val="single" w:sz="8" w:space="0" w:color="auto"/>
            </w:tcBorders>
            <w:shd w:val="clear" w:color="000000" w:fill="FFFFFF"/>
            <w:vAlign w:val="center"/>
          </w:tcPr>
          <w:p w14:paraId="2E3D6563" w14:textId="77777777" w:rsidR="00022C30" w:rsidRPr="00695D8E" w:rsidRDefault="00022C30" w:rsidP="00ED2432">
            <w:pPr>
              <w:jc w:val="center"/>
              <w:rPr>
                <w:color w:val="000000"/>
                <w:sz w:val="22"/>
                <w:szCs w:val="22"/>
              </w:rPr>
            </w:pPr>
            <w:r>
              <w:rPr>
                <w:color w:val="000000"/>
                <w:sz w:val="22"/>
                <w:szCs w:val="22"/>
              </w:rPr>
              <w:t>55,241</w:t>
            </w:r>
          </w:p>
        </w:tc>
        <w:tc>
          <w:tcPr>
            <w:tcW w:w="309" w:type="pct"/>
            <w:tcBorders>
              <w:top w:val="nil"/>
              <w:left w:val="nil"/>
              <w:bottom w:val="single" w:sz="8" w:space="0" w:color="auto"/>
              <w:right w:val="single" w:sz="8" w:space="0" w:color="auto"/>
            </w:tcBorders>
            <w:shd w:val="clear" w:color="000000" w:fill="FFFFFF"/>
            <w:vAlign w:val="center"/>
          </w:tcPr>
          <w:p w14:paraId="046754BF" w14:textId="77777777" w:rsidR="00022C30" w:rsidRPr="009E4337" w:rsidRDefault="00022C30" w:rsidP="00ED2432">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0B2AC555"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2E10C39" w14:textId="77777777" w:rsidR="00022C30" w:rsidRPr="009E4337" w:rsidRDefault="00022C30" w:rsidP="00ED2432">
            <w:pPr>
              <w:jc w:val="center"/>
              <w:rPr>
                <w:sz w:val="22"/>
                <w:szCs w:val="22"/>
              </w:rPr>
            </w:pPr>
            <w:r>
              <w:rPr>
                <w:color w:val="000000"/>
                <w:sz w:val="22"/>
                <w:szCs w:val="22"/>
              </w:rPr>
              <w:t>55,241</w:t>
            </w:r>
          </w:p>
        </w:tc>
        <w:tc>
          <w:tcPr>
            <w:tcW w:w="345" w:type="pct"/>
            <w:tcBorders>
              <w:top w:val="nil"/>
              <w:left w:val="nil"/>
              <w:bottom w:val="single" w:sz="8" w:space="0" w:color="auto"/>
              <w:right w:val="single" w:sz="8" w:space="0" w:color="auto"/>
            </w:tcBorders>
            <w:shd w:val="clear" w:color="000000" w:fill="FFFFFF"/>
            <w:vAlign w:val="center"/>
          </w:tcPr>
          <w:p w14:paraId="0E9E9EFB"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7645C678"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DDBDEC7" w14:textId="77777777" w:rsidR="00022C30" w:rsidRPr="009E4337" w:rsidRDefault="00022C30" w:rsidP="00ED2432">
            <w:pPr>
              <w:jc w:val="center"/>
              <w:rPr>
                <w:b/>
                <w:bCs/>
                <w:sz w:val="22"/>
                <w:szCs w:val="22"/>
              </w:rPr>
            </w:pPr>
            <w:r>
              <w:rPr>
                <w:b/>
                <w:bCs/>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26FE7BCB"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2180B8AE" w14:textId="77777777" w:rsidTr="00ED2432">
        <w:trPr>
          <w:cantSplit/>
        </w:trPr>
        <w:tc>
          <w:tcPr>
            <w:tcW w:w="254" w:type="pct"/>
            <w:shd w:val="clear" w:color="000000" w:fill="FFFFFF"/>
            <w:vAlign w:val="center"/>
          </w:tcPr>
          <w:p w14:paraId="2874FEA6" w14:textId="77777777" w:rsidR="00022C30" w:rsidRPr="009E4337" w:rsidRDefault="00022C30" w:rsidP="00ED2432">
            <w:pPr>
              <w:jc w:val="center"/>
              <w:rPr>
                <w:sz w:val="22"/>
                <w:szCs w:val="22"/>
              </w:rPr>
            </w:pPr>
            <w:r>
              <w:rPr>
                <w:sz w:val="22"/>
                <w:szCs w:val="22"/>
              </w:rPr>
              <w:t>1.1.4</w:t>
            </w:r>
          </w:p>
        </w:tc>
        <w:tc>
          <w:tcPr>
            <w:tcW w:w="1944" w:type="pct"/>
            <w:shd w:val="clear" w:color="auto" w:fill="auto"/>
            <w:vAlign w:val="center"/>
          </w:tcPr>
          <w:p w14:paraId="2B5A00E5" w14:textId="77777777" w:rsidR="00022C30" w:rsidRPr="00695D8E" w:rsidRDefault="00022C30" w:rsidP="00ED2432">
            <w:pPr>
              <w:rPr>
                <w:color w:val="000000"/>
                <w:sz w:val="22"/>
                <w:szCs w:val="22"/>
              </w:rPr>
            </w:pPr>
            <w:r w:rsidRPr="00695D8E">
              <w:rPr>
                <w:color w:val="000000"/>
                <w:sz w:val="22"/>
                <w:szCs w:val="22"/>
              </w:rPr>
              <w:t>Ограждение территории котельной забором из профлиста 35*25 м. (с обустройством склада золы, шлака и угля)</w:t>
            </w:r>
          </w:p>
        </w:tc>
        <w:tc>
          <w:tcPr>
            <w:tcW w:w="382" w:type="pct"/>
            <w:tcBorders>
              <w:top w:val="nil"/>
              <w:left w:val="nil"/>
              <w:bottom w:val="single" w:sz="8" w:space="0" w:color="auto"/>
              <w:right w:val="single" w:sz="8" w:space="0" w:color="auto"/>
            </w:tcBorders>
            <w:shd w:val="clear" w:color="000000" w:fill="FFFFFF"/>
            <w:vAlign w:val="center"/>
          </w:tcPr>
          <w:p w14:paraId="36E11BD2" w14:textId="77777777" w:rsidR="00022C30" w:rsidRPr="00695D8E" w:rsidRDefault="00022C30" w:rsidP="00ED2432">
            <w:pPr>
              <w:jc w:val="center"/>
              <w:rPr>
                <w:color w:val="000000"/>
                <w:sz w:val="22"/>
                <w:szCs w:val="22"/>
              </w:rPr>
            </w:pPr>
            <w:r>
              <w:rPr>
                <w:color w:val="000000"/>
                <w:sz w:val="22"/>
                <w:szCs w:val="22"/>
              </w:rPr>
              <w:t>1560,180</w:t>
            </w:r>
          </w:p>
        </w:tc>
        <w:tc>
          <w:tcPr>
            <w:tcW w:w="309" w:type="pct"/>
            <w:tcBorders>
              <w:top w:val="nil"/>
              <w:left w:val="nil"/>
              <w:bottom w:val="single" w:sz="8" w:space="0" w:color="auto"/>
              <w:right w:val="single" w:sz="8" w:space="0" w:color="auto"/>
            </w:tcBorders>
            <w:shd w:val="clear" w:color="000000" w:fill="FFFFFF"/>
            <w:vAlign w:val="center"/>
          </w:tcPr>
          <w:p w14:paraId="74F51DD4" w14:textId="77777777" w:rsidR="00022C30" w:rsidRPr="009E4337" w:rsidRDefault="00022C30" w:rsidP="00ED2432">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7A864659"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C45B9C0"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9F3A023" w14:textId="77777777" w:rsidR="00022C30" w:rsidRPr="009E4337" w:rsidRDefault="00022C30" w:rsidP="00ED2432">
            <w:pPr>
              <w:jc w:val="center"/>
              <w:rPr>
                <w:b/>
                <w:bCs/>
                <w:sz w:val="22"/>
                <w:szCs w:val="22"/>
              </w:rPr>
            </w:pPr>
            <w:r>
              <w:rPr>
                <w:color w:val="000000"/>
                <w:sz w:val="22"/>
                <w:szCs w:val="22"/>
              </w:rPr>
              <w:t>1560,180</w:t>
            </w:r>
          </w:p>
        </w:tc>
        <w:tc>
          <w:tcPr>
            <w:tcW w:w="345" w:type="pct"/>
            <w:tcBorders>
              <w:top w:val="nil"/>
              <w:left w:val="nil"/>
              <w:bottom w:val="single" w:sz="8" w:space="0" w:color="auto"/>
              <w:right w:val="single" w:sz="8" w:space="0" w:color="auto"/>
            </w:tcBorders>
            <w:shd w:val="clear" w:color="000000" w:fill="FFFFFF"/>
            <w:vAlign w:val="center"/>
          </w:tcPr>
          <w:p w14:paraId="4253510E"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115966F9" w14:textId="77777777" w:rsidR="00022C30" w:rsidRPr="009E4337" w:rsidRDefault="00022C30" w:rsidP="00ED2432">
            <w:pPr>
              <w:jc w:val="center"/>
              <w:rPr>
                <w:b/>
                <w:bCs/>
                <w:sz w:val="22"/>
                <w:szCs w:val="22"/>
              </w:rPr>
            </w:pPr>
            <w:r>
              <w:rPr>
                <w:b/>
                <w:bCs/>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2DD00C9D"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1C94F5F6" w14:textId="77777777" w:rsidTr="00ED2432">
        <w:trPr>
          <w:cantSplit/>
        </w:trPr>
        <w:tc>
          <w:tcPr>
            <w:tcW w:w="254" w:type="pct"/>
            <w:shd w:val="clear" w:color="000000" w:fill="FFFFFF"/>
            <w:vAlign w:val="center"/>
          </w:tcPr>
          <w:p w14:paraId="6239B64A" w14:textId="77777777" w:rsidR="00022C30" w:rsidRPr="009E4337" w:rsidRDefault="00022C30" w:rsidP="00ED2432">
            <w:pPr>
              <w:jc w:val="center"/>
              <w:rPr>
                <w:sz w:val="22"/>
                <w:szCs w:val="22"/>
              </w:rPr>
            </w:pPr>
            <w:r>
              <w:rPr>
                <w:sz w:val="22"/>
                <w:szCs w:val="22"/>
              </w:rPr>
              <w:t>1.1.5</w:t>
            </w:r>
          </w:p>
        </w:tc>
        <w:tc>
          <w:tcPr>
            <w:tcW w:w="1944" w:type="pct"/>
            <w:shd w:val="clear" w:color="auto" w:fill="auto"/>
            <w:vAlign w:val="center"/>
          </w:tcPr>
          <w:p w14:paraId="5B130EDF" w14:textId="77777777" w:rsidR="00022C30" w:rsidRPr="00695D8E" w:rsidRDefault="00022C30" w:rsidP="00ED2432">
            <w:pPr>
              <w:rPr>
                <w:color w:val="000000"/>
                <w:sz w:val="22"/>
                <w:szCs w:val="22"/>
              </w:rPr>
            </w:pPr>
            <w:r w:rsidRPr="00695D8E">
              <w:rPr>
                <w:color w:val="000000"/>
                <w:sz w:val="22"/>
                <w:szCs w:val="22"/>
              </w:rPr>
              <w:t>Замена дымоходов котельной (боровов) 40*40 толщина 6 мм 15 м</w:t>
            </w:r>
          </w:p>
        </w:tc>
        <w:tc>
          <w:tcPr>
            <w:tcW w:w="382" w:type="pct"/>
            <w:tcBorders>
              <w:top w:val="nil"/>
              <w:left w:val="nil"/>
              <w:bottom w:val="single" w:sz="8" w:space="0" w:color="auto"/>
              <w:right w:val="single" w:sz="8" w:space="0" w:color="auto"/>
            </w:tcBorders>
            <w:shd w:val="clear" w:color="000000" w:fill="FFFFFF"/>
            <w:vAlign w:val="center"/>
          </w:tcPr>
          <w:p w14:paraId="052E60A0" w14:textId="77777777" w:rsidR="00022C30" w:rsidRPr="00695D8E" w:rsidRDefault="00022C30" w:rsidP="00ED2432">
            <w:pPr>
              <w:jc w:val="center"/>
              <w:rPr>
                <w:color w:val="000000"/>
                <w:sz w:val="22"/>
                <w:szCs w:val="22"/>
              </w:rPr>
            </w:pPr>
            <w:r>
              <w:rPr>
                <w:color w:val="000000"/>
                <w:sz w:val="22"/>
                <w:szCs w:val="22"/>
              </w:rPr>
              <w:t>553,422</w:t>
            </w:r>
          </w:p>
        </w:tc>
        <w:tc>
          <w:tcPr>
            <w:tcW w:w="309" w:type="pct"/>
            <w:tcBorders>
              <w:top w:val="nil"/>
              <w:left w:val="nil"/>
              <w:bottom w:val="single" w:sz="8" w:space="0" w:color="auto"/>
              <w:right w:val="single" w:sz="8" w:space="0" w:color="auto"/>
            </w:tcBorders>
            <w:shd w:val="clear" w:color="000000" w:fill="FFFFFF"/>
            <w:vAlign w:val="center"/>
          </w:tcPr>
          <w:p w14:paraId="5F3D84E8" w14:textId="77777777" w:rsidR="00022C30" w:rsidRPr="009E4337" w:rsidRDefault="00022C30" w:rsidP="00ED2432">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5620AD9E"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EB17179" w14:textId="77777777" w:rsidR="00022C30" w:rsidRPr="009E4337" w:rsidRDefault="00022C30" w:rsidP="00ED2432">
            <w:pPr>
              <w:jc w:val="center"/>
              <w:rPr>
                <w:sz w:val="22"/>
                <w:szCs w:val="22"/>
              </w:rPr>
            </w:pPr>
            <w:r>
              <w:rPr>
                <w:color w:val="000000"/>
                <w:sz w:val="22"/>
                <w:szCs w:val="22"/>
              </w:rPr>
              <w:t>553,422</w:t>
            </w:r>
          </w:p>
        </w:tc>
        <w:tc>
          <w:tcPr>
            <w:tcW w:w="345" w:type="pct"/>
            <w:tcBorders>
              <w:top w:val="nil"/>
              <w:left w:val="nil"/>
              <w:bottom w:val="single" w:sz="8" w:space="0" w:color="auto"/>
              <w:right w:val="single" w:sz="8" w:space="0" w:color="auto"/>
            </w:tcBorders>
            <w:shd w:val="clear" w:color="000000" w:fill="FFFFFF"/>
            <w:vAlign w:val="center"/>
          </w:tcPr>
          <w:p w14:paraId="385AF816"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14EC48A0"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47AAD36D" w14:textId="77777777" w:rsidR="00022C30" w:rsidRPr="009E4337" w:rsidRDefault="00022C30" w:rsidP="00ED2432">
            <w:pPr>
              <w:jc w:val="center"/>
              <w:rPr>
                <w:b/>
                <w:bCs/>
                <w:sz w:val="22"/>
                <w:szCs w:val="22"/>
              </w:rPr>
            </w:pPr>
            <w:r>
              <w:rPr>
                <w:b/>
                <w:bCs/>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7F7DEA5D"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29A0D9BC" w14:textId="77777777" w:rsidTr="00ED2432">
        <w:trPr>
          <w:cantSplit/>
        </w:trPr>
        <w:tc>
          <w:tcPr>
            <w:tcW w:w="254" w:type="pct"/>
            <w:shd w:val="clear" w:color="000000" w:fill="FFFFFF"/>
            <w:vAlign w:val="center"/>
          </w:tcPr>
          <w:p w14:paraId="19ACA1BB" w14:textId="77777777" w:rsidR="00022C30" w:rsidRPr="009E4337" w:rsidRDefault="00022C30" w:rsidP="00ED2432">
            <w:pPr>
              <w:jc w:val="center"/>
              <w:rPr>
                <w:sz w:val="22"/>
                <w:szCs w:val="22"/>
              </w:rPr>
            </w:pPr>
            <w:r>
              <w:rPr>
                <w:sz w:val="22"/>
                <w:szCs w:val="22"/>
              </w:rPr>
              <w:t>1.1.6</w:t>
            </w:r>
          </w:p>
        </w:tc>
        <w:tc>
          <w:tcPr>
            <w:tcW w:w="1944" w:type="pct"/>
            <w:shd w:val="clear" w:color="auto" w:fill="auto"/>
            <w:vAlign w:val="center"/>
          </w:tcPr>
          <w:p w14:paraId="0EC541BA" w14:textId="77777777" w:rsidR="00022C30" w:rsidRPr="00695D8E" w:rsidRDefault="00022C30" w:rsidP="00ED2432">
            <w:pPr>
              <w:rPr>
                <w:color w:val="000000"/>
                <w:sz w:val="22"/>
                <w:szCs w:val="22"/>
              </w:rPr>
            </w:pPr>
            <w:r w:rsidRPr="00695D8E">
              <w:rPr>
                <w:color w:val="000000"/>
                <w:sz w:val="22"/>
                <w:szCs w:val="22"/>
              </w:rPr>
              <w:t>Замена дымососа №1 ДН-10</w:t>
            </w:r>
          </w:p>
        </w:tc>
        <w:tc>
          <w:tcPr>
            <w:tcW w:w="382" w:type="pct"/>
            <w:tcBorders>
              <w:top w:val="nil"/>
              <w:left w:val="nil"/>
              <w:bottom w:val="single" w:sz="8" w:space="0" w:color="auto"/>
              <w:right w:val="single" w:sz="8" w:space="0" w:color="auto"/>
            </w:tcBorders>
            <w:shd w:val="clear" w:color="000000" w:fill="FFFFFF"/>
            <w:vAlign w:val="center"/>
          </w:tcPr>
          <w:p w14:paraId="4077384A" w14:textId="77777777" w:rsidR="00022C30" w:rsidRPr="00695D8E" w:rsidRDefault="00022C30" w:rsidP="00ED2432">
            <w:pPr>
              <w:jc w:val="center"/>
              <w:rPr>
                <w:color w:val="000000"/>
                <w:sz w:val="22"/>
                <w:szCs w:val="22"/>
              </w:rPr>
            </w:pPr>
            <w:r>
              <w:rPr>
                <w:color w:val="000000"/>
                <w:sz w:val="22"/>
                <w:szCs w:val="22"/>
              </w:rPr>
              <w:t>456,640</w:t>
            </w:r>
          </w:p>
        </w:tc>
        <w:tc>
          <w:tcPr>
            <w:tcW w:w="309" w:type="pct"/>
            <w:tcBorders>
              <w:top w:val="nil"/>
              <w:left w:val="nil"/>
              <w:bottom w:val="single" w:sz="8" w:space="0" w:color="auto"/>
              <w:right w:val="single" w:sz="8" w:space="0" w:color="auto"/>
            </w:tcBorders>
            <w:shd w:val="clear" w:color="000000" w:fill="FFFFFF"/>
            <w:vAlign w:val="center"/>
          </w:tcPr>
          <w:p w14:paraId="38B73FCE" w14:textId="77777777" w:rsidR="00022C30" w:rsidRPr="009E4337" w:rsidRDefault="00022C30" w:rsidP="00ED2432">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6917A244" w14:textId="77777777" w:rsidR="00022C30" w:rsidRPr="009E4337" w:rsidRDefault="00022C30" w:rsidP="00ED2432">
            <w:pPr>
              <w:jc w:val="center"/>
              <w:rPr>
                <w:sz w:val="22"/>
                <w:szCs w:val="22"/>
              </w:rPr>
            </w:pPr>
            <w:r>
              <w:rPr>
                <w:color w:val="000000"/>
                <w:sz w:val="22"/>
                <w:szCs w:val="22"/>
              </w:rPr>
              <w:t>456,640</w:t>
            </w:r>
          </w:p>
        </w:tc>
        <w:tc>
          <w:tcPr>
            <w:tcW w:w="345" w:type="pct"/>
            <w:tcBorders>
              <w:top w:val="nil"/>
              <w:left w:val="nil"/>
              <w:bottom w:val="single" w:sz="8" w:space="0" w:color="auto"/>
              <w:right w:val="single" w:sz="8" w:space="0" w:color="auto"/>
            </w:tcBorders>
            <w:shd w:val="clear" w:color="000000" w:fill="FFFFFF"/>
            <w:vAlign w:val="center"/>
          </w:tcPr>
          <w:p w14:paraId="4AB90223"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693E716"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314FFD2"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7A70A69" w14:textId="77777777" w:rsidR="00022C30" w:rsidRPr="009E4337" w:rsidRDefault="00022C30" w:rsidP="00ED2432">
            <w:pPr>
              <w:jc w:val="center"/>
              <w:rPr>
                <w:b/>
                <w:bCs/>
                <w:sz w:val="22"/>
                <w:szCs w:val="22"/>
              </w:rPr>
            </w:pPr>
            <w:r>
              <w:rPr>
                <w:b/>
                <w:bCs/>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1E471FEF"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52C7966B" w14:textId="77777777" w:rsidTr="00ED2432">
        <w:trPr>
          <w:cantSplit/>
        </w:trPr>
        <w:tc>
          <w:tcPr>
            <w:tcW w:w="254" w:type="pct"/>
            <w:shd w:val="clear" w:color="000000" w:fill="FFFFFF"/>
            <w:vAlign w:val="center"/>
          </w:tcPr>
          <w:p w14:paraId="1ACDC6D5" w14:textId="77777777" w:rsidR="00022C30" w:rsidRPr="009E4337" w:rsidRDefault="00022C30" w:rsidP="00ED2432">
            <w:pPr>
              <w:jc w:val="center"/>
              <w:rPr>
                <w:sz w:val="22"/>
                <w:szCs w:val="22"/>
              </w:rPr>
            </w:pPr>
            <w:r>
              <w:rPr>
                <w:sz w:val="22"/>
                <w:szCs w:val="22"/>
              </w:rPr>
              <w:t>1.1.7</w:t>
            </w:r>
          </w:p>
        </w:tc>
        <w:tc>
          <w:tcPr>
            <w:tcW w:w="1944" w:type="pct"/>
            <w:shd w:val="clear" w:color="auto" w:fill="auto"/>
            <w:vAlign w:val="center"/>
          </w:tcPr>
          <w:p w14:paraId="6351A26F" w14:textId="77777777" w:rsidR="00022C30" w:rsidRPr="00695D8E" w:rsidRDefault="00022C30" w:rsidP="00ED2432">
            <w:pPr>
              <w:rPr>
                <w:color w:val="000000"/>
                <w:sz w:val="22"/>
                <w:szCs w:val="22"/>
              </w:rPr>
            </w:pPr>
            <w:r w:rsidRPr="00695D8E">
              <w:rPr>
                <w:color w:val="000000"/>
                <w:sz w:val="22"/>
                <w:szCs w:val="22"/>
              </w:rPr>
              <w:t>(или аналог совместимый с мощностью двигателя дымососа)</w:t>
            </w:r>
          </w:p>
        </w:tc>
        <w:tc>
          <w:tcPr>
            <w:tcW w:w="382" w:type="pct"/>
            <w:tcBorders>
              <w:top w:val="nil"/>
              <w:left w:val="nil"/>
              <w:bottom w:val="single" w:sz="8" w:space="0" w:color="auto"/>
              <w:right w:val="single" w:sz="8" w:space="0" w:color="auto"/>
            </w:tcBorders>
            <w:shd w:val="clear" w:color="000000" w:fill="FFFFFF"/>
            <w:vAlign w:val="center"/>
          </w:tcPr>
          <w:p w14:paraId="4DD159FC" w14:textId="77777777" w:rsidR="00022C30" w:rsidRPr="00695D8E" w:rsidRDefault="00022C30" w:rsidP="00ED2432">
            <w:pPr>
              <w:jc w:val="center"/>
              <w:rPr>
                <w:color w:val="000000"/>
                <w:sz w:val="22"/>
                <w:szCs w:val="22"/>
              </w:rPr>
            </w:pPr>
            <w:r>
              <w:rPr>
                <w:color w:val="000000"/>
                <w:sz w:val="22"/>
                <w:szCs w:val="22"/>
              </w:rPr>
              <w:t>131,653</w:t>
            </w:r>
          </w:p>
        </w:tc>
        <w:tc>
          <w:tcPr>
            <w:tcW w:w="309" w:type="pct"/>
            <w:tcBorders>
              <w:top w:val="nil"/>
              <w:left w:val="nil"/>
              <w:bottom w:val="single" w:sz="8" w:space="0" w:color="auto"/>
              <w:right w:val="single" w:sz="8" w:space="0" w:color="auto"/>
            </w:tcBorders>
            <w:shd w:val="clear" w:color="000000" w:fill="FFFFFF"/>
            <w:vAlign w:val="center"/>
          </w:tcPr>
          <w:p w14:paraId="7375F455" w14:textId="77777777" w:rsidR="00022C30" w:rsidRPr="009E4337" w:rsidRDefault="00022C30" w:rsidP="00ED2432">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0F2B4E47" w14:textId="77777777" w:rsidR="00022C30" w:rsidRPr="009E4337" w:rsidRDefault="00022C30" w:rsidP="00ED2432">
            <w:pPr>
              <w:jc w:val="center"/>
              <w:rPr>
                <w:sz w:val="22"/>
                <w:szCs w:val="22"/>
              </w:rPr>
            </w:pPr>
            <w:r>
              <w:rPr>
                <w:color w:val="000000"/>
                <w:sz w:val="22"/>
                <w:szCs w:val="22"/>
              </w:rPr>
              <w:t>131,653</w:t>
            </w:r>
          </w:p>
        </w:tc>
        <w:tc>
          <w:tcPr>
            <w:tcW w:w="345" w:type="pct"/>
            <w:tcBorders>
              <w:top w:val="nil"/>
              <w:left w:val="nil"/>
              <w:bottom w:val="single" w:sz="8" w:space="0" w:color="auto"/>
              <w:right w:val="single" w:sz="8" w:space="0" w:color="auto"/>
            </w:tcBorders>
            <w:shd w:val="clear" w:color="000000" w:fill="FFFFFF"/>
            <w:vAlign w:val="center"/>
          </w:tcPr>
          <w:p w14:paraId="0B66B4C4"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7E3174CD"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4A5AE61E"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1C3ADA4D" w14:textId="77777777" w:rsidR="00022C30" w:rsidRPr="009E4337" w:rsidRDefault="00022C30" w:rsidP="00ED2432">
            <w:pPr>
              <w:jc w:val="center"/>
              <w:rPr>
                <w:b/>
                <w:bCs/>
                <w:sz w:val="22"/>
                <w:szCs w:val="22"/>
              </w:rPr>
            </w:pPr>
            <w:r>
              <w:rPr>
                <w:b/>
                <w:bCs/>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18D587CE"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20565FA1" w14:textId="77777777" w:rsidTr="00ED2432">
        <w:trPr>
          <w:cantSplit/>
        </w:trPr>
        <w:tc>
          <w:tcPr>
            <w:tcW w:w="254" w:type="pct"/>
            <w:shd w:val="clear" w:color="000000" w:fill="FFFFFF"/>
            <w:vAlign w:val="center"/>
          </w:tcPr>
          <w:p w14:paraId="4DE263A2" w14:textId="77777777" w:rsidR="00022C30" w:rsidRPr="009E4337" w:rsidRDefault="00022C30" w:rsidP="00ED2432">
            <w:pPr>
              <w:jc w:val="center"/>
              <w:rPr>
                <w:sz w:val="22"/>
                <w:szCs w:val="22"/>
              </w:rPr>
            </w:pPr>
            <w:r>
              <w:rPr>
                <w:sz w:val="22"/>
                <w:szCs w:val="22"/>
              </w:rPr>
              <w:t>1.1.8</w:t>
            </w:r>
          </w:p>
        </w:tc>
        <w:tc>
          <w:tcPr>
            <w:tcW w:w="1944" w:type="pct"/>
            <w:shd w:val="clear" w:color="auto" w:fill="auto"/>
            <w:vAlign w:val="center"/>
          </w:tcPr>
          <w:p w14:paraId="011512C0" w14:textId="77777777" w:rsidR="00022C30" w:rsidRPr="00695D8E" w:rsidRDefault="00022C30" w:rsidP="00ED2432">
            <w:pPr>
              <w:rPr>
                <w:color w:val="000000"/>
                <w:sz w:val="22"/>
                <w:szCs w:val="22"/>
              </w:rPr>
            </w:pPr>
            <w:r w:rsidRPr="00695D8E">
              <w:rPr>
                <w:color w:val="000000"/>
                <w:sz w:val="22"/>
                <w:szCs w:val="22"/>
              </w:rPr>
              <w:t>Замена дымососа №2 ДН-8</w:t>
            </w:r>
          </w:p>
        </w:tc>
        <w:tc>
          <w:tcPr>
            <w:tcW w:w="382" w:type="pct"/>
            <w:tcBorders>
              <w:top w:val="nil"/>
              <w:left w:val="nil"/>
              <w:bottom w:val="single" w:sz="8" w:space="0" w:color="auto"/>
              <w:right w:val="single" w:sz="8" w:space="0" w:color="auto"/>
            </w:tcBorders>
            <w:shd w:val="clear" w:color="000000" w:fill="FFFFFF"/>
            <w:vAlign w:val="center"/>
          </w:tcPr>
          <w:p w14:paraId="207CFB83" w14:textId="77777777" w:rsidR="00022C30" w:rsidRPr="00695D8E" w:rsidRDefault="00022C30" w:rsidP="00ED2432">
            <w:pPr>
              <w:jc w:val="center"/>
              <w:rPr>
                <w:color w:val="000000"/>
                <w:sz w:val="22"/>
                <w:szCs w:val="22"/>
              </w:rPr>
            </w:pPr>
            <w:r>
              <w:rPr>
                <w:color w:val="000000"/>
                <w:sz w:val="22"/>
                <w:szCs w:val="22"/>
              </w:rPr>
              <w:t>408,064</w:t>
            </w:r>
          </w:p>
        </w:tc>
        <w:tc>
          <w:tcPr>
            <w:tcW w:w="309" w:type="pct"/>
            <w:tcBorders>
              <w:top w:val="nil"/>
              <w:left w:val="nil"/>
              <w:bottom w:val="single" w:sz="8" w:space="0" w:color="auto"/>
              <w:right w:val="single" w:sz="8" w:space="0" w:color="auto"/>
            </w:tcBorders>
            <w:shd w:val="clear" w:color="000000" w:fill="FFFFFF"/>
            <w:vAlign w:val="center"/>
          </w:tcPr>
          <w:p w14:paraId="75C98710" w14:textId="77777777" w:rsidR="00022C30" w:rsidRPr="009E4337" w:rsidRDefault="00022C30" w:rsidP="00ED2432">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4F4F582D"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1F69309" w14:textId="77777777" w:rsidR="00022C30" w:rsidRPr="009E4337" w:rsidRDefault="00022C30" w:rsidP="00ED2432">
            <w:pPr>
              <w:jc w:val="center"/>
              <w:rPr>
                <w:sz w:val="22"/>
                <w:szCs w:val="22"/>
              </w:rPr>
            </w:pPr>
            <w:r>
              <w:rPr>
                <w:color w:val="000000"/>
                <w:sz w:val="22"/>
                <w:szCs w:val="22"/>
              </w:rPr>
              <w:t>408,064</w:t>
            </w:r>
          </w:p>
        </w:tc>
        <w:tc>
          <w:tcPr>
            <w:tcW w:w="345" w:type="pct"/>
            <w:tcBorders>
              <w:top w:val="nil"/>
              <w:left w:val="nil"/>
              <w:bottom w:val="single" w:sz="8" w:space="0" w:color="auto"/>
              <w:right w:val="single" w:sz="8" w:space="0" w:color="auto"/>
            </w:tcBorders>
            <w:shd w:val="clear" w:color="000000" w:fill="FFFFFF"/>
            <w:vAlign w:val="center"/>
          </w:tcPr>
          <w:p w14:paraId="5B738E32"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7B22EA67"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587743F" w14:textId="77777777" w:rsidR="00022C30" w:rsidRPr="009E4337" w:rsidRDefault="00022C30" w:rsidP="00ED2432">
            <w:pPr>
              <w:jc w:val="center"/>
              <w:rPr>
                <w:b/>
                <w:bCs/>
                <w:sz w:val="22"/>
                <w:szCs w:val="22"/>
              </w:rPr>
            </w:pPr>
            <w:r>
              <w:rPr>
                <w:b/>
                <w:bCs/>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38834E0F"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01FE70B0" w14:textId="77777777" w:rsidTr="00ED2432">
        <w:trPr>
          <w:cantSplit/>
        </w:trPr>
        <w:tc>
          <w:tcPr>
            <w:tcW w:w="254" w:type="pct"/>
            <w:shd w:val="clear" w:color="000000" w:fill="FFFFFF"/>
            <w:vAlign w:val="center"/>
          </w:tcPr>
          <w:p w14:paraId="2C9F7696" w14:textId="77777777" w:rsidR="00022C30" w:rsidRPr="009E4337" w:rsidRDefault="00022C30" w:rsidP="00ED2432">
            <w:pPr>
              <w:jc w:val="center"/>
              <w:rPr>
                <w:sz w:val="22"/>
                <w:szCs w:val="22"/>
              </w:rPr>
            </w:pPr>
            <w:r>
              <w:rPr>
                <w:sz w:val="22"/>
                <w:szCs w:val="22"/>
              </w:rPr>
              <w:t>1.1.9</w:t>
            </w:r>
          </w:p>
        </w:tc>
        <w:tc>
          <w:tcPr>
            <w:tcW w:w="1944" w:type="pct"/>
            <w:shd w:val="clear" w:color="auto" w:fill="auto"/>
            <w:vAlign w:val="center"/>
          </w:tcPr>
          <w:p w14:paraId="7C951CD3" w14:textId="77777777" w:rsidR="00022C30" w:rsidRPr="00695D8E" w:rsidRDefault="00022C30" w:rsidP="00ED2432">
            <w:pPr>
              <w:rPr>
                <w:color w:val="000000"/>
                <w:sz w:val="22"/>
                <w:szCs w:val="22"/>
              </w:rPr>
            </w:pPr>
            <w:r w:rsidRPr="00695D8E">
              <w:rPr>
                <w:color w:val="000000"/>
                <w:sz w:val="22"/>
                <w:szCs w:val="22"/>
              </w:rPr>
              <w:t>Установка частотного преобразователя для дымососа MCI-G11/P15-4BF(или аналог совместимый с мощностью двигателя дымососа)</w:t>
            </w:r>
          </w:p>
        </w:tc>
        <w:tc>
          <w:tcPr>
            <w:tcW w:w="382" w:type="pct"/>
            <w:tcBorders>
              <w:top w:val="nil"/>
              <w:left w:val="nil"/>
              <w:bottom w:val="single" w:sz="8" w:space="0" w:color="auto"/>
              <w:right w:val="single" w:sz="8" w:space="0" w:color="auto"/>
            </w:tcBorders>
            <w:shd w:val="clear" w:color="000000" w:fill="FFFFFF"/>
            <w:vAlign w:val="center"/>
          </w:tcPr>
          <w:p w14:paraId="7F7FBDAA" w14:textId="77777777" w:rsidR="00022C30" w:rsidRPr="00695D8E" w:rsidRDefault="00022C30" w:rsidP="00ED2432">
            <w:pPr>
              <w:jc w:val="center"/>
              <w:rPr>
                <w:color w:val="000000"/>
                <w:sz w:val="22"/>
                <w:szCs w:val="22"/>
              </w:rPr>
            </w:pPr>
            <w:r>
              <w:rPr>
                <w:color w:val="000000"/>
                <w:sz w:val="22"/>
                <w:szCs w:val="22"/>
              </w:rPr>
              <w:t>86,228</w:t>
            </w:r>
          </w:p>
        </w:tc>
        <w:tc>
          <w:tcPr>
            <w:tcW w:w="309" w:type="pct"/>
            <w:tcBorders>
              <w:top w:val="nil"/>
              <w:left w:val="nil"/>
              <w:bottom w:val="single" w:sz="8" w:space="0" w:color="auto"/>
              <w:right w:val="single" w:sz="8" w:space="0" w:color="auto"/>
            </w:tcBorders>
            <w:shd w:val="clear" w:color="000000" w:fill="FFFFFF"/>
            <w:vAlign w:val="center"/>
          </w:tcPr>
          <w:p w14:paraId="629C1C11" w14:textId="77777777" w:rsidR="00022C30" w:rsidRPr="009E4337" w:rsidRDefault="00022C30" w:rsidP="00ED2432">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19ED9504"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4A7A6FF4" w14:textId="77777777" w:rsidR="00022C30" w:rsidRPr="009E4337" w:rsidRDefault="00022C30" w:rsidP="00ED2432">
            <w:pPr>
              <w:jc w:val="center"/>
              <w:rPr>
                <w:sz w:val="22"/>
                <w:szCs w:val="22"/>
              </w:rPr>
            </w:pPr>
            <w:r>
              <w:rPr>
                <w:color w:val="000000"/>
                <w:sz w:val="22"/>
                <w:szCs w:val="22"/>
              </w:rPr>
              <w:t>86,228</w:t>
            </w:r>
          </w:p>
        </w:tc>
        <w:tc>
          <w:tcPr>
            <w:tcW w:w="345" w:type="pct"/>
            <w:tcBorders>
              <w:top w:val="nil"/>
              <w:left w:val="nil"/>
              <w:bottom w:val="single" w:sz="8" w:space="0" w:color="auto"/>
              <w:right w:val="single" w:sz="8" w:space="0" w:color="auto"/>
            </w:tcBorders>
            <w:shd w:val="clear" w:color="000000" w:fill="FFFFFF"/>
            <w:vAlign w:val="center"/>
          </w:tcPr>
          <w:p w14:paraId="5625B1A4"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7F1CBDC9"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CA9C6BA" w14:textId="77777777" w:rsidR="00022C30" w:rsidRPr="009E4337" w:rsidRDefault="00022C30" w:rsidP="00ED2432">
            <w:pPr>
              <w:jc w:val="center"/>
              <w:rPr>
                <w:b/>
                <w:bCs/>
                <w:sz w:val="22"/>
                <w:szCs w:val="22"/>
              </w:rPr>
            </w:pPr>
            <w:r>
              <w:rPr>
                <w:b/>
                <w:bCs/>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6839870A"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171F27C3" w14:textId="77777777" w:rsidTr="00ED2432">
        <w:trPr>
          <w:cantSplit/>
        </w:trPr>
        <w:tc>
          <w:tcPr>
            <w:tcW w:w="254" w:type="pct"/>
            <w:shd w:val="clear" w:color="000000" w:fill="FFFFFF"/>
            <w:vAlign w:val="center"/>
          </w:tcPr>
          <w:p w14:paraId="1935D28D" w14:textId="77777777" w:rsidR="00022C30" w:rsidRPr="009E4337" w:rsidRDefault="00022C30" w:rsidP="00ED2432">
            <w:pPr>
              <w:jc w:val="center"/>
              <w:rPr>
                <w:sz w:val="22"/>
                <w:szCs w:val="22"/>
              </w:rPr>
            </w:pPr>
            <w:r>
              <w:rPr>
                <w:sz w:val="22"/>
                <w:szCs w:val="22"/>
              </w:rPr>
              <w:t>1.1.10</w:t>
            </w:r>
          </w:p>
        </w:tc>
        <w:tc>
          <w:tcPr>
            <w:tcW w:w="1944" w:type="pct"/>
            <w:shd w:val="clear" w:color="auto" w:fill="auto"/>
            <w:vAlign w:val="center"/>
          </w:tcPr>
          <w:p w14:paraId="40DB310F" w14:textId="77777777" w:rsidR="00022C30" w:rsidRPr="00695D8E" w:rsidRDefault="00022C30" w:rsidP="00ED2432">
            <w:pPr>
              <w:rPr>
                <w:color w:val="000000"/>
                <w:sz w:val="22"/>
                <w:szCs w:val="22"/>
              </w:rPr>
            </w:pPr>
            <w:r w:rsidRPr="00695D8E">
              <w:rPr>
                <w:color w:val="000000"/>
                <w:sz w:val="22"/>
                <w:szCs w:val="22"/>
              </w:rPr>
              <w:t>Замена дымососа №3 ДН-8</w:t>
            </w:r>
          </w:p>
        </w:tc>
        <w:tc>
          <w:tcPr>
            <w:tcW w:w="382" w:type="pct"/>
            <w:tcBorders>
              <w:top w:val="nil"/>
              <w:left w:val="nil"/>
              <w:bottom w:val="single" w:sz="8" w:space="0" w:color="auto"/>
              <w:right w:val="single" w:sz="8" w:space="0" w:color="auto"/>
            </w:tcBorders>
            <w:shd w:val="clear" w:color="000000" w:fill="FFFFFF"/>
            <w:vAlign w:val="center"/>
          </w:tcPr>
          <w:p w14:paraId="33F5E205" w14:textId="77777777" w:rsidR="00022C30" w:rsidRPr="00695D8E" w:rsidRDefault="00022C30" w:rsidP="00ED2432">
            <w:pPr>
              <w:jc w:val="center"/>
              <w:rPr>
                <w:color w:val="000000"/>
                <w:sz w:val="22"/>
                <w:szCs w:val="22"/>
              </w:rPr>
            </w:pPr>
            <w:r>
              <w:rPr>
                <w:color w:val="000000"/>
                <w:sz w:val="22"/>
                <w:szCs w:val="22"/>
              </w:rPr>
              <w:t>408,064</w:t>
            </w:r>
          </w:p>
        </w:tc>
        <w:tc>
          <w:tcPr>
            <w:tcW w:w="309" w:type="pct"/>
            <w:tcBorders>
              <w:top w:val="nil"/>
              <w:left w:val="nil"/>
              <w:bottom w:val="single" w:sz="8" w:space="0" w:color="auto"/>
              <w:right w:val="single" w:sz="8" w:space="0" w:color="auto"/>
            </w:tcBorders>
            <w:shd w:val="clear" w:color="000000" w:fill="FFFFFF"/>
            <w:vAlign w:val="center"/>
          </w:tcPr>
          <w:p w14:paraId="7AEC9DEC" w14:textId="77777777" w:rsidR="00022C30" w:rsidRPr="009E4337" w:rsidRDefault="00022C30" w:rsidP="00ED2432">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62736B35"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0E4AF7E"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02D2314"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EA799D9"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EC5E822" w14:textId="77777777" w:rsidR="00022C30" w:rsidRPr="009E4337" w:rsidRDefault="00022C30" w:rsidP="00ED2432">
            <w:pPr>
              <w:jc w:val="center"/>
              <w:rPr>
                <w:b/>
                <w:bCs/>
                <w:sz w:val="22"/>
                <w:szCs w:val="22"/>
              </w:rPr>
            </w:pPr>
            <w:r>
              <w:rPr>
                <w:color w:val="000000"/>
                <w:sz w:val="22"/>
                <w:szCs w:val="22"/>
              </w:rPr>
              <w:t>408,064</w:t>
            </w:r>
          </w:p>
        </w:tc>
        <w:tc>
          <w:tcPr>
            <w:tcW w:w="347" w:type="pct"/>
            <w:tcBorders>
              <w:top w:val="nil"/>
              <w:left w:val="nil"/>
              <w:bottom w:val="single" w:sz="8" w:space="0" w:color="auto"/>
              <w:right w:val="single" w:sz="8" w:space="0" w:color="auto"/>
            </w:tcBorders>
            <w:shd w:val="clear" w:color="000000" w:fill="FFFFFF"/>
            <w:vAlign w:val="center"/>
          </w:tcPr>
          <w:p w14:paraId="49673312"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7F0F29BD" w14:textId="77777777" w:rsidTr="00ED2432">
        <w:trPr>
          <w:cantSplit/>
        </w:trPr>
        <w:tc>
          <w:tcPr>
            <w:tcW w:w="254" w:type="pct"/>
            <w:shd w:val="clear" w:color="000000" w:fill="FFFFFF"/>
            <w:vAlign w:val="center"/>
          </w:tcPr>
          <w:p w14:paraId="21451EBC" w14:textId="77777777" w:rsidR="00022C30" w:rsidRPr="009E4337" w:rsidRDefault="00022C30" w:rsidP="00ED2432">
            <w:pPr>
              <w:jc w:val="center"/>
              <w:rPr>
                <w:sz w:val="22"/>
                <w:szCs w:val="22"/>
              </w:rPr>
            </w:pPr>
            <w:r>
              <w:rPr>
                <w:sz w:val="22"/>
                <w:szCs w:val="22"/>
              </w:rPr>
              <w:lastRenderedPageBreak/>
              <w:t>1.1.11</w:t>
            </w:r>
          </w:p>
        </w:tc>
        <w:tc>
          <w:tcPr>
            <w:tcW w:w="1944" w:type="pct"/>
            <w:shd w:val="clear" w:color="auto" w:fill="auto"/>
            <w:vAlign w:val="center"/>
          </w:tcPr>
          <w:p w14:paraId="73B8E34B" w14:textId="77777777" w:rsidR="00022C30" w:rsidRPr="00695D8E" w:rsidRDefault="00022C30" w:rsidP="00ED2432">
            <w:pPr>
              <w:rPr>
                <w:color w:val="000000"/>
                <w:sz w:val="22"/>
                <w:szCs w:val="22"/>
              </w:rPr>
            </w:pPr>
            <w:r w:rsidRPr="00695D8E">
              <w:rPr>
                <w:color w:val="000000"/>
                <w:sz w:val="22"/>
                <w:szCs w:val="22"/>
              </w:rPr>
              <w:t>Установка частотного преобразователя для дымососа MCI-G11/P15-4BF(или аналог совместимый с мощностью двигателя дымососа)</w:t>
            </w:r>
          </w:p>
        </w:tc>
        <w:tc>
          <w:tcPr>
            <w:tcW w:w="382" w:type="pct"/>
            <w:tcBorders>
              <w:top w:val="nil"/>
              <w:left w:val="nil"/>
              <w:bottom w:val="single" w:sz="8" w:space="0" w:color="auto"/>
              <w:right w:val="single" w:sz="8" w:space="0" w:color="auto"/>
            </w:tcBorders>
            <w:shd w:val="clear" w:color="000000" w:fill="FFFFFF"/>
            <w:vAlign w:val="center"/>
          </w:tcPr>
          <w:p w14:paraId="16F49BA6" w14:textId="77777777" w:rsidR="00022C30" w:rsidRPr="00695D8E" w:rsidRDefault="00022C30" w:rsidP="00ED2432">
            <w:pPr>
              <w:jc w:val="center"/>
              <w:rPr>
                <w:color w:val="000000"/>
                <w:sz w:val="22"/>
                <w:szCs w:val="22"/>
              </w:rPr>
            </w:pPr>
            <w:r>
              <w:rPr>
                <w:color w:val="000000"/>
                <w:sz w:val="22"/>
                <w:szCs w:val="22"/>
              </w:rPr>
              <w:t>86,228</w:t>
            </w:r>
          </w:p>
        </w:tc>
        <w:tc>
          <w:tcPr>
            <w:tcW w:w="309" w:type="pct"/>
            <w:tcBorders>
              <w:top w:val="nil"/>
              <w:left w:val="nil"/>
              <w:bottom w:val="single" w:sz="8" w:space="0" w:color="auto"/>
              <w:right w:val="single" w:sz="8" w:space="0" w:color="auto"/>
            </w:tcBorders>
            <w:shd w:val="clear" w:color="000000" w:fill="FFFFFF"/>
            <w:vAlign w:val="center"/>
          </w:tcPr>
          <w:p w14:paraId="4103FC42" w14:textId="77777777" w:rsidR="00022C30" w:rsidRPr="009E4337" w:rsidRDefault="00022C30" w:rsidP="00ED2432">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50F1385B"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510BE6BB"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509F6E72"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F5CF571"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7C40A459" w14:textId="77777777" w:rsidR="00022C30" w:rsidRPr="009E4337" w:rsidRDefault="00022C30" w:rsidP="00ED2432">
            <w:pPr>
              <w:jc w:val="center"/>
              <w:rPr>
                <w:b/>
                <w:bCs/>
                <w:sz w:val="22"/>
                <w:szCs w:val="22"/>
              </w:rPr>
            </w:pPr>
            <w:r>
              <w:rPr>
                <w:color w:val="000000"/>
                <w:sz w:val="22"/>
                <w:szCs w:val="22"/>
              </w:rPr>
              <w:t>86,228</w:t>
            </w:r>
          </w:p>
        </w:tc>
        <w:tc>
          <w:tcPr>
            <w:tcW w:w="347" w:type="pct"/>
            <w:tcBorders>
              <w:top w:val="nil"/>
              <w:left w:val="nil"/>
              <w:bottom w:val="single" w:sz="8" w:space="0" w:color="auto"/>
              <w:right w:val="single" w:sz="8" w:space="0" w:color="auto"/>
            </w:tcBorders>
            <w:shd w:val="clear" w:color="000000" w:fill="FFFFFF"/>
            <w:vAlign w:val="center"/>
          </w:tcPr>
          <w:p w14:paraId="56EDE24B"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62BA8C70" w14:textId="77777777" w:rsidTr="00ED2432">
        <w:trPr>
          <w:cantSplit/>
        </w:trPr>
        <w:tc>
          <w:tcPr>
            <w:tcW w:w="254" w:type="pct"/>
            <w:shd w:val="clear" w:color="000000" w:fill="FFFFFF"/>
            <w:vAlign w:val="center"/>
          </w:tcPr>
          <w:p w14:paraId="03C13758" w14:textId="77777777" w:rsidR="00022C30" w:rsidRPr="009E4337" w:rsidRDefault="00022C30" w:rsidP="00ED2432">
            <w:pPr>
              <w:jc w:val="center"/>
              <w:rPr>
                <w:sz w:val="22"/>
                <w:szCs w:val="22"/>
              </w:rPr>
            </w:pPr>
            <w:r>
              <w:rPr>
                <w:sz w:val="22"/>
                <w:szCs w:val="22"/>
              </w:rPr>
              <w:t>1.1.12</w:t>
            </w:r>
          </w:p>
        </w:tc>
        <w:tc>
          <w:tcPr>
            <w:tcW w:w="1944" w:type="pct"/>
            <w:shd w:val="clear" w:color="auto" w:fill="auto"/>
            <w:vAlign w:val="center"/>
          </w:tcPr>
          <w:p w14:paraId="2674CBDD" w14:textId="77777777" w:rsidR="00022C30" w:rsidRPr="00695D8E" w:rsidRDefault="00022C30" w:rsidP="00ED2432">
            <w:pPr>
              <w:rPr>
                <w:color w:val="000000"/>
                <w:sz w:val="22"/>
                <w:szCs w:val="22"/>
              </w:rPr>
            </w:pPr>
            <w:r w:rsidRPr="00695D8E">
              <w:rPr>
                <w:color w:val="000000"/>
                <w:sz w:val="22"/>
                <w:szCs w:val="22"/>
              </w:rPr>
              <w:t xml:space="preserve">Замена запорной арматуры в котельной </w:t>
            </w:r>
          </w:p>
        </w:tc>
        <w:tc>
          <w:tcPr>
            <w:tcW w:w="382" w:type="pct"/>
            <w:tcBorders>
              <w:top w:val="nil"/>
              <w:left w:val="nil"/>
              <w:bottom w:val="single" w:sz="8" w:space="0" w:color="auto"/>
              <w:right w:val="single" w:sz="8" w:space="0" w:color="auto"/>
            </w:tcBorders>
            <w:shd w:val="clear" w:color="000000" w:fill="FFFFFF"/>
            <w:vAlign w:val="center"/>
          </w:tcPr>
          <w:p w14:paraId="69BDAD28" w14:textId="77777777" w:rsidR="00022C30" w:rsidRPr="00695D8E" w:rsidRDefault="00022C30" w:rsidP="00ED2432">
            <w:pPr>
              <w:jc w:val="center"/>
              <w:rPr>
                <w:color w:val="000000"/>
                <w:sz w:val="22"/>
                <w:szCs w:val="22"/>
              </w:rPr>
            </w:pPr>
            <w:r>
              <w:rPr>
                <w:color w:val="000000"/>
                <w:sz w:val="22"/>
                <w:szCs w:val="22"/>
              </w:rPr>
              <w:t>434,405</w:t>
            </w:r>
          </w:p>
        </w:tc>
        <w:tc>
          <w:tcPr>
            <w:tcW w:w="309" w:type="pct"/>
            <w:tcBorders>
              <w:top w:val="nil"/>
              <w:left w:val="nil"/>
              <w:bottom w:val="single" w:sz="8" w:space="0" w:color="auto"/>
              <w:right w:val="single" w:sz="8" w:space="0" w:color="auto"/>
            </w:tcBorders>
            <w:shd w:val="clear" w:color="000000" w:fill="FFFFFF"/>
            <w:vAlign w:val="center"/>
          </w:tcPr>
          <w:p w14:paraId="2CA8C980" w14:textId="77777777" w:rsidR="00022C30" w:rsidRPr="009E4337" w:rsidRDefault="00022C30" w:rsidP="00ED2432">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6246F18A"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56AD2442"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4B54CBBF"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F193B14" w14:textId="77777777" w:rsidR="00022C30" w:rsidRPr="009E4337" w:rsidRDefault="00022C30" w:rsidP="00ED2432">
            <w:pPr>
              <w:jc w:val="center"/>
              <w:rPr>
                <w:b/>
                <w:bCs/>
                <w:sz w:val="22"/>
                <w:szCs w:val="22"/>
              </w:rPr>
            </w:pPr>
            <w:r>
              <w:rPr>
                <w:color w:val="000000"/>
                <w:sz w:val="22"/>
                <w:szCs w:val="22"/>
              </w:rPr>
              <w:t>434,405</w:t>
            </w:r>
          </w:p>
        </w:tc>
        <w:tc>
          <w:tcPr>
            <w:tcW w:w="345" w:type="pct"/>
            <w:tcBorders>
              <w:top w:val="nil"/>
              <w:left w:val="nil"/>
              <w:bottom w:val="single" w:sz="8" w:space="0" w:color="auto"/>
              <w:right w:val="single" w:sz="8" w:space="0" w:color="auto"/>
            </w:tcBorders>
            <w:shd w:val="clear" w:color="000000" w:fill="FFFFFF"/>
            <w:vAlign w:val="center"/>
          </w:tcPr>
          <w:p w14:paraId="55FC15D4" w14:textId="77777777" w:rsidR="00022C30" w:rsidRPr="009E4337" w:rsidRDefault="00022C30" w:rsidP="00ED2432">
            <w:pPr>
              <w:jc w:val="center"/>
              <w:rPr>
                <w:b/>
                <w:bCs/>
                <w:sz w:val="22"/>
                <w:szCs w:val="22"/>
              </w:rPr>
            </w:pPr>
            <w:r>
              <w:rPr>
                <w:b/>
                <w:bCs/>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42DE3C42"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3FADEF88" w14:textId="77777777" w:rsidTr="00ED2432">
        <w:trPr>
          <w:cantSplit/>
        </w:trPr>
        <w:tc>
          <w:tcPr>
            <w:tcW w:w="254" w:type="pct"/>
            <w:shd w:val="clear" w:color="000000" w:fill="FFFFFF"/>
            <w:vAlign w:val="center"/>
          </w:tcPr>
          <w:p w14:paraId="29AA8413" w14:textId="77777777" w:rsidR="00022C30" w:rsidRPr="009E4337" w:rsidRDefault="00022C30" w:rsidP="00ED2432">
            <w:pPr>
              <w:jc w:val="center"/>
              <w:rPr>
                <w:sz w:val="22"/>
                <w:szCs w:val="22"/>
              </w:rPr>
            </w:pPr>
            <w:r>
              <w:rPr>
                <w:sz w:val="22"/>
                <w:szCs w:val="22"/>
              </w:rPr>
              <w:t>1.1.13</w:t>
            </w:r>
          </w:p>
        </w:tc>
        <w:tc>
          <w:tcPr>
            <w:tcW w:w="1944" w:type="pct"/>
            <w:shd w:val="clear" w:color="auto" w:fill="auto"/>
            <w:vAlign w:val="center"/>
          </w:tcPr>
          <w:p w14:paraId="0D998926" w14:textId="77777777" w:rsidR="00022C30" w:rsidRPr="00695D8E" w:rsidRDefault="00022C30" w:rsidP="00ED2432">
            <w:pPr>
              <w:rPr>
                <w:color w:val="000000"/>
                <w:sz w:val="22"/>
                <w:szCs w:val="22"/>
              </w:rPr>
            </w:pPr>
            <w:r w:rsidRPr="00695D8E">
              <w:rPr>
                <w:color w:val="000000"/>
                <w:sz w:val="22"/>
                <w:szCs w:val="22"/>
              </w:rPr>
              <w:t>Установка котла №1 КВм 1,8 МВт</w:t>
            </w:r>
          </w:p>
        </w:tc>
        <w:tc>
          <w:tcPr>
            <w:tcW w:w="382" w:type="pct"/>
            <w:tcBorders>
              <w:top w:val="nil"/>
              <w:left w:val="nil"/>
              <w:bottom w:val="single" w:sz="8" w:space="0" w:color="auto"/>
              <w:right w:val="single" w:sz="8" w:space="0" w:color="auto"/>
            </w:tcBorders>
            <w:shd w:val="clear" w:color="000000" w:fill="FFFFFF"/>
            <w:vAlign w:val="center"/>
          </w:tcPr>
          <w:p w14:paraId="562F2BC7" w14:textId="77777777" w:rsidR="00022C30" w:rsidRPr="00695D8E" w:rsidRDefault="00022C30" w:rsidP="00ED2432">
            <w:pPr>
              <w:jc w:val="center"/>
              <w:rPr>
                <w:color w:val="000000"/>
                <w:sz w:val="22"/>
                <w:szCs w:val="22"/>
              </w:rPr>
            </w:pPr>
            <w:r>
              <w:rPr>
                <w:color w:val="000000"/>
                <w:sz w:val="22"/>
                <w:szCs w:val="22"/>
              </w:rPr>
              <w:t>0,000</w:t>
            </w:r>
          </w:p>
        </w:tc>
        <w:tc>
          <w:tcPr>
            <w:tcW w:w="309" w:type="pct"/>
            <w:tcBorders>
              <w:top w:val="nil"/>
              <w:left w:val="nil"/>
              <w:bottom w:val="single" w:sz="8" w:space="0" w:color="auto"/>
              <w:right w:val="single" w:sz="8" w:space="0" w:color="auto"/>
            </w:tcBorders>
            <w:shd w:val="clear" w:color="000000" w:fill="FFFFFF"/>
            <w:vAlign w:val="center"/>
          </w:tcPr>
          <w:p w14:paraId="6AAF5B3D" w14:textId="77777777" w:rsidR="00022C30" w:rsidRPr="009E4337" w:rsidRDefault="00022C30" w:rsidP="00ED2432">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644C2D37"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596F930F"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28699EDC"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770033C9"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5DCFAC5D" w14:textId="77777777" w:rsidR="00022C30" w:rsidRPr="009E4337" w:rsidRDefault="00022C30" w:rsidP="00ED2432">
            <w:pPr>
              <w:jc w:val="center"/>
              <w:rPr>
                <w:b/>
                <w:bCs/>
                <w:sz w:val="22"/>
                <w:szCs w:val="22"/>
              </w:rPr>
            </w:pPr>
            <w:r>
              <w:rPr>
                <w:b/>
                <w:bCs/>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03145FDA"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4B8DAEDB" w14:textId="77777777" w:rsidTr="00ED2432">
        <w:trPr>
          <w:cantSplit/>
        </w:trPr>
        <w:tc>
          <w:tcPr>
            <w:tcW w:w="254" w:type="pct"/>
            <w:shd w:val="clear" w:color="000000" w:fill="FFFFFF"/>
            <w:vAlign w:val="center"/>
          </w:tcPr>
          <w:p w14:paraId="0ECB1D3D" w14:textId="77777777" w:rsidR="00022C30" w:rsidRPr="009E4337" w:rsidRDefault="00022C30" w:rsidP="00ED2432">
            <w:pPr>
              <w:jc w:val="center"/>
              <w:rPr>
                <w:sz w:val="22"/>
                <w:szCs w:val="22"/>
              </w:rPr>
            </w:pPr>
            <w:r>
              <w:rPr>
                <w:sz w:val="22"/>
                <w:szCs w:val="22"/>
              </w:rPr>
              <w:t>1.1.14</w:t>
            </w:r>
          </w:p>
        </w:tc>
        <w:tc>
          <w:tcPr>
            <w:tcW w:w="1944" w:type="pct"/>
            <w:shd w:val="clear" w:color="auto" w:fill="auto"/>
            <w:vAlign w:val="center"/>
          </w:tcPr>
          <w:p w14:paraId="212D55B3" w14:textId="77777777" w:rsidR="00022C30" w:rsidRPr="00695D8E" w:rsidRDefault="00022C30" w:rsidP="00ED2432">
            <w:pPr>
              <w:rPr>
                <w:color w:val="000000"/>
                <w:sz w:val="22"/>
                <w:szCs w:val="22"/>
              </w:rPr>
            </w:pPr>
            <w:r w:rsidRPr="00695D8E">
              <w:rPr>
                <w:color w:val="000000"/>
                <w:sz w:val="22"/>
                <w:szCs w:val="22"/>
              </w:rPr>
              <w:t>Установка накопительной ёмкости V=1 м3</w:t>
            </w:r>
          </w:p>
        </w:tc>
        <w:tc>
          <w:tcPr>
            <w:tcW w:w="382" w:type="pct"/>
            <w:tcBorders>
              <w:top w:val="nil"/>
              <w:left w:val="nil"/>
              <w:bottom w:val="single" w:sz="8" w:space="0" w:color="auto"/>
              <w:right w:val="single" w:sz="8" w:space="0" w:color="auto"/>
            </w:tcBorders>
            <w:shd w:val="clear" w:color="000000" w:fill="FFFFFF"/>
            <w:vAlign w:val="center"/>
          </w:tcPr>
          <w:p w14:paraId="633D71C4" w14:textId="77777777" w:rsidR="00022C30" w:rsidRPr="00695D8E" w:rsidRDefault="00022C30" w:rsidP="00ED2432">
            <w:pPr>
              <w:jc w:val="center"/>
              <w:rPr>
                <w:color w:val="000000"/>
                <w:sz w:val="22"/>
                <w:szCs w:val="22"/>
              </w:rPr>
            </w:pPr>
            <w:r>
              <w:rPr>
                <w:color w:val="000000"/>
                <w:sz w:val="22"/>
                <w:szCs w:val="22"/>
              </w:rPr>
              <w:t>162,969</w:t>
            </w:r>
          </w:p>
        </w:tc>
        <w:tc>
          <w:tcPr>
            <w:tcW w:w="309" w:type="pct"/>
            <w:tcBorders>
              <w:top w:val="nil"/>
              <w:left w:val="nil"/>
              <w:bottom w:val="single" w:sz="8" w:space="0" w:color="auto"/>
              <w:right w:val="single" w:sz="8" w:space="0" w:color="auto"/>
            </w:tcBorders>
            <w:shd w:val="clear" w:color="000000" w:fill="FFFFFF"/>
            <w:vAlign w:val="center"/>
          </w:tcPr>
          <w:p w14:paraId="47425FD1" w14:textId="77777777" w:rsidR="00022C30" w:rsidRPr="009E4337" w:rsidRDefault="00022C30" w:rsidP="00ED2432">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5862B92E" w14:textId="77777777" w:rsidR="00022C30" w:rsidRPr="009E4337" w:rsidRDefault="00022C30" w:rsidP="00ED2432">
            <w:pPr>
              <w:jc w:val="center"/>
              <w:rPr>
                <w:sz w:val="22"/>
                <w:szCs w:val="22"/>
              </w:rPr>
            </w:pPr>
            <w:r>
              <w:rPr>
                <w:color w:val="000000"/>
                <w:sz w:val="22"/>
                <w:szCs w:val="22"/>
              </w:rPr>
              <w:t>162,969</w:t>
            </w:r>
          </w:p>
        </w:tc>
        <w:tc>
          <w:tcPr>
            <w:tcW w:w="345" w:type="pct"/>
            <w:tcBorders>
              <w:top w:val="nil"/>
              <w:left w:val="nil"/>
              <w:bottom w:val="single" w:sz="8" w:space="0" w:color="auto"/>
              <w:right w:val="single" w:sz="8" w:space="0" w:color="auto"/>
            </w:tcBorders>
            <w:shd w:val="clear" w:color="000000" w:fill="FFFFFF"/>
            <w:vAlign w:val="center"/>
          </w:tcPr>
          <w:p w14:paraId="5E66F4E6"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2ECDF791"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2E9F519D"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10AC901" w14:textId="77777777" w:rsidR="00022C30" w:rsidRPr="009E4337" w:rsidRDefault="00022C30" w:rsidP="00ED2432">
            <w:pPr>
              <w:jc w:val="center"/>
              <w:rPr>
                <w:b/>
                <w:bCs/>
                <w:sz w:val="22"/>
                <w:szCs w:val="22"/>
              </w:rPr>
            </w:pPr>
            <w:r>
              <w:rPr>
                <w:b/>
                <w:bCs/>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05CE0475"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2026E7CD" w14:textId="77777777" w:rsidTr="00ED2432">
        <w:trPr>
          <w:cantSplit/>
        </w:trPr>
        <w:tc>
          <w:tcPr>
            <w:tcW w:w="254" w:type="pct"/>
            <w:shd w:val="clear" w:color="000000" w:fill="FFFFFF"/>
            <w:vAlign w:val="center"/>
          </w:tcPr>
          <w:p w14:paraId="1579E3CC" w14:textId="77777777" w:rsidR="00022C30" w:rsidRPr="009E4337" w:rsidRDefault="00022C30" w:rsidP="00ED2432">
            <w:pPr>
              <w:jc w:val="center"/>
              <w:rPr>
                <w:sz w:val="22"/>
                <w:szCs w:val="22"/>
              </w:rPr>
            </w:pPr>
            <w:r>
              <w:rPr>
                <w:sz w:val="22"/>
                <w:szCs w:val="22"/>
              </w:rPr>
              <w:t>1.1.15</w:t>
            </w:r>
          </w:p>
        </w:tc>
        <w:tc>
          <w:tcPr>
            <w:tcW w:w="1944" w:type="pct"/>
            <w:shd w:val="clear" w:color="auto" w:fill="auto"/>
            <w:vAlign w:val="center"/>
          </w:tcPr>
          <w:p w14:paraId="0024D398" w14:textId="77777777" w:rsidR="00022C30" w:rsidRPr="00695D8E" w:rsidRDefault="00022C30" w:rsidP="00ED2432">
            <w:pPr>
              <w:rPr>
                <w:color w:val="000000"/>
                <w:sz w:val="22"/>
                <w:szCs w:val="22"/>
              </w:rPr>
            </w:pPr>
            <w:r w:rsidRPr="00695D8E">
              <w:rPr>
                <w:color w:val="000000"/>
                <w:sz w:val="22"/>
                <w:szCs w:val="22"/>
              </w:rPr>
              <w:t xml:space="preserve">Установка пластинчатого теплообменника мощностью 2,3 МВт </w:t>
            </w:r>
          </w:p>
        </w:tc>
        <w:tc>
          <w:tcPr>
            <w:tcW w:w="382" w:type="pct"/>
            <w:tcBorders>
              <w:top w:val="nil"/>
              <w:left w:val="nil"/>
              <w:bottom w:val="single" w:sz="8" w:space="0" w:color="auto"/>
              <w:right w:val="single" w:sz="8" w:space="0" w:color="auto"/>
            </w:tcBorders>
            <w:shd w:val="clear" w:color="000000" w:fill="FFFFFF"/>
            <w:vAlign w:val="center"/>
          </w:tcPr>
          <w:p w14:paraId="1FD61077" w14:textId="77777777" w:rsidR="00022C30" w:rsidRPr="00695D8E" w:rsidRDefault="00022C30" w:rsidP="00ED2432">
            <w:pPr>
              <w:jc w:val="center"/>
              <w:rPr>
                <w:color w:val="000000"/>
                <w:sz w:val="22"/>
                <w:szCs w:val="22"/>
              </w:rPr>
            </w:pPr>
            <w:r>
              <w:rPr>
                <w:color w:val="000000"/>
                <w:sz w:val="22"/>
                <w:szCs w:val="22"/>
              </w:rPr>
              <w:t>1638,615</w:t>
            </w:r>
          </w:p>
        </w:tc>
        <w:tc>
          <w:tcPr>
            <w:tcW w:w="309" w:type="pct"/>
            <w:tcBorders>
              <w:top w:val="nil"/>
              <w:left w:val="nil"/>
              <w:bottom w:val="single" w:sz="8" w:space="0" w:color="auto"/>
              <w:right w:val="single" w:sz="8" w:space="0" w:color="auto"/>
            </w:tcBorders>
            <w:shd w:val="clear" w:color="000000" w:fill="FFFFFF"/>
            <w:vAlign w:val="center"/>
          </w:tcPr>
          <w:p w14:paraId="72425914" w14:textId="77777777" w:rsidR="00022C30" w:rsidRPr="009E4337" w:rsidRDefault="00022C30" w:rsidP="00ED2432">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7660572A"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8FCCCAF"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45453B1A"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BF93302"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7226900B" w14:textId="77777777" w:rsidR="00022C30" w:rsidRPr="009E4337" w:rsidRDefault="00022C30" w:rsidP="00ED2432">
            <w:pPr>
              <w:jc w:val="center"/>
              <w:rPr>
                <w:b/>
                <w:bCs/>
                <w:sz w:val="22"/>
                <w:szCs w:val="22"/>
              </w:rPr>
            </w:pPr>
            <w:r>
              <w:rPr>
                <w:color w:val="000000"/>
                <w:sz w:val="22"/>
                <w:szCs w:val="22"/>
              </w:rPr>
              <w:t>1638,615</w:t>
            </w:r>
          </w:p>
        </w:tc>
        <w:tc>
          <w:tcPr>
            <w:tcW w:w="347" w:type="pct"/>
            <w:tcBorders>
              <w:top w:val="nil"/>
              <w:left w:val="nil"/>
              <w:bottom w:val="single" w:sz="8" w:space="0" w:color="auto"/>
              <w:right w:val="single" w:sz="8" w:space="0" w:color="auto"/>
            </w:tcBorders>
            <w:shd w:val="clear" w:color="000000" w:fill="FFFFFF"/>
            <w:vAlign w:val="center"/>
          </w:tcPr>
          <w:p w14:paraId="4C70D84D"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5AC6DB40" w14:textId="77777777" w:rsidTr="00ED2432">
        <w:trPr>
          <w:cantSplit/>
        </w:trPr>
        <w:tc>
          <w:tcPr>
            <w:tcW w:w="254" w:type="pct"/>
            <w:shd w:val="clear" w:color="000000" w:fill="FFFFFF"/>
            <w:vAlign w:val="center"/>
          </w:tcPr>
          <w:p w14:paraId="0F97778C" w14:textId="77777777" w:rsidR="00022C30" w:rsidRPr="009E4337" w:rsidRDefault="00022C30" w:rsidP="00ED2432">
            <w:pPr>
              <w:jc w:val="center"/>
              <w:rPr>
                <w:sz w:val="22"/>
                <w:szCs w:val="22"/>
              </w:rPr>
            </w:pPr>
            <w:r>
              <w:rPr>
                <w:sz w:val="22"/>
                <w:szCs w:val="22"/>
              </w:rPr>
              <w:t>1.1.16</w:t>
            </w:r>
          </w:p>
        </w:tc>
        <w:tc>
          <w:tcPr>
            <w:tcW w:w="1944" w:type="pct"/>
            <w:shd w:val="clear" w:color="auto" w:fill="auto"/>
            <w:vAlign w:val="center"/>
          </w:tcPr>
          <w:p w14:paraId="40D1E1B1" w14:textId="77777777" w:rsidR="00022C30" w:rsidRPr="00695D8E" w:rsidRDefault="00022C30" w:rsidP="00ED2432">
            <w:pPr>
              <w:rPr>
                <w:color w:val="000000"/>
                <w:sz w:val="22"/>
                <w:szCs w:val="22"/>
              </w:rPr>
            </w:pPr>
            <w:r w:rsidRPr="00695D8E">
              <w:rPr>
                <w:color w:val="000000"/>
                <w:sz w:val="22"/>
                <w:szCs w:val="22"/>
              </w:rPr>
              <w:t>Установка резервного пластинчатого теплообменника мощностью 2,3 МВт</w:t>
            </w:r>
          </w:p>
        </w:tc>
        <w:tc>
          <w:tcPr>
            <w:tcW w:w="382" w:type="pct"/>
            <w:tcBorders>
              <w:top w:val="nil"/>
              <w:left w:val="nil"/>
              <w:bottom w:val="single" w:sz="8" w:space="0" w:color="auto"/>
              <w:right w:val="single" w:sz="8" w:space="0" w:color="auto"/>
            </w:tcBorders>
            <w:shd w:val="clear" w:color="000000" w:fill="FFFFFF"/>
            <w:vAlign w:val="center"/>
          </w:tcPr>
          <w:p w14:paraId="4ECC271B" w14:textId="77777777" w:rsidR="00022C30" w:rsidRPr="00695D8E" w:rsidRDefault="00022C30" w:rsidP="00ED2432">
            <w:pPr>
              <w:jc w:val="center"/>
              <w:rPr>
                <w:color w:val="000000"/>
                <w:sz w:val="22"/>
                <w:szCs w:val="22"/>
              </w:rPr>
            </w:pPr>
            <w:r>
              <w:rPr>
                <w:color w:val="000000"/>
                <w:sz w:val="22"/>
                <w:szCs w:val="22"/>
              </w:rPr>
              <w:t>1638,615</w:t>
            </w:r>
          </w:p>
        </w:tc>
        <w:tc>
          <w:tcPr>
            <w:tcW w:w="309" w:type="pct"/>
            <w:tcBorders>
              <w:top w:val="nil"/>
              <w:left w:val="nil"/>
              <w:bottom w:val="single" w:sz="8" w:space="0" w:color="auto"/>
              <w:right w:val="single" w:sz="8" w:space="0" w:color="auto"/>
            </w:tcBorders>
            <w:shd w:val="clear" w:color="000000" w:fill="FFFFFF"/>
            <w:vAlign w:val="center"/>
          </w:tcPr>
          <w:p w14:paraId="09050E8E" w14:textId="77777777" w:rsidR="00022C30" w:rsidRPr="009E4337" w:rsidRDefault="00022C30" w:rsidP="00ED2432">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220C059A"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423F9845"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1CC1792B"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455221E4"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7AEAF54D" w14:textId="77777777" w:rsidR="00022C30" w:rsidRPr="009E4337" w:rsidRDefault="00022C30" w:rsidP="00ED2432">
            <w:pPr>
              <w:jc w:val="center"/>
              <w:rPr>
                <w:b/>
                <w:bCs/>
                <w:sz w:val="22"/>
                <w:szCs w:val="22"/>
              </w:rPr>
            </w:pPr>
            <w:r>
              <w:rPr>
                <w:color w:val="000000"/>
                <w:sz w:val="22"/>
                <w:szCs w:val="22"/>
              </w:rPr>
              <w:t>1638,615</w:t>
            </w:r>
          </w:p>
        </w:tc>
        <w:tc>
          <w:tcPr>
            <w:tcW w:w="347" w:type="pct"/>
            <w:tcBorders>
              <w:top w:val="nil"/>
              <w:left w:val="nil"/>
              <w:bottom w:val="single" w:sz="8" w:space="0" w:color="auto"/>
              <w:right w:val="single" w:sz="8" w:space="0" w:color="auto"/>
            </w:tcBorders>
            <w:shd w:val="clear" w:color="000000" w:fill="FFFFFF"/>
            <w:vAlign w:val="center"/>
          </w:tcPr>
          <w:p w14:paraId="22D18422"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10A1CB1D" w14:textId="77777777" w:rsidTr="00ED2432">
        <w:trPr>
          <w:cantSplit/>
        </w:trPr>
        <w:tc>
          <w:tcPr>
            <w:tcW w:w="254" w:type="pct"/>
            <w:shd w:val="clear" w:color="000000" w:fill="FFFFFF"/>
            <w:vAlign w:val="center"/>
          </w:tcPr>
          <w:p w14:paraId="19D60A5B" w14:textId="77777777" w:rsidR="00022C30" w:rsidRPr="009E4337" w:rsidRDefault="00022C30" w:rsidP="00ED2432">
            <w:pPr>
              <w:jc w:val="center"/>
              <w:rPr>
                <w:sz w:val="22"/>
                <w:szCs w:val="22"/>
              </w:rPr>
            </w:pPr>
            <w:r>
              <w:rPr>
                <w:sz w:val="22"/>
                <w:szCs w:val="22"/>
              </w:rPr>
              <w:t>1.2</w:t>
            </w:r>
          </w:p>
        </w:tc>
        <w:tc>
          <w:tcPr>
            <w:tcW w:w="1944" w:type="pct"/>
            <w:shd w:val="clear" w:color="auto" w:fill="auto"/>
            <w:vAlign w:val="center"/>
          </w:tcPr>
          <w:p w14:paraId="4358124F" w14:textId="77777777" w:rsidR="00022C30" w:rsidRPr="00695D8E" w:rsidRDefault="00022C30" w:rsidP="00ED2432">
            <w:pPr>
              <w:rPr>
                <w:color w:val="000000"/>
                <w:sz w:val="22"/>
                <w:szCs w:val="22"/>
              </w:rPr>
            </w:pPr>
            <w:r>
              <w:rPr>
                <w:sz w:val="22"/>
                <w:szCs w:val="22"/>
              </w:rPr>
              <w:t>Модернизация оборудования Котельной «Стройдвор», в том числе</w:t>
            </w:r>
          </w:p>
        </w:tc>
        <w:tc>
          <w:tcPr>
            <w:tcW w:w="382" w:type="pct"/>
            <w:tcBorders>
              <w:top w:val="nil"/>
              <w:left w:val="nil"/>
              <w:bottom w:val="single" w:sz="8" w:space="0" w:color="auto"/>
              <w:right w:val="single" w:sz="8" w:space="0" w:color="auto"/>
            </w:tcBorders>
            <w:shd w:val="clear" w:color="000000" w:fill="FFFFFF"/>
            <w:vAlign w:val="center"/>
          </w:tcPr>
          <w:p w14:paraId="24C344F5" w14:textId="77777777" w:rsidR="00022C30" w:rsidRPr="00695D8E" w:rsidRDefault="00022C30" w:rsidP="00ED2432">
            <w:pPr>
              <w:jc w:val="center"/>
              <w:rPr>
                <w:color w:val="000000"/>
                <w:sz w:val="22"/>
                <w:szCs w:val="22"/>
              </w:rPr>
            </w:pPr>
          </w:p>
        </w:tc>
        <w:tc>
          <w:tcPr>
            <w:tcW w:w="309" w:type="pct"/>
            <w:tcBorders>
              <w:top w:val="nil"/>
              <w:left w:val="nil"/>
              <w:bottom w:val="single" w:sz="8" w:space="0" w:color="auto"/>
              <w:right w:val="single" w:sz="8" w:space="0" w:color="auto"/>
            </w:tcBorders>
            <w:shd w:val="clear" w:color="000000" w:fill="FFFFFF"/>
            <w:vAlign w:val="center"/>
          </w:tcPr>
          <w:p w14:paraId="72391FD3" w14:textId="77777777" w:rsidR="00022C30" w:rsidRPr="009E4337" w:rsidRDefault="00022C30" w:rsidP="00ED2432">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1486E408"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15E6BC7C"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4FD98FA7"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868D2C1"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186A3532" w14:textId="77777777" w:rsidR="00022C30" w:rsidRPr="00695D8E" w:rsidRDefault="00022C30" w:rsidP="00ED2432">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3D87750A"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583320B9" w14:textId="77777777" w:rsidTr="00ED2432">
        <w:trPr>
          <w:cantSplit/>
        </w:trPr>
        <w:tc>
          <w:tcPr>
            <w:tcW w:w="254" w:type="pct"/>
            <w:shd w:val="clear" w:color="000000" w:fill="FFFFFF"/>
            <w:vAlign w:val="center"/>
          </w:tcPr>
          <w:p w14:paraId="29F9E024" w14:textId="77777777" w:rsidR="00022C30" w:rsidRPr="009E4337" w:rsidRDefault="00022C30" w:rsidP="00ED2432">
            <w:pPr>
              <w:jc w:val="center"/>
              <w:rPr>
                <w:sz w:val="22"/>
                <w:szCs w:val="22"/>
              </w:rPr>
            </w:pPr>
            <w:r>
              <w:rPr>
                <w:sz w:val="22"/>
                <w:szCs w:val="22"/>
              </w:rPr>
              <w:t>1.2.1</w:t>
            </w:r>
          </w:p>
        </w:tc>
        <w:tc>
          <w:tcPr>
            <w:tcW w:w="1944" w:type="pct"/>
            <w:shd w:val="clear" w:color="auto" w:fill="auto"/>
            <w:vAlign w:val="center"/>
          </w:tcPr>
          <w:p w14:paraId="72189F4A" w14:textId="77777777" w:rsidR="00022C30" w:rsidRDefault="00022C30" w:rsidP="00ED2432">
            <w:pPr>
              <w:rPr>
                <w:sz w:val="22"/>
                <w:szCs w:val="22"/>
              </w:rPr>
            </w:pPr>
            <w:r w:rsidRPr="00695D8E">
              <w:rPr>
                <w:color w:val="000000"/>
                <w:sz w:val="22"/>
                <w:szCs w:val="22"/>
              </w:rPr>
              <w:t xml:space="preserve">Замена сетевого насоса К-100-80-160 на Rz-L80-117/44-15/2 (или аналог с рабочей точкой 70 м³\ч; 40 м.в.с.) </w:t>
            </w:r>
          </w:p>
        </w:tc>
        <w:tc>
          <w:tcPr>
            <w:tcW w:w="382" w:type="pct"/>
            <w:tcBorders>
              <w:top w:val="nil"/>
              <w:left w:val="nil"/>
              <w:bottom w:val="single" w:sz="8" w:space="0" w:color="auto"/>
              <w:right w:val="single" w:sz="8" w:space="0" w:color="auto"/>
            </w:tcBorders>
            <w:shd w:val="clear" w:color="000000" w:fill="FFFFFF"/>
            <w:vAlign w:val="center"/>
          </w:tcPr>
          <w:p w14:paraId="35A3CE66" w14:textId="77777777" w:rsidR="00022C30" w:rsidRPr="00695D8E" w:rsidRDefault="00022C30" w:rsidP="00ED2432">
            <w:pPr>
              <w:jc w:val="center"/>
              <w:rPr>
                <w:color w:val="000000"/>
                <w:sz w:val="22"/>
                <w:szCs w:val="22"/>
              </w:rPr>
            </w:pPr>
            <w:r>
              <w:rPr>
                <w:color w:val="000000"/>
                <w:sz w:val="22"/>
                <w:szCs w:val="22"/>
              </w:rPr>
              <w:t>622,934</w:t>
            </w:r>
          </w:p>
        </w:tc>
        <w:tc>
          <w:tcPr>
            <w:tcW w:w="309" w:type="pct"/>
            <w:tcBorders>
              <w:top w:val="nil"/>
              <w:left w:val="nil"/>
              <w:bottom w:val="single" w:sz="8" w:space="0" w:color="auto"/>
              <w:right w:val="single" w:sz="8" w:space="0" w:color="auto"/>
            </w:tcBorders>
            <w:shd w:val="clear" w:color="000000" w:fill="FFFFFF"/>
            <w:vAlign w:val="center"/>
          </w:tcPr>
          <w:p w14:paraId="6831E3E9" w14:textId="77777777" w:rsidR="00022C30" w:rsidRPr="009E4337" w:rsidRDefault="00022C30" w:rsidP="00ED2432">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5D015F13" w14:textId="77777777" w:rsidR="00022C30" w:rsidRPr="009E4337" w:rsidRDefault="00022C30" w:rsidP="00ED2432">
            <w:pPr>
              <w:jc w:val="center"/>
              <w:rPr>
                <w:sz w:val="22"/>
                <w:szCs w:val="22"/>
              </w:rPr>
            </w:pPr>
            <w:r>
              <w:rPr>
                <w:color w:val="000000"/>
                <w:sz w:val="22"/>
                <w:szCs w:val="22"/>
              </w:rPr>
              <w:t>622,934</w:t>
            </w:r>
          </w:p>
        </w:tc>
        <w:tc>
          <w:tcPr>
            <w:tcW w:w="345" w:type="pct"/>
            <w:tcBorders>
              <w:top w:val="nil"/>
              <w:left w:val="nil"/>
              <w:bottom w:val="single" w:sz="8" w:space="0" w:color="auto"/>
              <w:right w:val="single" w:sz="8" w:space="0" w:color="auto"/>
            </w:tcBorders>
            <w:shd w:val="clear" w:color="000000" w:fill="FFFFFF"/>
            <w:vAlign w:val="center"/>
          </w:tcPr>
          <w:p w14:paraId="18A9384B"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2EE1474D"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13791557"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27345F35" w14:textId="77777777" w:rsidR="00022C30" w:rsidRPr="00695D8E" w:rsidRDefault="00022C30" w:rsidP="00ED2432">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1F353B5D"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43001E79" w14:textId="77777777" w:rsidTr="00ED2432">
        <w:trPr>
          <w:cantSplit/>
        </w:trPr>
        <w:tc>
          <w:tcPr>
            <w:tcW w:w="254" w:type="pct"/>
            <w:shd w:val="clear" w:color="000000" w:fill="FFFFFF"/>
            <w:vAlign w:val="center"/>
          </w:tcPr>
          <w:p w14:paraId="3C7B2D0D" w14:textId="77777777" w:rsidR="00022C30" w:rsidRPr="009E4337" w:rsidRDefault="00022C30" w:rsidP="00ED2432">
            <w:pPr>
              <w:jc w:val="center"/>
              <w:rPr>
                <w:sz w:val="22"/>
                <w:szCs w:val="22"/>
              </w:rPr>
            </w:pPr>
            <w:r>
              <w:rPr>
                <w:sz w:val="22"/>
                <w:szCs w:val="22"/>
              </w:rPr>
              <w:t>1.2.2</w:t>
            </w:r>
          </w:p>
        </w:tc>
        <w:tc>
          <w:tcPr>
            <w:tcW w:w="1944" w:type="pct"/>
            <w:shd w:val="clear" w:color="auto" w:fill="auto"/>
            <w:vAlign w:val="center"/>
          </w:tcPr>
          <w:p w14:paraId="5C7C2F60" w14:textId="77777777" w:rsidR="00022C30" w:rsidRPr="00695D8E" w:rsidRDefault="00022C30" w:rsidP="00ED2432">
            <w:pPr>
              <w:rPr>
                <w:color w:val="000000"/>
                <w:sz w:val="22"/>
                <w:szCs w:val="22"/>
              </w:rPr>
            </w:pPr>
            <w:r w:rsidRPr="00695D8E">
              <w:rPr>
                <w:color w:val="000000"/>
                <w:sz w:val="22"/>
                <w:szCs w:val="22"/>
              </w:rPr>
              <w:t>Замена сетевого насоса К 80-50-200 на Rz-L80-117/44-15/2 (или аналог с рабочей точкой 70 м³\ч; 40 м.в.с.)</w:t>
            </w:r>
          </w:p>
        </w:tc>
        <w:tc>
          <w:tcPr>
            <w:tcW w:w="382" w:type="pct"/>
            <w:tcBorders>
              <w:top w:val="nil"/>
              <w:left w:val="nil"/>
              <w:bottom w:val="single" w:sz="8" w:space="0" w:color="auto"/>
              <w:right w:val="single" w:sz="8" w:space="0" w:color="auto"/>
            </w:tcBorders>
            <w:shd w:val="clear" w:color="000000" w:fill="FFFFFF"/>
            <w:vAlign w:val="center"/>
          </w:tcPr>
          <w:p w14:paraId="2332660B" w14:textId="77777777" w:rsidR="00022C30" w:rsidRPr="00695D8E" w:rsidRDefault="00022C30" w:rsidP="00ED2432">
            <w:pPr>
              <w:jc w:val="center"/>
              <w:rPr>
                <w:color w:val="000000"/>
                <w:sz w:val="22"/>
                <w:szCs w:val="22"/>
              </w:rPr>
            </w:pPr>
            <w:r>
              <w:rPr>
                <w:color w:val="000000"/>
                <w:sz w:val="22"/>
                <w:szCs w:val="22"/>
              </w:rPr>
              <w:t>622,934</w:t>
            </w:r>
          </w:p>
        </w:tc>
        <w:tc>
          <w:tcPr>
            <w:tcW w:w="309" w:type="pct"/>
            <w:tcBorders>
              <w:top w:val="nil"/>
              <w:left w:val="nil"/>
              <w:bottom w:val="single" w:sz="8" w:space="0" w:color="auto"/>
              <w:right w:val="single" w:sz="8" w:space="0" w:color="auto"/>
            </w:tcBorders>
            <w:shd w:val="clear" w:color="000000" w:fill="FFFFFF"/>
            <w:vAlign w:val="center"/>
          </w:tcPr>
          <w:p w14:paraId="5F818A9D" w14:textId="77777777" w:rsidR="00022C30" w:rsidRPr="009E4337" w:rsidRDefault="00022C30" w:rsidP="00ED2432">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07AF81FB" w14:textId="77777777" w:rsidR="00022C30" w:rsidRPr="009E4337" w:rsidRDefault="00022C30" w:rsidP="00ED2432">
            <w:pPr>
              <w:jc w:val="center"/>
              <w:rPr>
                <w:sz w:val="22"/>
                <w:szCs w:val="22"/>
              </w:rPr>
            </w:pPr>
            <w:r>
              <w:rPr>
                <w:color w:val="000000"/>
                <w:sz w:val="22"/>
                <w:szCs w:val="22"/>
              </w:rPr>
              <w:t>622,934</w:t>
            </w:r>
          </w:p>
        </w:tc>
        <w:tc>
          <w:tcPr>
            <w:tcW w:w="345" w:type="pct"/>
            <w:tcBorders>
              <w:top w:val="nil"/>
              <w:left w:val="nil"/>
              <w:bottom w:val="single" w:sz="8" w:space="0" w:color="auto"/>
              <w:right w:val="single" w:sz="8" w:space="0" w:color="auto"/>
            </w:tcBorders>
            <w:shd w:val="clear" w:color="000000" w:fill="FFFFFF"/>
            <w:vAlign w:val="center"/>
          </w:tcPr>
          <w:p w14:paraId="731A1E99"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4C14B80F"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51E6079E"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0BF0F05" w14:textId="77777777" w:rsidR="00022C30" w:rsidRPr="00695D8E" w:rsidRDefault="00022C30" w:rsidP="00ED2432">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3CAFE565"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68CDFBA8" w14:textId="77777777" w:rsidTr="00ED2432">
        <w:trPr>
          <w:cantSplit/>
        </w:trPr>
        <w:tc>
          <w:tcPr>
            <w:tcW w:w="254" w:type="pct"/>
            <w:shd w:val="clear" w:color="000000" w:fill="FFFFFF"/>
            <w:vAlign w:val="center"/>
          </w:tcPr>
          <w:p w14:paraId="769DD189" w14:textId="77777777" w:rsidR="00022C30" w:rsidRPr="009E4337" w:rsidRDefault="00022C30" w:rsidP="00ED2432">
            <w:pPr>
              <w:jc w:val="center"/>
              <w:rPr>
                <w:sz w:val="22"/>
                <w:szCs w:val="22"/>
              </w:rPr>
            </w:pPr>
            <w:r>
              <w:rPr>
                <w:sz w:val="22"/>
                <w:szCs w:val="22"/>
              </w:rPr>
              <w:t>1.2.3</w:t>
            </w:r>
          </w:p>
        </w:tc>
        <w:tc>
          <w:tcPr>
            <w:tcW w:w="1944" w:type="pct"/>
            <w:shd w:val="clear" w:color="auto" w:fill="auto"/>
            <w:vAlign w:val="center"/>
          </w:tcPr>
          <w:p w14:paraId="1F7C5CD9" w14:textId="77777777" w:rsidR="00022C30" w:rsidRPr="00695D8E" w:rsidRDefault="00022C30" w:rsidP="00ED2432">
            <w:pPr>
              <w:rPr>
                <w:color w:val="000000"/>
                <w:sz w:val="22"/>
                <w:szCs w:val="22"/>
              </w:rPr>
            </w:pPr>
            <w:r w:rsidRPr="00695D8E">
              <w:rPr>
                <w:color w:val="000000"/>
                <w:sz w:val="22"/>
                <w:szCs w:val="22"/>
              </w:rPr>
              <w:t>Установка щита управления насосами</w:t>
            </w:r>
          </w:p>
        </w:tc>
        <w:tc>
          <w:tcPr>
            <w:tcW w:w="382" w:type="pct"/>
            <w:tcBorders>
              <w:top w:val="nil"/>
              <w:left w:val="nil"/>
              <w:bottom w:val="single" w:sz="8" w:space="0" w:color="auto"/>
              <w:right w:val="single" w:sz="8" w:space="0" w:color="auto"/>
            </w:tcBorders>
            <w:shd w:val="clear" w:color="000000" w:fill="FFFFFF"/>
            <w:vAlign w:val="center"/>
          </w:tcPr>
          <w:p w14:paraId="0102AFDA" w14:textId="77777777" w:rsidR="00022C30" w:rsidRPr="00695D8E" w:rsidRDefault="00022C30" w:rsidP="00ED2432">
            <w:pPr>
              <w:jc w:val="center"/>
              <w:rPr>
                <w:color w:val="000000"/>
                <w:sz w:val="22"/>
                <w:szCs w:val="22"/>
              </w:rPr>
            </w:pPr>
            <w:r>
              <w:rPr>
                <w:color w:val="000000"/>
                <w:sz w:val="22"/>
                <w:szCs w:val="22"/>
              </w:rPr>
              <w:t>149,561</w:t>
            </w:r>
          </w:p>
        </w:tc>
        <w:tc>
          <w:tcPr>
            <w:tcW w:w="309" w:type="pct"/>
            <w:tcBorders>
              <w:top w:val="nil"/>
              <w:left w:val="nil"/>
              <w:bottom w:val="single" w:sz="8" w:space="0" w:color="auto"/>
              <w:right w:val="single" w:sz="8" w:space="0" w:color="auto"/>
            </w:tcBorders>
            <w:shd w:val="clear" w:color="000000" w:fill="FFFFFF"/>
            <w:vAlign w:val="center"/>
          </w:tcPr>
          <w:p w14:paraId="5F20E874" w14:textId="77777777" w:rsidR="00022C30" w:rsidRPr="009E4337" w:rsidRDefault="00022C30" w:rsidP="00ED2432">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0C829511" w14:textId="77777777" w:rsidR="00022C30" w:rsidRPr="009E4337" w:rsidRDefault="00022C30" w:rsidP="00ED2432">
            <w:pPr>
              <w:jc w:val="center"/>
              <w:rPr>
                <w:sz w:val="22"/>
                <w:szCs w:val="22"/>
              </w:rPr>
            </w:pPr>
            <w:r>
              <w:rPr>
                <w:color w:val="000000"/>
                <w:sz w:val="22"/>
                <w:szCs w:val="22"/>
              </w:rPr>
              <w:t>149,561</w:t>
            </w:r>
          </w:p>
        </w:tc>
        <w:tc>
          <w:tcPr>
            <w:tcW w:w="345" w:type="pct"/>
            <w:tcBorders>
              <w:top w:val="nil"/>
              <w:left w:val="nil"/>
              <w:bottom w:val="single" w:sz="8" w:space="0" w:color="auto"/>
              <w:right w:val="single" w:sz="8" w:space="0" w:color="auto"/>
            </w:tcBorders>
            <w:shd w:val="clear" w:color="000000" w:fill="FFFFFF"/>
            <w:vAlign w:val="center"/>
          </w:tcPr>
          <w:p w14:paraId="089D73D6"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1B71973C"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FC39F01"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EB7CAC5" w14:textId="77777777" w:rsidR="00022C30" w:rsidRPr="00695D8E" w:rsidRDefault="00022C30" w:rsidP="00ED2432">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2BEAC681"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1FA0943C" w14:textId="77777777" w:rsidTr="00ED2432">
        <w:trPr>
          <w:cantSplit/>
        </w:trPr>
        <w:tc>
          <w:tcPr>
            <w:tcW w:w="254" w:type="pct"/>
            <w:shd w:val="clear" w:color="000000" w:fill="FFFFFF"/>
            <w:vAlign w:val="center"/>
          </w:tcPr>
          <w:p w14:paraId="413C5018" w14:textId="77777777" w:rsidR="00022C30" w:rsidRPr="009E4337" w:rsidRDefault="00022C30" w:rsidP="00ED2432">
            <w:pPr>
              <w:jc w:val="center"/>
              <w:rPr>
                <w:sz w:val="22"/>
                <w:szCs w:val="22"/>
              </w:rPr>
            </w:pPr>
            <w:r>
              <w:rPr>
                <w:sz w:val="22"/>
                <w:szCs w:val="22"/>
              </w:rPr>
              <w:t>1.2.4</w:t>
            </w:r>
          </w:p>
        </w:tc>
        <w:tc>
          <w:tcPr>
            <w:tcW w:w="1944" w:type="pct"/>
            <w:shd w:val="clear" w:color="auto" w:fill="auto"/>
            <w:vAlign w:val="center"/>
          </w:tcPr>
          <w:p w14:paraId="41D9906B" w14:textId="77777777" w:rsidR="00022C30" w:rsidRPr="00695D8E" w:rsidRDefault="00022C30" w:rsidP="00ED2432">
            <w:pPr>
              <w:rPr>
                <w:color w:val="000000"/>
                <w:sz w:val="22"/>
                <w:szCs w:val="22"/>
              </w:rPr>
            </w:pPr>
            <w:r w:rsidRPr="00695D8E">
              <w:rPr>
                <w:color w:val="000000"/>
                <w:sz w:val="22"/>
                <w:szCs w:val="22"/>
              </w:rPr>
              <w:t>Установка станции подпитки Джилекс Джамбо 70/50 Ч-24 (или аналог)</w:t>
            </w:r>
          </w:p>
        </w:tc>
        <w:tc>
          <w:tcPr>
            <w:tcW w:w="382" w:type="pct"/>
            <w:tcBorders>
              <w:top w:val="nil"/>
              <w:left w:val="nil"/>
              <w:bottom w:val="single" w:sz="8" w:space="0" w:color="auto"/>
              <w:right w:val="single" w:sz="8" w:space="0" w:color="auto"/>
            </w:tcBorders>
            <w:shd w:val="clear" w:color="000000" w:fill="FFFFFF"/>
            <w:vAlign w:val="center"/>
          </w:tcPr>
          <w:p w14:paraId="528641B2" w14:textId="77777777" w:rsidR="00022C30" w:rsidRPr="00695D8E" w:rsidRDefault="00022C30" w:rsidP="00ED2432">
            <w:pPr>
              <w:jc w:val="center"/>
              <w:rPr>
                <w:color w:val="000000"/>
                <w:sz w:val="22"/>
                <w:szCs w:val="22"/>
              </w:rPr>
            </w:pPr>
            <w:r>
              <w:rPr>
                <w:color w:val="000000"/>
                <w:sz w:val="22"/>
                <w:szCs w:val="22"/>
              </w:rPr>
              <w:t>55,241</w:t>
            </w:r>
          </w:p>
        </w:tc>
        <w:tc>
          <w:tcPr>
            <w:tcW w:w="309" w:type="pct"/>
            <w:tcBorders>
              <w:top w:val="nil"/>
              <w:left w:val="nil"/>
              <w:bottom w:val="single" w:sz="8" w:space="0" w:color="auto"/>
              <w:right w:val="single" w:sz="8" w:space="0" w:color="auto"/>
            </w:tcBorders>
            <w:shd w:val="clear" w:color="000000" w:fill="FFFFFF"/>
            <w:vAlign w:val="center"/>
          </w:tcPr>
          <w:p w14:paraId="039327EE" w14:textId="77777777" w:rsidR="00022C30" w:rsidRPr="009E4337" w:rsidRDefault="00022C30" w:rsidP="00ED2432">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3F6F75E8"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20B11B6" w14:textId="77777777" w:rsidR="00022C30" w:rsidRPr="009E4337" w:rsidRDefault="00022C30" w:rsidP="00ED2432">
            <w:pPr>
              <w:jc w:val="center"/>
              <w:rPr>
                <w:sz w:val="22"/>
                <w:szCs w:val="22"/>
              </w:rPr>
            </w:pPr>
            <w:r>
              <w:rPr>
                <w:color w:val="000000"/>
                <w:sz w:val="22"/>
                <w:szCs w:val="22"/>
              </w:rPr>
              <w:t>55,241</w:t>
            </w:r>
          </w:p>
        </w:tc>
        <w:tc>
          <w:tcPr>
            <w:tcW w:w="345" w:type="pct"/>
            <w:tcBorders>
              <w:top w:val="nil"/>
              <w:left w:val="nil"/>
              <w:bottom w:val="single" w:sz="8" w:space="0" w:color="auto"/>
              <w:right w:val="single" w:sz="8" w:space="0" w:color="auto"/>
            </w:tcBorders>
            <w:shd w:val="clear" w:color="000000" w:fill="FFFFFF"/>
            <w:vAlign w:val="center"/>
          </w:tcPr>
          <w:p w14:paraId="6DB33115"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E6ED4CA"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4CE5FB0F" w14:textId="77777777" w:rsidR="00022C30" w:rsidRPr="00695D8E" w:rsidRDefault="00022C30" w:rsidP="00ED2432">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2DDD58B3"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538C399D" w14:textId="77777777" w:rsidTr="00ED2432">
        <w:trPr>
          <w:cantSplit/>
        </w:trPr>
        <w:tc>
          <w:tcPr>
            <w:tcW w:w="254" w:type="pct"/>
            <w:shd w:val="clear" w:color="000000" w:fill="FFFFFF"/>
            <w:vAlign w:val="center"/>
          </w:tcPr>
          <w:p w14:paraId="6E638707" w14:textId="77777777" w:rsidR="00022C30" w:rsidRPr="009E4337" w:rsidRDefault="00022C30" w:rsidP="00ED2432">
            <w:pPr>
              <w:jc w:val="center"/>
              <w:rPr>
                <w:sz w:val="22"/>
                <w:szCs w:val="22"/>
              </w:rPr>
            </w:pPr>
            <w:r>
              <w:rPr>
                <w:sz w:val="22"/>
                <w:szCs w:val="22"/>
              </w:rPr>
              <w:t>1.2.5</w:t>
            </w:r>
          </w:p>
        </w:tc>
        <w:tc>
          <w:tcPr>
            <w:tcW w:w="1944" w:type="pct"/>
            <w:shd w:val="clear" w:color="auto" w:fill="auto"/>
            <w:vAlign w:val="center"/>
          </w:tcPr>
          <w:p w14:paraId="7B401173" w14:textId="77777777" w:rsidR="00022C30" w:rsidRPr="00695D8E" w:rsidRDefault="00022C30" w:rsidP="00ED2432">
            <w:pPr>
              <w:rPr>
                <w:color w:val="000000"/>
                <w:sz w:val="22"/>
                <w:szCs w:val="22"/>
              </w:rPr>
            </w:pPr>
            <w:r w:rsidRPr="00695D8E">
              <w:rPr>
                <w:color w:val="000000"/>
                <w:sz w:val="22"/>
                <w:szCs w:val="22"/>
              </w:rPr>
              <w:t>Замена дымоходов котельной (боровов) 40*40 толщина 6 мм 15 м</w:t>
            </w:r>
          </w:p>
        </w:tc>
        <w:tc>
          <w:tcPr>
            <w:tcW w:w="382" w:type="pct"/>
            <w:tcBorders>
              <w:top w:val="nil"/>
              <w:left w:val="nil"/>
              <w:bottom w:val="single" w:sz="8" w:space="0" w:color="auto"/>
              <w:right w:val="single" w:sz="8" w:space="0" w:color="auto"/>
            </w:tcBorders>
            <w:shd w:val="clear" w:color="000000" w:fill="FFFFFF"/>
            <w:vAlign w:val="center"/>
          </w:tcPr>
          <w:p w14:paraId="63EA56FF" w14:textId="77777777" w:rsidR="00022C30" w:rsidRPr="00695D8E" w:rsidRDefault="00022C30" w:rsidP="00ED2432">
            <w:pPr>
              <w:jc w:val="center"/>
              <w:rPr>
                <w:color w:val="000000"/>
                <w:sz w:val="22"/>
                <w:szCs w:val="22"/>
              </w:rPr>
            </w:pPr>
            <w:r>
              <w:rPr>
                <w:color w:val="000000"/>
                <w:sz w:val="22"/>
                <w:szCs w:val="22"/>
              </w:rPr>
              <w:t>553,422</w:t>
            </w:r>
          </w:p>
        </w:tc>
        <w:tc>
          <w:tcPr>
            <w:tcW w:w="309" w:type="pct"/>
            <w:tcBorders>
              <w:top w:val="nil"/>
              <w:left w:val="nil"/>
              <w:bottom w:val="single" w:sz="8" w:space="0" w:color="auto"/>
              <w:right w:val="single" w:sz="8" w:space="0" w:color="auto"/>
            </w:tcBorders>
            <w:shd w:val="clear" w:color="000000" w:fill="FFFFFF"/>
            <w:vAlign w:val="center"/>
          </w:tcPr>
          <w:p w14:paraId="301855F8" w14:textId="77777777" w:rsidR="00022C30" w:rsidRPr="009E4337" w:rsidRDefault="00022C30" w:rsidP="00ED2432">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30A6E310"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D6199BC"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74536842" w14:textId="77777777" w:rsidR="00022C30" w:rsidRPr="009E4337" w:rsidRDefault="00022C30" w:rsidP="00ED2432">
            <w:pPr>
              <w:jc w:val="center"/>
              <w:rPr>
                <w:b/>
                <w:bCs/>
                <w:sz w:val="22"/>
                <w:szCs w:val="22"/>
              </w:rPr>
            </w:pPr>
            <w:r>
              <w:rPr>
                <w:color w:val="000000"/>
                <w:sz w:val="22"/>
                <w:szCs w:val="22"/>
              </w:rPr>
              <w:t>553,422</w:t>
            </w:r>
          </w:p>
        </w:tc>
        <w:tc>
          <w:tcPr>
            <w:tcW w:w="345" w:type="pct"/>
            <w:tcBorders>
              <w:top w:val="nil"/>
              <w:left w:val="nil"/>
              <w:bottom w:val="single" w:sz="8" w:space="0" w:color="auto"/>
              <w:right w:val="single" w:sz="8" w:space="0" w:color="auto"/>
            </w:tcBorders>
            <w:shd w:val="clear" w:color="000000" w:fill="FFFFFF"/>
            <w:vAlign w:val="center"/>
          </w:tcPr>
          <w:p w14:paraId="3ED39733"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565C56AB" w14:textId="77777777" w:rsidR="00022C30" w:rsidRPr="00695D8E" w:rsidRDefault="00022C30" w:rsidP="00ED2432">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2F75C17A"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0E39D7B1" w14:textId="77777777" w:rsidTr="00ED2432">
        <w:trPr>
          <w:cantSplit/>
        </w:trPr>
        <w:tc>
          <w:tcPr>
            <w:tcW w:w="254" w:type="pct"/>
            <w:shd w:val="clear" w:color="000000" w:fill="FFFFFF"/>
            <w:vAlign w:val="center"/>
          </w:tcPr>
          <w:p w14:paraId="458B2323" w14:textId="77777777" w:rsidR="00022C30" w:rsidRPr="009E4337" w:rsidRDefault="00022C30" w:rsidP="00ED2432">
            <w:pPr>
              <w:jc w:val="center"/>
              <w:rPr>
                <w:sz w:val="22"/>
                <w:szCs w:val="22"/>
              </w:rPr>
            </w:pPr>
            <w:r>
              <w:rPr>
                <w:sz w:val="22"/>
                <w:szCs w:val="22"/>
              </w:rPr>
              <w:t>1.2.6</w:t>
            </w:r>
          </w:p>
        </w:tc>
        <w:tc>
          <w:tcPr>
            <w:tcW w:w="1944" w:type="pct"/>
            <w:shd w:val="clear" w:color="auto" w:fill="auto"/>
            <w:vAlign w:val="center"/>
          </w:tcPr>
          <w:p w14:paraId="05CFCD29" w14:textId="77777777" w:rsidR="00022C30" w:rsidRPr="00695D8E" w:rsidRDefault="00022C30" w:rsidP="00ED2432">
            <w:pPr>
              <w:rPr>
                <w:color w:val="000000"/>
                <w:sz w:val="22"/>
                <w:szCs w:val="22"/>
              </w:rPr>
            </w:pPr>
            <w:r w:rsidRPr="00695D8E">
              <w:rPr>
                <w:color w:val="000000"/>
                <w:sz w:val="22"/>
                <w:szCs w:val="22"/>
              </w:rPr>
              <w:t>Замена дымососа ДН-10</w:t>
            </w:r>
          </w:p>
        </w:tc>
        <w:tc>
          <w:tcPr>
            <w:tcW w:w="382" w:type="pct"/>
            <w:tcBorders>
              <w:top w:val="nil"/>
              <w:left w:val="nil"/>
              <w:bottom w:val="single" w:sz="8" w:space="0" w:color="auto"/>
              <w:right w:val="single" w:sz="8" w:space="0" w:color="auto"/>
            </w:tcBorders>
            <w:shd w:val="clear" w:color="000000" w:fill="FFFFFF"/>
            <w:vAlign w:val="center"/>
          </w:tcPr>
          <w:p w14:paraId="0FFE5066" w14:textId="77777777" w:rsidR="00022C30" w:rsidRPr="00695D8E" w:rsidRDefault="00022C30" w:rsidP="00ED2432">
            <w:pPr>
              <w:jc w:val="center"/>
              <w:rPr>
                <w:color w:val="000000"/>
                <w:sz w:val="22"/>
                <w:szCs w:val="22"/>
              </w:rPr>
            </w:pPr>
            <w:r>
              <w:rPr>
                <w:color w:val="000000"/>
                <w:sz w:val="22"/>
                <w:szCs w:val="22"/>
              </w:rPr>
              <w:t>456,640</w:t>
            </w:r>
          </w:p>
        </w:tc>
        <w:tc>
          <w:tcPr>
            <w:tcW w:w="309" w:type="pct"/>
            <w:tcBorders>
              <w:top w:val="nil"/>
              <w:left w:val="nil"/>
              <w:bottom w:val="single" w:sz="8" w:space="0" w:color="auto"/>
              <w:right w:val="single" w:sz="8" w:space="0" w:color="auto"/>
            </w:tcBorders>
            <w:shd w:val="clear" w:color="000000" w:fill="FFFFFF"/>
            <w:vAlign w:val="center"/>
          </w:tcPr>
          <w:p w14:paraId="2A5F1CDE" w14:textId="77777777" w:rsidR="00022C30" w:rsidRPr="009E4337" w:rsidRDefault="00022C30" w:rsidP="00ED2432">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1DE332E3"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023F7D2"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EE70675" w14:textId="77777777" w:rsidR="00022C30" w:rsidRPr="009E4337" w:rsidRDefault="00022C30" w:rsidP="00ED2432">
            <w:pPr>
              <w:jc w:val="center"/>
              <w:rPr>
                <w:b/>
                <w:bCs/>
                <w:sz w:val="22"/>
                <w:szCs w:val="22"/>
              </w:rPr>
            </w:pPr>
            <w:r>
              <w:rPr>
                <w:color w:val="000000"/>
                <w:sz w:val="22"/>
                <w:szCs w:val="22"/>
              </w:rPr>
              <w:t>456,640</w:t>
            </w:r>
          </w:p>
        </w:tc>
        <w:tc>
          <w:tcPr>
            <w:tcW w:w="345" w:type="pct"/>
            <w:tcBorders>
              <w:top w:val="nil"/>
              <w:left w:val="nil"/>
              <w:bottom w:val="single" w:sz="8" w:space="0" w:color="auto"/>
              <w:right w:val="single" w:sz="8" w:space="0" w:color="auto"/>
            </w:tcBorders>
            <w:shd w:val="clear" w:color="000000" w:fill="FFFFFF"/>
            <w:vAlign w:val="center"/>
          </w:tcPr>
          <w:p w14:paraId="2FEFA82C"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18136898" w14:textId="77777777" w:rsidR="00022C30" w:rsidRPr="00695D8E" w:rsidRDefault="00022C30" w:rsidP="00ED2432">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3BA04312"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63F045E0" w14:textId="77777777" w:rsidTr="00ED2432">
        <w:trPr>
          <w:cantSplit/>
        </w:trPr>
        <w:tc>
          <w:tcPr>
            <w:tcW w:w="254" w:type="pct"/>
            <w:shd w:val="clear" w:color="000000" w:fill="FFFFFF"/>
            <w:vAlign w:val="center"/>
          </w:tcPr>
          <w:p w14:paraId="5C146615" w14:textId="77777777" w:rsidR="00022C30" w:rsidRPr="009E4337" w:rsidRDefault="00022C30" w:rsidP="00ED2432">
            <w:pPr>
              <w:jc w:val="center"/>
              <w:rPr>
                <w:sz w:val="22"/>
                <w:szCs w:val="22"/>
              </w:rPr>
            </w:pPr>
            <w:r>
              <w:rPr>
                <w:sz w:val="22"/>
                <w:szCs w:val="22"/>
              </w:rPr>
              <w:t>1.2.7</w:t>
            </w:r>
          </w:p>
        </w:tc>
        <w:tc>
          <w:tcPr>
            <w:tcW w:w="1944" w:type="pct"/>
            <w:shd w:val="clear" w:color="auto" w:fill="auto"/>
            <w:vAlign w:val="center"/>
          </w:tcPr>
          <w:p w14:paraId="159D2A18" w14:textId="77777777" w:rsidR="00022C30" w:rsidRPr="00695D8E" w:rsidRDefault="00022C30" w:rsidP="00ED2432">
            <w:pPr>
              <w:rPr>
                <w:color w:val="000000"/>
                <w:sz w:val="22"/>
                <w:szCs w:val="22"/>
              </w:rPr>
            </w:pPr>
            <w:r w:rsidRPr="00695D8E">
              <w:rPr>
                <w:color w:val="000000"/>
                <w:sz w:val="22"/>
                <w:szCs w:val="22"/>
              </w:rPr>
              <w:t>Установка частотного преобразователя для дымососа MCI-G5.5/P7.5-4B(или аналог совместимый с мощностью двигателя дымососа)</w:t>
            </w:r>
          </w:p>
        </w:tc>
        <w:tc>
          <w:tcPr>
            <w:tcW w:w="382" w:type="pct"/>
            <w:tcBorders>
              <w:top w:val="nil"/>
              <w:left w:val="nil"/>
              <w:bottom w:val="single" w:sz="8" w:space="0" w:color="auto"/>
              <w:right w:val="single" w:sz="8" w:space="0" w:color="auto"/>
            </w:tcBorders>
            <w:shd w:val="clear" w:color="000000" w:fill="FFFFFF"/>
            <w:vAlign w:val="center"/>
          </w:tcPr>
          <w:p w14:paraId="496494DD" w14:textId="77777777" w:rsidR="00022C30" w:rsidRPr="00695D8E" w:rsidRDefault="00022C30" w:rsidP="00ED2432">
            <w:pPr>
              <w:jc w:val="center"/>
              <w:rPr>
                <w:color w:val="000000"/>
                <w:sz w:val="22"/>
                <w:szCs w:val="22"/>
              </w:rPr>
            </w:pPr>
            <w:r>
              <w:rPr>
                <w:color w:val="000000"/>
                <w:sz w:val="22"/>
                <w:szCs w:val="22"/>
              </w:rPr>
              <w:t>68,228</w:t>
            </w:r>
          </w:p>
        </w:tc>
        <w:tc>
          <w:tcPr>
            <w:tcW w:w="309" w:type="pct"/>
            <w:tcBorders>
              <w:top w:val="nil"/>
              <w:left w:val="nil"/>
              <w:bottom w:val="single" w:sz="8" w:space="0" w:color="auto"/>
              <w:right w:val="single" w:sz="8" w:space="0" w:color="auto"/>
            </w:tcBorders>
            <w:shd w:val="clear" w:color="000000" w:fill="FFFFFF"/>
            <w:vAlign w:val="center"/>
          </w:tcPr>
          <w:p w14:paraId="32AFBA54" w14:textId="77777777" w:rsidR="00022C30" w:rsidRPr="009E4337" w:rsidRDefault="00022C30" w:rsidP="00ED2432">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1A8BEC67"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4F8F4A0"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5DCD635B" w14:textId="77777777" w:rsidR="00022C30" w:rsidRPr="009E4337" w:rsidRDefault="00022C30" w:rsidP="00ED2432">
            <w:pPr>
              <w:jc w:val="center"/>
              <w:rPr>
                <w:b/>
                <w:bCs/>
                <w:sz w:val="22"/>
                <w:szCs w:val="22"/>
              </w:rPr>
            </w:pPr>
            <w:r>
              <w:rPr>
                <w:color w:val="000000"/>
                <w:sz w:val="22"/>
                <w:szCs w:val="22"/>
              </w:rPr>
              <w:t>68,228</w:t>
            </w:r>
          </w:p>
        </w:tc>
        <w:tc>
          <w:tcPr>
            <w:tcW w:w="345" w:type="pct"/>
            <w:tcBorders>
              <w:top w:val="nil"/>
              <w:left w:val="nil"/>
              <w:bottom w:val="single" w:sz="8" w:space="0" w:color="auto"/>
              <w:right w:val="single" w:sz="8" w:space="0" w:color="auto"/>
            </w:tcBorders>
            <w:shd w:val="clear" w:color="000000" w:fill="FFFFFF"/>
            <w:vAlign w:val="center"/>
          </w:tcPr>
          <w:p w14:paraId="2B6993F8"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C5E58E1" w14:textId="77777777" w:rsidR="00022C30" w:rsidRPr="00695D8E" w:rsidRDefault="00022C30" w:rsidP="00ED2432">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1A8463AB"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3BF38359" w14:textId="77777777" w:rsidTr="00ED2432">
        <w:trPr>
          <w:cantSplit/>
        </w:trPr>
        <w:tc>
          <w:tcPr>
            <w:tcW w:w="254" w:type="pct"/>
            <w:shd w:val="clear" w:color="000000" w:fill="FFFFFF"/>
            <w:vAlign w:val="center"/>
          </w:tcPr>
          <w:p w14:paraId="13B58968" w14:textId="77777777" w:rsidR="00022C30" w:rsidRPr="009E4337" w:rsidRDefault="00022C30" w:rsidP="00ED2432">
            <w:pPr>
              <w:jc w:val="center"/>
              <w:rPr>
                <w:sz w:val="22"/>
                <w:szCs w:val="22"/>
              </w:rPr>
            </w:pPr>
            <w:r>
              <w:rPr>
                <w:sz w:val="22"/>
                <w:szCs w:val="22"/>
              </w:rPr>
              <w:t>1.2.8</w:t>
            </w:r>
          </w:p>
        </w:tc>
        <w:tc>
          <w:tcPr>
            <w:tcW w:w="1944" w:type="pct"/>
            <w:shd w:val="clear" w:color="auto" w:fill="auto"/>
            <w:vAlign w:val="center"/>
          </w:tcPr>
          <w:p w14:paraId="366504E4" w14:textId="77777777" w:rsidR="00022C30" w:rsidRPr="00695D8E" w:rsidRDefault="00022C30" w:rsidP="00ED2432">
            <w:pPr>
              <w:rPr>
                <w:color w:val="000000"/>
                <w:sz w:val="22"/>
                <w:szCs w:val="22"/>
              </w:rPr>
            </w:pPr>
            <w:r w:rsidRPr="00695D8E">
              <w:rPr>
                <w:color w:val="000000"/>
                <w:sz w:val="22"/>
                <w:szCs w:val="22"/>
              </w:rPr>
              <w:t>Установка дымососа ДН-10</w:t>
            </w:r>
          </w:p>
        </w:tc>
        <w:tc>
          <w:tcPr>
            <w:tcW w:w="382" w:type="pct"/>
            <w:tcBorders>
              <w:top w:val="nil"/>
              <w:left w:val="nil"/>
              <w:bottom w:val="single" w:sz="8" w:space="0" w:color="auto"/>
              <w:right w:val="single" w:sz="8" w:space="0" w:color="auto"/>
            </w:tcBorders>
            <w:shd w:val="clear" w:color="000000" w:fill="FFFFFF"/>
            <w:vAlign w:val="center"/>
          </w:tcPr>
          <w:p w14:paraId="5C797BD0" w14:textId="77777777" w:rsidR="00022C30" w:rsidRPr="00695D8E" w:rsidRDefault="00022C30" w:rsidP="00ED2432">
            <w:pPr>
              <w:jc w:val="center"/>
              <w:rPr>
                <w:color w:val="000000"/>
                <w:sz w:val="22"/>
                <w:szCs w:val="22"/>
              </w:rPr>
            </w:pPr>
            <w:r>
              <w:rPr>
                <w:color w:val="000000"/>
                <w:sz w:val="22"/>
                <w:szCs w:val="22"/>
              </w:rPr>
              <w:t>444,587</w:t>
            </w:r>
          </w:p>
        </w:tc>
        <w:tc>
          <w:tcPr>
            <w:tcW w:w="309" w:type="pct"/>
            <w:tcBorders>
              <w:top w:val="nil"/>
              <w:left w:val="nil"/>
              <w:bottom w:val="single" w:sz="8" w:space="0" w:color="auto"/>
              <w:right w:val="single" w:sz="8" w:space="0" w:color="auto"/>
            </w:tcBorders>
            <w:shd w:val="clear" w:color="000000" w:fill="FFFFFF"/>
            <w:vAlign w:val="center"/>
          </w:tcPr>
          <w:p w14:paraId="3B8FC45D" w14:textId="77777777" w:rsidR="00022C30" w:rsidRPr="009E4337" w:rsidRDefault="00022C30" w:rsidP="00ED2432">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156CE98C"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E485776"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84FF4CE"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7E6F3961" w14:textId="77777777" w:rsidR="00022C30" w:rsidRPr="009E4337" w:rsidRDefault="00022C30" w:rsidP="00ED2432">
            <w:pPr>
              <w:jc w:val="center"/>
              <w:rPr>
                <w:b/>
                <w:bCs/>
                <w:sz w:val="22"/>
                <w:szCs w:val="22"/>
              </w:rPr>
            </w:pPr>
            <w:r>
              <w:rPr>
                <w:color w:val="000000"/>
                <w:sz w:val="22"/>
                <w:szCs w:val="22"/>
              </w:rPr>
              <w:t>444,587</w:t>
            </w:r>
          </w:p>
        </w:tc>
        <w:tc>
          <w:tcPr>
            <w:tcW w:w="345" w:type="pct"/>
            <w:tcBorders>
              <w:top w:val="nil"/>
              <w:left w:val="nil"/>
              <w:bottom w:val="single" w:sz="8" w:space="0" w:color="auto"/>
              <w:right w:val="single" w:sz="8" w:space="0" w:color="auto"/>
            </w:tcBorders>
            <w:shd w:val="clear" w:color="000000" w:fill="FFFFFF"/>
            <w:vAlign w:val="center"/>
          </w:tcPr>
          <w:p w14:paraId="0BF9476F" w14:textId="77777777" w:rsidR="00022C30" w:rsidRPr="00695D8E" w:rsidRDefault="00022C30" w:rsidP="00ED2432">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75363747"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41954801" w14:textId="77777777" w:rsidTr="00ED2432">
        <w:trPr>
          <w:cantSplit/>
        </w:trPr>
        <w:tc>
          <w:tcPr>
            <w:tcW w:w="254" w:type="pct"/>
            <w:shd w:val="clear" w:color="000000" w:fill="FFFFFF"/>
            <w:vAlign w:val="center"/>
          </w:tcPr>
          <w:p w14:paraId="0802BE2F" w14:textId="77777777" w:rsidR="00022C30" w:rsidRPr="009E4337" w:rsidRDefault="00022C30" w:rsidP="00ED2432">
            <w:pPr>
              <w:jc w:val="center"/>
              <w:rPr>
                <w:sz w:val="22"/>
                <w:szCs w:val="22"/>
              </w:rPr>
            </w:pPr>
            <w:r>
              <w:rPr>
                <w:sz w:val="22"/>
                <w:szCs w:val="22"/>
              </w:rPr>
              <w:t>1.2.9</w:t>
            </w:r>
          </w:p>
        </w:tc>
        <w:tc>
          <w:tcPr>
            <w:tcW w:w="1944" w:type="pct"/>
            <w:shd w:val="clear" w:color="auto" w:fill="auto"/>
            <w:vAlign w:val="center"/>
          </w:tcPr>
          <w:p w14:paraId="6C46C42C" w14:textId="77777777" w:rsidR="00022C30" w:rsidRPr="00695D8E" w:rsidRDefault="00022C30" w:rsidP="00ED2432">
            <w:pPr>
              <w:rPr>
                <w:color w:val="000000"/>
                <w:sz w:val="22"/>
                <w:szCs w:val="22"/>
              </w:rPr>
            </w:pPr>
            <w:r w:rsidRPr="00695D8E">
              <w:rPr>
                <w:color w:val="000000"/>
                <w:sz w:val="22"/>
                <w:szCs w:val="22"/>
              </w:rPr>
              <w:t>Установка частотного преобразователя для дымососа MCI-G5.5/P7.5-4B(или аналог совместимый с мощностью двигателя дымососа)</w:t>
            </w:r>
          </w:p>
        </w:tc>
        <w:tc>
          <w:tcPr>
            <w:tcW w:w="382" w:type="pct"/>
            <w:tcBorders>
              <w:top w:val="nil"/>
              <w:left w:val="nil"/>
              <w:bottom w:val="single" w:sz="8" w:space="0" w:color="auto"/>
              <w:right w:val="single" w:sz="8" w:space="0" w:color="auto"/>
            </w:tcBorders>
            <w:shd w:val="clear" w:color="000000" w:fill="FFFFFF"/>
            <w:vAlign w:val="center"/>
          </w:tcPr>
          <w:p w14:paraId="71E0C78A" w14:textId="77777777" w:rsidR="00022C30" w:rsidRPr="00695D8E" w:rsidRDefault="00022C30" w:rsidP="00ED2432">
            <w:pPr>
              <w:jc w:val="center"/>
              <w:rPr>
                <w:color w:val="000000"/>
                <w:sz w:val="22"/>
                <w:szCs w:val="22"/>
              </w:rPr>
            </w:pPr>
            <w:r>
              <w:rPr>
                <w:color w:val="000000"/>
                <w:sz w:val="22"/>
                <w:szCs w:val="22"/>
              </w:rPr>
              <w:t>68,228</w:t>
            </w:r>
          </w:p>
        </w:tc>
        <w:tc>
          <w:tcPr>
            <w:tcW w:w="309" w:type="pct"/>
            <w:tcBorders>
              <w:top w:val="nil"/>
              <w:left w:val="nil"/>
              <w:bottom w:val="single" w:sz="8" w:space="0" w:color="auto"/>
              <w:right w:val="single" w:sz="8" w:space="0" w:color="auto"/>
            </w:tcBorders>
            <w:shd w:val="clear" w:color="000000" w:fill="FFFFFF"/>
            <w:vAlign w:val="center"/>
          </w:tcPr>
          <w:p w14:paraId="5753E734" w14:textId="77777777" w:rsidR="00022C30" w:rsidRPr="009E4337" w:rsidRDefault="00022C30" w:rsidP="00ED2432">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48D98949"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5C7495BA"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7FA0E319"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5A3530D0" w14:textId="77777777" w:rsidR="00022C30" w:rsidRPr="009E4337" w:rsidRDefault="00022C30" w:rsidP="00ED2432">
            <w:pPr>
              <w:jc w:val="center"/>
              <w:rPr>
                <w:b/>
                <w:bCs/>
                <w:sz w:val="22"/>
                <w:szCs w:val="22"/>
              </w:rPr>
            </w:pPr>
            <w:r>
              <w:rPr>
                <w:color w:val="000000"/>
                <w:sz w:val="22"/>
                <w:szCs w:val="22"/>
              </w:rPr>
              <w:t>68,228</w:t>
            </w:r>
          </w:p>
        </w:tc>
        <w:tc>
          <w:tcPr>
            <w:tcW w:w="345" w:type="pct"/>
            <w:tcBorders>
              <w:top w:val="nil"/>
              <w:left w:val="nil"/>
              <w:bottom w:val="single" w:sz="8" w:space="0" w:color="auto"/>
              <w:right w:val="single" w:sz="8" w:space="0" w:color="auto"/>
            </w:tcBorders>
            <w:shd w:val="clear" w:color="000000" w:fill="FFFFFF"/>
            <w:vAlign w:val="center"/>
          </w:tcPr>
          <w:p w14:paraId="459E89C8" w14:textId="77777777" w:rsidR="00022C30" w:rsidRPr="00695D8E" w:rsidRDefault="00022C30" w:rsidP="00ED2432">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6E189EE9"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43619A54" w14:textId="77777777" w:rsidTr="00ED2432">
        <w:trPr>
          <w:cantSplit/>
        </w:trPr>
        <w:tc>
          <w:tcPr>
            <w:tcW w:w="254" w:type="pct"/>
            <w:shd w:val="clear" w:color="000000" w:fill="FFFFFF"/>
            <w:vAlign w:val="center"/>
          </w:tcPr>
          <w:p w14:paraId="16F835D8" w14:textId="77777777" w:rsidR="00022C30" w:rsidRPr="009E4337" w:rsidRDefault="00022C30" w:rsidP="00ED2432">
            <w:pPr>
              <w:jc w:val="center"/>
              <w:rPr>
                <w:sz w:val="22"/>
                <w:szCs w:val="22"/>
              </w:rPr>
            </w:pPr>
            <w:r>
              <w:rPr>
                <w:sz w:val="22"/>
                <w:szCs w:val="22"/>
              </w:rPr>
              <w:t>1.2.10</w:t>
            </w:r>
          </w:p>
        </w:tc>
        <w:tc>
          <w:tcPr>
            <w:tcW w:w="1944" w:type="pct"/>
            <w:shd w:val="clear" w:color="auto" w:fill="auto"/>
            <w:vAlign w:val="center"/>
          </w:tcPr>
          <w:p w14:paraId="4B364D06" w14:textId="77777777" w:rsidR="00022C30" w:rsidRPr="00695D8E" w:rsidRDefault="00022C30" w:rsidP="00ED2432">
            <w:pPr>
              <w:rPr>
                <w:color w:val="000000"/>
                <w:sz w:val="22"/>
                <w:szCs w:val="22"/>
              </w:rPr>
            </w:pPr>
            <w:r w:rsidRPr="00695D8E">
              <w:rPr>
                <w:color w:val="000000"/>
                <w:sz w:val="22"/>
                <w:szCs w:val="22"/>
              </w:rPr>
              <w:t>Замена запорной арматуры в котельной</w:t>
            </w:r>
          </w:p>
        </w:tc>
        <w:tc>
          <w:tcPr>
            <w:tcW w:w="382" w:type="pct"/>
            <w:tcBorders>
              <w:top w:val="nil"/>
              <w:left w:val="nil"/>
              <w:bottom w:val="single" w:sz="8" w:space="0" w:color="auto"/>
              <w:right w:val="single" w:sz="8" w:space="0" w:color="auto"/>
            </w:tcBorders>
            <w:shd w:val="clear" w:color="000000" w:fill="FFFFFF"/>
            <w:vAlign w:val="center"/>
          </w:tcPr>
          <w:p w14:paraId="7D35C9CD" w14:textId="77777777" w:rsidR="00022C30" w:rsidRPr="00695D8E" w:rsidRDefault="00022C30" w:rsidP="00ED2432">
            <w:pPr>
              <w:jc w:val="center"/>
              <w:rPr>
                <w:color w:val="000000"/>
                <w:sz w:val="22"/>
                <w:szCs w:val="22"/>
              </w:rPr>
            </w:pPr>
            <w:r>
              <w:rPr>
                <w:color w:val="000000"/>
                <w:sz w:val="22"/>
                <w:szCs w:val="22"/>
              </w:rPr>
              <w:t>343,188</w:t>
            </w:r>
          </w:p>
        </w:tc>
        <w:tc>
          <w:tcPr>
            <w:tcW w:w="309" w:type="pct"/>
            <w:tcBorders>
              <w:top w:val="nil"/>
              <w:left w:val="nil"/>
              <w:bottom w:val="single" w:sz="8" w:space="0" w:color="auto"/>
              <w:right w:val="single" w:sz="8" w:space="0" w:color="auto"/>
            </w:tcBorders>
            <w:shd w:val="clear" w:color="000000" w:fill="FFFFFF"/>
            <w:vAlign w:val="center"/>
          </w:tcPr>
          <w:p w14:paraId="138BA986" w14:textId="77777777" w:rsidR="00022C30" w:rsidRPr="009E4337" w:rsidRDefault="00022C30" w:rsidP="00ED2432">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6FF32A75"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5EB0ADDB"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B0AA55E"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2276D5D3"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43F5CEDA" w14:textId="77777777" w:rsidR="00022C30" w:rsidRPr="00695D8E" w:rsidRDefault="00022C30" w:rsidP="00ED2432">
            <w:pPr>
              <w:jc w:val="center"/>
              <w:rPr>
                <w:color w:val="000000"/>
                <w:sz w:val="22"/>
                <w:szCs w:val="22"/>
              </w:rPr>
            </w:pPr>
            <w:r>
              <w:rPr>
                <w:color w:val="000000"/>
                <w:sz w:val="22"/>
                <w:szCs w:val="22"/>
              </w:rPr>
              <w:t>343,188</w:t>
            </w:r>
          </w:p>
        </w:tc>
        <w:tc>
          <w:tcPr>
            <w:tcW w:w="347" w:type="pct"/>
            <w:tcBorders>
              <w:top w:val="nil"/>
              <w:left w:val="nil"/>
              <w:bottom w:val="single" w:sz="8" w:space="0" w:color="auto"/>
              <w:right w:val="single" w:sz="8" w:space="0" w:color="auto"/>
            </w:tcBorders>
            <w:shd w:val="clear" w:color="000000" w:fill="FFFFFF"/>
            <w:vAlign w:val="center"/>
          </w:tcPr>
          <w:p w14:paraId="480D5ACF"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2FEF5B7F" w14:textId="77777777" w:rsidTr="00ED2432">
        <w:trPr>
          <w:cantSplit/>
        </w:trPr>
        <w:tc>
          <w:tcPr>
            <w:tcW w:w="254" w:type="pct"/>
            <w:shd w:val="clear" w:color="000000" w:fill="FFFFFF"/>
            <w:vAlign w:val="center"/>
          </w:tcPr>
          <w:p w14:paraId="126A6E45" w14:textId="77777777" w:rsidR="00022C30" w:rsidRPr="009E4337" w:rsidRDefault="00022C30" w:rsidP="00ED2432">
            <w:pPr>
              <w:jc w:val="center"/>
              <w:rPr>
                <w:sz w:val="22"/>
                <w:szCs w:val="22"/>
              </w:rPr>
            </w:pPr>
            <w:r>
              <w:rPr>
                <w:sz w:val="22"/>
                <w:szCs w:val="22"/>
              </w:rPr>
              <w:t>1.2.11</w:t>
            </w:r>
          </w:p>
        </w:tc>
        <w:tc>
          <w:tcPr>
            <w:tcW w:w="1944" w:type="pct"/>
            <w:shd w:val="clear" w:color="auto" w:fill="auto"/>
            <w:vAlign w:val="center"/>
          </w:tcPr>
          <w:p w14:paraId="18151A2C" w14:textId="77777777" w:rsidR="00022C30" w:rsidRPr="00695D8E" w:rsidRDefault="00022C30" w:rsidP="00ED2432">
            <w:pPr>
              <w:rPr>
                <w:color w:val="000000"/>
                <w:sz w:val="22"/>
                <w:szCs w:val="22"/>
              </w:rPr>
            </w:pPr>
            <w:r w:rsidRPr="00695D8E">
              <w:rPr>
                <w:color w:val="000000"/>
                <w:sz w:val="22"/>
                <w:szCs w:val="22"/>
              </w:rPr>
              <w:t>Замена двух котлов КВр 1,16 МВт на котел КВм 1,25 МВт</w:t>
            </w:r>
          </w:p>
        </w:tc>
        <w:tc>
          <w:tcPr>
            <w:tcW w:w="382" w:type="pct"/>
            <w:tcBorders>
              <w:top w:val="nil"/>
              <w:left w:val="nil"/>
              <w:bottom w:val="single" w:sz="8" w:space="0" w:color="auto"/>
              <w:right w:val="single" w:sz="8" w:space="0" w:color="auto"/>
            </w:tcBorders>
            <w:shd w:val="clear" w:color="000000" w:fill="FFFFFF"/>
            <w:vAlign w:val="center"/>
          </w:tcPr>
          <w:p w14:paraId="7C99B9EF" w14:textId="77777777" w:rsidR="00022C30" w:rsidRPr="00695D8E" w:rsidRDefault="00022C30" w:rsidP="00ED2432">
            <w:pPr>
              <w:jc w:val="center"/>
              <w:rPr>
                <w:color w:val="000000"/>
                <w:sz w:val="22"/>
                <w:szCs w:val="22"/>
              </w:rPr>
            </w:pPr>
            <w:r>
              <w:rPr>
                <w:color w:val="000000"/>
                <w:sz w:val="22"/>
                <w:szCs w:val="22"/>
              </w:rPr>
              <w:t>4693,987</w:t>
            </w:r>
          </w:p>
        </w:tc>
        <w:tc>
          <w:tcPr>
            <w:tcW w:w="309" w:type="pct"/>
            <w:tcBorders>
              <w:top w:val="nil"/>
              <w:left w:val="nil"/>
              <w:bottom w:val="single" w:sz="8" w:space="0" w:color="auto"/>
              <w:right w:val="single" w:sz="8" w:space="0" w:color="auto"/>
            </w:tcBorders>
            <w:shd w:val="clear" w:color="000000" w:fill="FFFFFF"/>
            <w:vAlign w:val="center"/>
          </w:tcPr>
          <w:p w14:paraId="307F0F9E" w14:textId="77777777" w:rsidR="00022C30" w:rsidRPr="009E4337" w:rsidRDefault="00022C30" w:rsidP="00ED2432">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1586FBBD"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7674453E" w14:textId="77777777" w:rsidR="00022C30" w:rsidRPr="009E4337" w:rsidRDefault="00022C30" w:rsidP="00ED2432">
            <w:pPr>
              <w:jc w:val="center"/>
              <w:rPr>
                <w:sz w:val="22"/>
                <w:szCs w:val="22"/>
              </w:rPr>
            </w:pPr>
            <w:r>
              <w:rPr>
                <w:color w:val="000000"/>
                <w:sz w:val="22"/>
                <w:szCs w:val="22"/>
              </w:rPr>
              <w:t>4693,987</w:t>
            </w:r>
          </w:p>
        </w:tc>
        <w:tc>
          <w:tcPr>
            <w:tcW w:w="345" w:type="pct"/>
            <w:tcBorders>
              <w:top w:val="nil"/>
              <w:left w:val="nil"/>
              <w:bottom w:val="single" w:sz="8" w:space="0" w:color="auto"/>
              <w:right w:val="single" w:sz="8" w:space="0" w:color="auto"/>
            </w:tcBorders>
            <w:shd w:val="clear" w:color="000000" w:fill="FFFFFF"/>
            <w:vAlign w:val="center"/>
          </w:tcPr>
          <w:p w14:paraId="65915594"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138D0AED"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24E8D8C0" w14:textId="77777777" w:rsidR="00022C30" w:rsidRPr="00695D8E" w:rsidRDefault="00022C30" w:rsidP="00ED2432">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13D00F80"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47411902" w14:textId="77777777" w:rsidTr="00ED2432">
        <w:trPr>
          <w:cantSplit/>
        </w:trPr>
        <w:tc>
          <w:tcPr>
            <w:tcW w:w="254" w:type="pct"/>
            <w:shd w:val="clear" w:color="000000" w:fill="FFFFFF"/>
            <w:vAlign w:val="center"/>
          </w:tcPr>
          <w:p w14:paraId="0C95E13F" w14:textId="77777777" w:rsidR="00022C30" w:rsidRPr="009E4337" w:rsidRDefault="00022C30" w:rsidP="00ED2432">
            <w:pPr>
              <w:jc w:val="center"/>
              <w:rPr>
                <w:sz w:val="22"/>
                <w:szCs w:val="22"/>
              </w:rPr>
            </w:pPr>
            <w:r>
              <w:rPr>
                <w:sz w:val="22"/>
                <w:szCs w:val="22"/>
              </w:rPr>
              <w:lastRenderedPageBreak/>
              <w:t>1.2.12</w:t>
            </w:r>
          </w:p>
        </w:tc>
        <w:tc>
          <w:tcPr>
            <w:tcW w:w="1944" w:type="pct"/>
            <w:shd w:val="clear" w:color="auto" w:fill="auto"/>
            <w:vAlign w:val="center"/>
          </w:tcPr>
          <w:p w14:paraId="6CEED3A6" w14:textId="77777777" w:rsidR="00022C30" w:rsidRPr="00695D8E" w:rsidRDefault="00022C30" w:rsidP="00ED2432">
            <w:pPr>
              <w:rPr>
                <w:color w:val="000000"/>
                <w:sz w:val="22"/>
                <w:szCs w:val="22"/>
              </w:rPr>
            </w:pPr>
            <w:r w:rsidRPr="00695D8E">
              <w:rPr>
                <w:color w:val="000000"/>
                <w:sz w:val="22"/>
                <w:szCs w:val="22"/>
              </w:rPr>
              <w:t>Замена котла КВр 1,16 МВт на котел КВм 1,25 МВт</w:t>
            </w:r>
          </w:p>
        </w:tc>
        <w:tc>
          <w:tcPr>
            <w:tcW w:w="382" w:type="pct"/>
            <w:tcBorders>
              <w:top w:val="nil"/>
              <w:left w:val="nil"/>
              <w:bottom w:val="single" w:sz="8" w:space="0" w:color="auto"/>
              <w:right w:val="single" w:sz="8" w:space="0" w:color="auto"/>
            </w:tcBorders>
            <w:shd w:val="clear" w:color="000000" w:fill="FFFFFF"/>
            <w:vAlign w:val="center"/>
          </w:tcPr>
          <w:p w14:paraId="213A7620" w14:textId="77777777" w:rsidR="00022C30" w:rsidRPr="00695D8E" w:rsidRDefault="00022C30" w:rsidP="00ED2432">
            <w:pPr>
              <w:jc w:val="center"/>
              <w:rPr>
                <w:color w:val="000000"/>
                <w:sz w:val="22"/>
                <w:szCs w:val="22"/>
              </w:rPr>
            </w:pPr>
            <w:r>
              <w:rPr>
                <w:color w:val="000000"/>
                <w:sz w:val="22"/>
                <w:szCs w:val="22"/>
              </w:rPr>
              <w:t>4647,581</w:t>
            </w:r>
          </w:p>
        </w:tc>
        <w:tc>
          <w:tcPr>
            <w:tcW w:w="309" w:type="pct"/>
            <w:tcBorders>
              <w:top w:val="nil"/>
              <w:left w:val="nil"/>
              <w:bottom w:val="single" w:sz="8" w:space="0" w:color="auto"/>
              <w:right w:val="single" w:sz="8" w:space="0" w:color="auto"/>
            </w:tcBorders>
            <w:shd w:val="clear" w:color="000000" w:fill="FFFFFF"/>
            <w:vAlign w:val="center"/>
          </w:tcPr>
          <w:p w14:paraId="5AD275FA" w14:textId="77777777" w:rsidR="00022C30" w:rsidRPr="009E4337" w:rsidRDefault="00022C30" w:rsidP="00ED2432">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5704D52E"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F732BFC"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06B606D" w14:textId="77777777" w:rsidR="00022C30" w:rsidRPr="009E4337" w:rsidRDefault="00022C30" w:rsidP="00ED2432">
            <w:pPr>
              <w:jc w:val="center"/>
              <w:rPr>
                <w:b/>
                <w:bCs/>
                <w:sz w:val="22"/>
                <w:szCs w:val="22"/>
              </w:rPr>
            </w:pPr>
            <w:r>
              <w:rPr>
                <w:color w:val="000000"/>
                <w:sz w:val="22"/>
                <w:szCs w:val="22"/>
              </w:rPr>
              <w:t>4647,581</w:t>
            </w:r>
          </w:p>
        </w:tc>
        <w:tc>
          <w:tcPr>
            <w:tcW w:w="345" w:type="pct"/>
            <w:tcBorders>
              <w:top w:val="nil"/>
              <w:left w:val="nil"/>
              <w:bottom w:val="single" w:sz="8" w:space="0" w:color="auto"/>
              <w:right w:val="single" w:sz="8" w:space="0" w:color="auto"/>
            </w:tcBorders>
            <w:shd w:val="clear" w:color="000000" w:fill="FFFFFF"/>
            <w:vAlign w:val="center"/>
          </w:tcPr>
          <w:p w14:paraId="225F156F"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4C60304" w14:textId="77777777" w:rsidR="00022C30" w:rsidRPr="00695D8E" w:rsidRDefault="00022C30" w:rsidP="00ED2432">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2B6E7311"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1921B117" w14:textId="77777777" w:rsidTr="00ED2432">
        <w:trPr>
          <w:cantSplit/>
        </w:trPr>
        <w:tc>
          <w:tcPr>
            <w:tcW w:w="254" w:type="pct"/>
            <w:shd w:val="clear" w:color="000000" w:fill="FFFFFF"/>
            <w:vAlign w:val="center"/>
          </w:tcPr>
          <w:p w14:paraId="276946A8" w14:textId="77777777" w:rsidR="00022C30" w:rsidRPr="009E4337" w:rsidRDefault="00022C30" w:rsidP="00ED2432">
            <w:pPr>
              <w:jc w:val="center"/>
              <w:rPr>
                <w:sz w:val="22"/>
                <w:szCs w:val="22"/>
              </w:rPr>
            </w:pPr>
            <w:r>
              <w:rPr>
                <w:sz w:val="22"/>
                <w:szCs w:val="22"/>
              </w:rPr>
              <w:t>1.2.13</w:t>
            </w:r>
          </w:p>
        </w:tc>
        <w:tc>
          <w:tcPr>
            <w:tcW w:w="1944" w:type="pct"/>
            <w:shd w:val="clear" w:color="auto" w:fill="auto"/>
            <w:vAlign w:val="center"/>
          </w:tcPr>
          <w:p w14:paraId="0CC86836" w14:textId="77777777" w:rsidR="00022C30" w:rsidRPr="00695D8E" w:rsidRDefault="00022C30" w:rsidP="00ED2432">
            <w:pPr>
              <w:rPr>
                <w:color w:val="000000"/>
                <w:sz w:val="22"/>
                <w:szCs w:val="22"/>
              </w:rPr>
            </w:pPr>
            <w:r w:rsidRPr="00695D8E">
              <w:rPr>
                <w:color w:val="000000"/>
                <w:sz w:val="22"/>
                <w:szCs w:val="22"/>
              </w:rPr>
              <w:t>Установка накопительной ёмкости V=1 м3</w:t>
            </w:r>
          </w:p>
        </w:tc>
        <w:tc>
          <w:tcPr>
            <w:tcW w:w="382" w:type="pct"/>
            <w:tcBorders>
              <w:top w:val="nil"/>
              <w:left w:val="nil"/>
              <w:bottom w:val="single" w:sz="8" w:space="0" w:color="auto"/>
              <w:right w:val="single" w:sz="8" w:space="0" w:color="auto"/>
            </w:tcBorders>
            <w:shd w:val="clear" w:color="000000" w:fill="FFFFFF"/>
            <w:vAlign w:val="center"/>
          </w:tcPr>
          <w:p w14:paraId="7F529689" w14:textId="77777777" w:rsidR="00022C30" w:rsidRPr="00695D8E" w:rsidRDefault="00022C30" w:rsidP="00ED2432">
            <w:pPr>
              <w:jc w:val="center"/>
              <w:rPr>
                <w:color w:val="000000"/>
                <w:sz w:val="22"/>
                <w:szCs w:val="22"/>
              </w:rPr>
            </w:pPr>
            <w:r>
              <w:rPr>
                <w:color w:val="000000"/>
                <w:sz w:val="22"/>
                <w:szCs w:val="22"/>
              </w:rPr>
              <w:t>162,969</w:t>
            </w:r>
          </w:p>
        </w:tc>
        <w:tc>
          <w:tcPr>
            <w:tcW w:w="309" w:type="pct"/>
            <w:tcBorders>
              <w:top w:val="nil"/>
              <w:left w:val="nil"/>
              <w:bottom w:val="single" w:sz="8" w:space="0" w:color="auto"/>
              <w:right w:val="single" w:sz="8" w:space="0" w:color="auto"/>
            </w:tcBorders>
            <w:shd w:val="clear" w:color="000000" w:fill="FFFFFF"/>
            <w:vAlign w:val="center"/>
          </w:tcPr>
          <w:p w14:paraId="1E660B72" w14:textId="77777777" w:rsidR="00022C30" w:rsidRPr="009E4337" w:rsidRDefault="00022C30" w:rsidP="00ED2432">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4BD1C9B0"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4A334465"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2BD3C044"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7583C7EB"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5B996CB1" w14:textId="77777777" w:rsidR="00022C30" w:rsidRPr="00695D8E" w:rsidRDefault="00022C30" w:rsidP="00ED2432">
            <w:pPr>
              <w:jc w:val="center"/>
              <w:rPr>
                <w:color w:val="000000"/>
                <w:sz w:val="22"/>
                <w:szCs w:val="22"/>
              </w:rPr>
            </w:pPr>
            <w:r>
              <w:rPr>
                <w:color w:val="000000"/>
                <w:sz w:val="22"/>
                <w:szCs w:val="22"/>
              </w:rPr>
              <w:t>162,969</w:t>
            </w:r>
          </w:p>
        </w:tc>
        <w:tc>
          <w:tcPr>
            <w:tcW w:w="347" w:type="pct"/>
            <w:tcBorders>
              <w:top w:val="nil"/>
              <w:left w:val="nil"/>
              <w:bottom w:val="single" w:sz="8" w:space="0" w:color="auto"/>
              <w:right w:val="single" w:sz="8" w:space="0" w:color="auto"/>
            </w:tcBorders>
            <w:shd w:val="clear" w:color="000000" w:fill="FFFFFF"/>
            <w:vAlign w:val="center"/>
          </w:tcPr>
          <w:p w14:paraId="27EBB8EA"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01D22E93" w14:textId="77777777" w:rsidTr="00ED2432">
        <w:trPr>
          <w:cantSplit/>
        </w:trPr>
        <w:tc>
          <w:tcPr>
            <w:tcW w:w="254" w:type="pct"/>
            <w:shd w:val="clear" w:color="000000" w:fill="FFFFFF"/>
            <w:vAlign w:val="center"/>
          </w:tcPr>
          <w:p w14:paraId="3C938F28" w14:textId="77777777" w:rsidR="00022C30" w:rsidRPr="009E4337" w:rsidRDefault="00022C30" w:rsidP="00ED2432">
            <w:pPr>
              <w:jc w:val="center"/>
              <w:rPr>
                <w:sz w:val="22"/>
                <w:szCs w:val="22"/>
              </w:rPr>
            </w:pPr>
            <w:r>
              <w:rPr>
                <w:sz w:val="22"/>
                <w:szCs w:val="22"/>
              </w:rPr>
              <w:t>1.3</w:t>
            </w:r>
          </w:p>
        </w:tc>
        <w:tc>
          <w:tcPr>
            <w:tcW w:w="1944" w:type="pct"/>
            <w:shd w:val="clear" w:color="auto" w:fill="auto"/>
            <w:vAlign w:val="center"/>
          </w:tcPr>
          <w:p w14:paraId="03E7B62B" w14:textId="77777777" w:rsidR="00022C30" w:rsidRPr="00695D8E" w:rsidRDefault="00022C30" w:rsidP="00ED2432">
            <w:pPr>
              <w:rPr>
                <w:color w:val="000000"/>
                <w:sz w:val="22"/>
                <w:szCs w:val="22"/>
              </w:rPr>
            </w:pPr>
            <w:r>
              <w:rPr>
                <w:sz w:val="22"/>
                <w:szCs w:val="22"/>
              </w:rPr>
              <w:t>Модернизация оборудования Котельной «Школа», в том числе</w:t>
            </w:r>
          </w:p>
        </w:tc>
        <w:tc>
          <w:tcPr>
            <w:tcW w:w="382" w:type="pct"/>
            <w:tcBorders>
              <w:top w:val="nil"/>
              <w:left w:val="nil"/>
              <w:bottom w:val="single" w:sz="8" w:space="0" w:color="auto"/>
              <w:right w:val="single" w:sz="8" w:space="0" w:color="auto"/>
            </w:tcBorders>
            <w:shd w:val="clear" w:color="000000" w:fill="FFFFFF"/>
            <w:vAlign w:val="center"/>
          </w:tcPr>
          <w:p w14:paraId="6B4451C8" w14:textId="77777777" w:rsidR="00022C30" w:rsidRPr="00695D8E" w:rsidRDefault="00022C30" w:rsidP="00ED2432">
            <w:pPr>
              <w:jc w:val="center"/>
              <w:rPr>
                <w:color w:val="000000"/>
                <w:sz w:val="22"/>
                <w:szCs w:val="22"/>
              </w:rPr>
            </w:pPr>
          </w:p>
        </w:tc>
        <w:tc>
          <w:tcPr>
            <w:tcW w:w="309" w:type="pct"/>
            <w:tcBorders>
              <w:top w:val="nil"/>
              <w:left w:val="nil"/>
              <w:bottom w:val="single" w:sz="8" w:space="0" w:color="auto"/>
              <w:right w:val="single" w:sz="8" w:space="0" w:color="auto"/>
            </w:tcBorders>
            <w:shd w:val="clear" w:color="000000" w:fill="FFFFFF"/>
            <w:vAlign w:val="center"/>
          </w:tcPr>
          <w:p w14:paraId="37024E68" w14:textId="77777777" w:rsidR="00022C30" w:rsidRPr="009E4337" w:rsidRDefault="00022C30" w:rsidP="00ED2432">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6E86C338"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42FC3A92"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15FDD5C"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5BC08F6"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9B0867C" w14:textId="77777777" w:rsidR="00022C30" w:rsidRPr="00695D8E" w:rsidRDefault="00022C30" w:rsidP="00ED2432">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5423F09A"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46A17A4F" w14:textId="77777777" w:rsidTr="00ED2432">
        <w:trPr>
          <w:cantSplit/>
        </w:trPr>
        <w:tc>
          <w:tcPr>
            <w:tcW w:w="254" w:type="pct"/>
            <w:shd w:val="clear" w:color="000000" w:fill="FFFFFF"/>
            <w:vAlign w:val="center"/>
          </w:tcPr>
          <w:p w14:paraId="77515CB8" w14:textId="77777777" w:rsidR="00022C30" w:rsidRDefault="00022C30" w:rsidP="00ED2432">
            <w:pPr>
              <w:jc w:val="center"/>
              <w:rPr>
                <w:sz w:val="22"/>
                <w:szCs w:val="22"/>
              </w:rPr>
            </w:pPr>
            <w:r>
              <w:rPr>
                <w:sz w:val="22"/>
                <w:szCs w:val="22"/>
              </w:rPr>
              <w:t>1.3.1</w:t>
            </w:r>
          </w:p>
        </w:tc>
        <w:tc>
          <w:tcPr>
            <w:tcW w:w="1944" w:type="pct"/>
            <w:shd w:val="clear" w:color="auto" w:fill="auto"/>
            <w:vAlign w:val="center"/>
          </w:tcPr>
          <w:p w14:paraId="075EFC34" w14:textId="77777777" w:rsidR="00022C30" w:rsidRDefault="00022C30" w:rsidP="00ED2432">
            <w:pPr>
              <w:rPr>
                <w:sz w:val="22"/>
                <w:szCs w:val="22"/>
              </w:rPr>
            </w:pPr>
            <w:r w:rsidRPr="00695D8E">
              <w:rPr>
                <w:color w:val="000000"/>
                <w:sz w:val="22"/>
                <w:szCs w:val="22"/>
              </w:rPr>
              <w:t xml:space="preserve">Замена сетевого насоса К-100-80-160 на Rz-L80-117/44-15/2 (или аналог с рабочей точкой 70 м³\ч; 40 м.в.с.) </w:t>
            </w:r>
          </w:p>
        </w:tc>
        <w:tc>
          <w:tcPr>
            <w:tcW w:w="382" w:type="pct"/>
            <w:tcBorders>
              <w:top w:val="nil"/>
              <w:left w:val="nil"/>
              <w:bottom w:val="single" w:sz="8" w:space="0" w:color="auto"/>
              <w:right w:val="single" w:sz="8" w:space="0" w:color="auto"/>
            </w:tcBorders>
            <w:shd w:val="clear" w:color="000000" w:fill="FFFFFF"/>
            <w:vAlign w:val="center"/>
          </w:tcPr>
          <w:p w14:paraId="61FE1CF2" w14:textId="77777777" w:rsidR="00022C30" w:rsidRPr="00695D8E" w:rsidRDefault="00022C30" w:rsidP="00ED2432">
            <w:pPr>
              <w:jc w:val="center"/>
              <w:rPr>
                <w:color w:val="000000"/>
                <w:sz w:val="22"/>
                <w:szCs w:val="22"/>
              </w:rPr>
            </w:pPr>
            <w:r>
              <w:rPr>
                <w:color w:val="000000"/>
                <w:sz w:val="22"/>
                <w:szCs w:val="22"/>
              </w:rPr>
              <w:t>622,934</w:t>
            </w:r>
          </w:p>
        </w:tc>
        <w:tc>
          <w:tcPr>
            <w:tcW w:w="309" w:type="pct"/>
            <w:tcBorders>
              <w:top w:val="nil"/>
              <w:left w:val="nil"/>
              <w:bottom w:val="single" w:sz="8" w:space="0" w:color="auto"/>
              <w:right w:val="single" w:sz="8" w:space="0" w:color="auto"/>
            </w:tcBorders>
            <w:shd w:val="clear" w:color="000000" w:fill="FFFFFF"/>
            <w:vAlign w:val="center"/>
          </w:tcPr>
          <w:p w14:paraId="6CA969BF" w14:textId="77777777" w:rsidR="00022C30" w:rsidRPr="009E4337" w:rsidRDefault="00022C30" w:rsidP="00ED2432">
            <w:pPr>
              <w:jc w:val="center"/>
              <w:rPr>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3A4AAB90" w14:textId="77777777" w:rsidR="00022C30" w:rsidRPr="009E4337" w:rsidRDefault="00022C30" w:rsidP="00ED2432">
            <w:pPr>
              <w:jc w:val="center"/>
              <w:rPr>
                <w:sz w:val="22"/>
                <w:szCs w:val="22"/>
              </w:rPr>
            </w:pPr>
            <w:r>
              <w:rPr>
                <w:color w:val="000000"/>
                <w:sz w:val="22"/>
                <w:szCs w:val="22"/>
              </w:rPr>
              <w:t>622,934</w:t>
            </w:r>
          </w:p>
        </w:tc>
        <w:tc>
          <w:tcPr>
            <w:tcW w:w="345" w:type="pct"/>
            <w:tcBorders>
              <w:top w:val="nil"/>
              <w:left w:val="nil"/>
              <w:bottom w:val="single" w:sz="8" w:space="0" w:color="auto"/>
              <w:right w:val="single" w:sz="8" w:space="0" w:color="auto"/>
            </w:tcBorders>
            <w:shd w:val="clear" w:color="000000" w:fill="FFFFFF"/>
            <w:vAlign w:val="center"/>
          </w:tcPr>
          <w:p w14:paraId="5DA491CC"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D7A1AD3"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2063D0B8"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04AE1EF" w14:textId="77777777" w:rsidR="00022C30" w:rsidRPr="00695D8E" w:rsidRDefault="00022C30" w:rsidP="00ED2432">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43CA656A"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58B4E01A" w14:textId="77777777" w:rsidTr="00ED2432">
        <w:trPr>
          <w:cantSplit/>
        </w:trPr>
        <w:tc>
          <w:tcPr>
            <w:tcW w:w="254" w:type="pct"/>
            <w:shd w:val="clear" w:color="000000" w:fill="FFFFFF"/>
            <w:vAlign w:val="center"/>
          </w:tcPr>
          <w:p w14:paraId="3BDE0AA2" w14:textId="77777777" w:rsidR="00022C30" w:rsidRDefault="00022C30" w:rsidP="00ED2432">
            <w:pPr>
              <w:jc w:val="center"/>
              <w:rPr>
                <w:sz w:val="22"/>
                <w:szCs w:val="22"/>
              </w:rPr>
            </w:pPr>
            <w:r>
              <w:rPr>
                <w:sz w:val="22"/>
                <w:szCs w:val="22"/>
              </w:rPr>
              <w:t>1.3.2</w:t>
            </w:r>
          </w:p>
        </w:tc>
        <w:tc>
          <w:tcPr>
            <w:tcW w:w="1944" w:type="pct"/>
            <w:shd w:val="clear" w:color="auto" w:fill="auto"/>
            <w:vAlign w:val="center"/>
          </w:tcPr>
          <w:p w14:paraId="504AABD6" w14:textId="77777777" w:rsidR="00022C30" w:rsidRPr="00695D8E" w:rsidRDefault="00022C30" w:rsidP="00ED2432">
            <w:pPr>
              <w:rPr>
                <w:color w:val="000000"/>
                <w:sz w:val="22"/>
                <w:szCs w:val="22"/>
              </w:rPr>
            </w:pPr>
            <w:r w:rsidRPr="00695D8E">
              <w:rPr>
                <w:color w:val="000000"/>
                <w:sz w:val="22"/>
                <w:szCs w:val="22"/>
              </w:rPr>
              <w:t>Замена сетевого насоса К 80-50-200 на Rz-L80-117/44-15/2 (или аналог с рабочей точкой 70 м³\ч; 40 м.в.с.)</w:t>
            </w:r>
          </w:p>
        </w:tc>
        <w:tc>
          <w:tcPr>
            <w:tcW w:w="382" w:type="pct"/>
            <w:tcBorders>
              <w:top w:val="nil"/>
              <w:left w:val="nil"/>
              <w:bottom w:val="single" w:sz="8" w:space="0" w:color="auto"/>
              <w:right w:val="single" w:sz="8" w:space="0" w:color="auto"/>
            </w:tcBorders>
            <w:shd w:val="clear" w:color="000000" w:fill="FFFFFF"/>
            <w:vAlign w:val="center"/>
          </w:tcPr>
          <w:p w14:paraId="5BAF196A" w14:textId="77777777" w:rsidR="00022C30" w:rsidRPr="00695D8E" w:rsidRDefault="00022C30" w:rsidP="00ED2432">
            <w:pPr>
              <w:jc w:val="center"/>
              <w:rPr>
                <w:color w:val="000000"/>
                <w:sz w:val="22"/>
                <w:szCs w:val="22"/>
              </w:rPr>
            </w:pPr>
            <w:r>
              <w:rPr>
                <w:color w:val="000000"/>
                <w:sz w:val="22"/>
                <w:szCs w:val="22"/>
              </w:rPr>
              <w:t>622,934</w:t>
            </w:r>
          </w:p>
        </w:tc>
        <w:tc>
          <w:tcPr>
            <w:tcW w:w="309" w:type="pct"/>
            <w:tcBorders>
              <w:top w:val="nil"/>
              <w:left w:val="nil"/>
              <w:bottom w:val="single" w:sz="8" w:space="0" w:color="auto"/>
              <w:right w:val="single" w:sz="8" w:space="0" w:color="auto"/>
            </w:tcBorders>
            <w:shd w:val="clear" w:color="000000" w:fill="FFFFFF"/>
            <w:vAlign w:val="center"/>
          </w:tcPr>
          <w:p w14:paraId="676EEE31" w14:textId="77777777" w:rsidR="00022C30" w:rsidRPr="00695D8E" w:rsidRDefault="00022C30" w:rsidP="00ED2432">
            <w:pPr>
              <w:jc w:val="center"/>
              <w:rPr>
                <w:color w:val="000000"/>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25B4C337" w14:textId="77777777" w:rsidR="00022C30" w:rsidRPr="009E4337" w:rsidRDefault="00022C30" w:rsidP="00ED2432">
            <w:pPr>
              <w:jc w:val="center"/>
              <w:rPr>
                <w:sz w:val="22"/>
                <w:szCs w:val="22"/>
              </w:rPr>
            </w:pPr>
            <w:r>
              <w:rPr>
                <w:color w:val="000000"/>
                <w:sz w:val="22"/>
                <w:szCs w:val="22"/>
              </w:rPr>
              <w:t>622,934</w:t>
            </w:r>
          </w:p>
        </w:tc>
        <w:tc>
          <w:tcPr>
            <w:tcW w:w="345" w:type="pct"/>
            <w:tcBorders>
              <w:top w:val="nil"/>
              <w:left w:val="nil"/>
              <w:bottom w:val="single" w:sz="8" w:space="0" w:color="auto"/>
              <w:right w:val="single" w:sz="8" w:space="0" w:color="auto"/>
            </w:tcBorders>
            <w:shd w:val="clear" w:color="000000" w:fill="FFFFFF"/>
            <w:vAlign w:val="center"/>
          </w:tcPr>
          <w:p w14:paraId="22B1E0A9"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1D047868"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4F8BEC6C"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45F9BF61" w14:textId="77777777" w:rsidR="00022C30" w:rsidRPr="00695D8E" w:rsidRDefault="00022C30" w:rsidP="00ED2432">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192FC568"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53A6BB60" w14:textId="77777777" w:rsidTr="00ED2432">
        <w:trPr>
          <w:cantSplit/>
        </w:trPr>
        <w:tc>
          <w:tcPr>
            <w:tcW w:w="254" w:type="pct"/>
            <w:shd w:val="clear" w:color="000000" w:fill="FFFFFF"/>
            <w:vAlign w:val="center"/>
          </w:tcPr>
          <w:p w14:paraId="2E061D90" w14:textId="77777777" w:rsidR="00022C30" w:rsidRDefault="00022C30" w:rsidP="00ED2432">
            <w:pPr>
              <w:jc w:val="center"/>
              <w:rPr>
                <w:sz w:val="22"/>
                <w:szCs w:val="22"/>
              </w:rPr>
            </w:pPr>
            <w:r>
              <w:rPr>
                <w:sz w:val="22"/>
                <w:szCs w:val="22"/>
              </w:rPr>
              <w:t>1.3.3</w:t>
            </w:r>
          </w:p>
        </w:tc>
        <w:tc>
          <w:tcPr>
            <w:tcW w:w="1944" w:type="pct"/>
            <w:shd w:val="clear" w:color="auto" w:fill="auto"/>
            <w:vAlign w:val="center"/>
          </w:tcPr>
          <w:p w14:paraId="3BA8E82B" w14:textId="77777777" w:rsidR="00022C30" w:rsidRPr="00695D8E" w:rsidRDefault="00022C30" w:rsidP="00ED2432">
            <w:pPr>
              <w:rPr>
                <w:color w:val="000000"/>
                <w:sz w:val="22"/>
                <w:szCs w:val="22"/>
              </w:rPr>
            </w:pPr>
            <w:r w:rsidRPr="00695D8E">
              <w:rPr>
                <w:color w:val="000000"/>
                <w:sz w:val="22"/>
                <w:szCs w:val="22"/>
              </w:rPr>
              <w:t>Установка щита управления насосами</w:t>
            </w:r>
          </w:p>
        </w:tc>
        <w:tc>
          <w:tcPr>
            <w:tcW w:w="382" w:type="pct"/>
            <w:tcBorders>
              <w:top w:val="nil"/>
              <w:left w:val="nil"/>
              <w:bottom w:val="single" w:sz="8" w:space="0" w:color="auto"/>
              <w:right w:val="single" w:sz="8" w:space="0" w:color="auto"/>
            </w:tcBorders>
            <w:shd w:val="clear" w:color="000000" w:fill="FFFFFF"/>
            <w:vAlign w:val="center"/>
          </w:tcPr>
          <w:p w14:paraId="59DF7EB4" w14:textId="77777777" w:rsidR="00022C30" w:rsidRPr="00695D8E" w:rsidRDefault="00022C30" w:rsidP="00ED2432">
            <w:pPr>
              <w:jc w:val="center"/>
              <w:rPr>
                <w:color w:val="000000"/>
                <w:sz w:val="22"/>
                <w:szCs w:val="22"/>
              </w:rPr>
            </w:pPr>
            <w:r>
              <w:rPr>
                <w:color w:val="000000"/>
                <w:sz w:val="22"/>
                <w:szCs w:val="22"/>
              </w:rPr>
              <w:t>149,561</w:t>
            </w:r>
          </w:p>
        </w:tc>
        <w:tc>
          <w:tcPr>
            <w:tcW w:w="309" w:type="pct"/>
            <w:tcBorders>
              <w:top w:val="nil"/>
              <w:left w:val="nil"/>
              <w:bottom w:val="single" w:sz="8" w:space="0" w:color="auto"/>
              <w:right w:val="single" w:sz="8" w:space="0" w:color="auto"/>
            </w:tcBorders>
            <w:shd w:val="clear" w:color="000000" w:fill="FFFFFF"/>
            <w:vAlign w:val="center"/>
          </w:tcPr>
          <w:p w14:paraId="6E0CAB5C" w14:textId="77777777" w:rsidR="00022C30" w:rsidRPr="00695D8E" w:rsidRDefault="00022C30" w:rsidP="00ED2432">
            <w:pPr>
              <w:jc w:val="center"/>
              <w:rPr>
                <w:color w:val="000000"/>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7716DECE" w14:textId="77777777" w:rsidR="00022C30" w:rsidRPr="009E4337" w:rsidRDefault="00022C30" w:rsidP="00ED2432">
            <w:pPr>
              <w:jc w:val="center"/>
              <w:rPr>
                <w:sz w:val="22"/>
                <w:szCs w:val="22"/>
              </w:rPr>
            </w:pPr>
            <w:r>
              <w:rPr>
                <w:color w:val="000000"/>
                <w:sz w:val="22"/>
                <w:szCs w:val="22"/>
              </w:rPr>
              <w:t>149,561</w:t>
            </w:r>
          </w:p>
        </w:tc>
        <w:tc>
          <w:tcPr>
            <w:tcW w:w="345" w:type="pct"/>
            <w:tcBorders>
              <w:top w:val="nil"/>
              <w:left w:val="nil"/>
              <w:bottom w:val="single" w:sz="8" w:space="0" w:color="auto"/>
              <w:right w:val="single" w:sz="8" w:space="0" w:color="auto"/>
            </w:tcBorders>
            <w:shd w:val="clear" w:color="000000" w:fill="FFFFFF"/>
            <w:vAlign w:val="center"/>
          </w:tcPr>
          <w:p w14:paraId="436E84BD"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1E722E7"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1B329C09"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7F98CDE0" w14:textId="77777777" w:rsidR="00022C30" w:rsidRPr="00695D8E" w:rsidRDefault="00022C30" w:rsidP="00ED2432">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241EFB98"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18EAD5D9" w14:textId="77777777" w:rsidTr="00ED2432">
        <w:trPr>
          <w:cantSplit/>
        </w:trPr>
        <w:tc>
          <w:tcPr>
            <w:tcW w:w="254" w:type="pct"/>
            <w:shd w:val="clear" w:color="000000" w:fill="FFFFFF"/>
            <w:vAlign w:val="center"/>
          </w:tcPr>
          <w:p w14:paraId="3E6F44D1" w14:textId="77777777" w:rsidR="00022C30" w:rsidRDefault="00022C30" w:rsidP="00ED2432">
            <w:pPr>
              <w:jc w:val="center"/>
              <w:rPr>
                <w:sz w:val="22"/>
                <w:szCs w:val="22"/>
              </w:rPr>
            </w:pPr>
            <w:r>
              <w:rPr>
                <w:sz w:val="22"/>
                <w:szCs w:val="22"/>
              </w:rPr>
              <w:t>1.3.4</w:t>
            </w:r>
          </w:p>
        </w:tc>
        <w:tc>
          <w:tcPr>
            <w:tcW w:w="1944" w:type="pct"/>
            <w:shd w:val="clear" w:color="auto" w:fill="auto"/>
            <w:vAlign w:val="center"/>
          </w:tcPr>
          <w:p w14:paraId="4DAFD1D4" w14:textId="77777777" w:rsidR="00022C30" w:rsidRPr="00695D8E" w:rsidRDefault="00022C30" w:rsidP="00ED2432">
            <w:pPr>
              <w:rPr>
                <w:color w:val="000000"/>
                <w:sz w:val="22"/>
                <w:szCs w:val="22"/>
              </w:rPr>
            </w:pPr>
            <w:r w:rsidRPr="00695D8E">
              <w:rPr>
                <w:color w:val="000000"/>
                <w:sz w:val="22"/>
                <w:szCs w:val="22"/>
              </w:rPr>
              <w:t>Установка станции подпитки Джилекс Джамбо 70/50 Ч-24 (или аналог)</w:t>
            </w:r>
          </w:p>
        </w:tc>
        <w:tc>
          <w:tcPr>
            <w:tcW w:w="382" w:type="pct"/>
            <w:tcBorders>
              <w:top w:val="nil"/>
              <w:left w:val="nil"/>
              <w:bottom w:val="single" w:sz="8" w:space="0" w:color="auto"/>
              <w:right w:val="single" w:sz="8" w:space="0" w:color="auto"/>
            </w:tcBorders>
            <w:shd w:val="clear" w:color="000000" w:fill="FFFFFF"/>
            <w:vAlign w:val="center"/>
          </w:tcPr>
          <w:p w14:paraId="6D118BED" w14:textId="77777777" w:rsidR="00022C30" w:rsidRPr="00695D8E" w:rsidRDefault="00022C30" w:rsidP="00ED2432">
            <w:pPr>
              <w:jc w:val="center"/>
              <w:rPr>
                <w:color w:val="000000"/>
                <w:sz w:val="22"/>
                <w:szCs w:val="22"/>
              </w:rPr>
            </w:pPr>
            <w:r>
              <w:rPr>
                <w:color w:val="000000"/>
                <w:sz w:val="22"/>
                <w:szCs w:val="22"/>
              </w:rPr>
              <w:t>55,241</w:t>
            </w:r>
          </w:p>
        </w:tc>
        <w:tc>
          <w:tcPr>
            <w:tcW w:w="309" w:type="pct"/>
            <w:tcBorders>
              <w:top w:val="nil"/>
              <w:left w:val="nil"/>
              <w:bottom w:val="single" w:sz="8" w:space="0" w:color="auto"/>
              <w:right w:val="single" w:sz="8" w:space="0" w:color="auto"/>
            </w:tcBorders>
            <w:shd w:val="clear" w:color="000000" w:fill="FFFFFF"/>
            <w:vAlign w:val="center"/>
          </w:tcPr>
          <w:p w14:paraId="5532021A" w14:textId="77777777" w:rsidR="00022C30" w:rsidRPr="00695D8E" w:rsidRDefault="00022C30" w:rsidP="00ED2432">
            <w:pPr>
              <w:jc w:val="center"/>
              <w:rPr>
                <w:color w:val="000000"/>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7A8774C9"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9983EF4" w14:textId="77777777" w:rsidR="00022C30" w:rsidRPr="009E4337" w:rsidRDefault="00022C30" w:rsidP="00ED2432">
            <w:pPr>
              <w:jc w:val="center"/>
              <w:rPr>
                <w:sz w:val="22"/>
                <w:szCs w:val="22"/>
              </w:rPr>
            </w:pPr>
            <w:r>
              <w:rPr>
                <w:color w:val="000000"/>
                <w:sz w:val="22"/>
                <w:szCs w:val="22"/>
              </w:rPr>
              <w:t>55,241</w:t>
            </w:r>
          </w:p>
        </w:tc>
        <w:tc>
          <w:tcPr>
            <w:tcW w:w="345" w:type="pct"/>
            <w:tcBorders>
              <w:top w:val="nil"/>
              <w:left w:val="nil"/>
              <w:bottom w:val="single" w:sz="8" w:space="0" w:color="auto"/>
              <w:right w:val="single" w:sz="8" w:space="0" w:color="auto"/>
            </w:tcBorders>
            <w:shd w:val="clear" w:color="000000" w:fill="FFFFFF"/>
            <w:vAlign w:val="center"/>
          </w:tcPr>
          <w:p w14:paraId="20B3DAE7"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2EE1959A"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1F350BF0" w14:textId="77777777" w:rsidR="00022C30" w:rsidRPr="00695D8E" w:rsidRDefault="00022C30" w:rsidP="00ED2432">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5117CB9B"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5D793943" w14:textId="77777777" w:rsidTr="00ED2432">
        <w:trPr>
          <w:cantSplit/>
        </w:trPr>
        <w:tc>
          <w:tcPr>
            <w:tcW w:w="254" w:type="pct"/>
            <w:shd w:val="clear" w:color="000000" w:fill="FFFFFF"/>
            <w:vAlign w:val="center"/>
          </w:tcPr>
          <w:p w14:paraId="041AA5D3" w14:textId="77777777" w:rsidR="00022C30" w:rsidRDefault="00022C30" w:rsidP="00ED2432">
            <w:pPr>
              <w:jc w:val="center"/>
              <w:rPr>
                <w:sz w:val="22"/>
                <w:szCs w:val="22"/>
              </w:rPr>
            </w:pPr>
            <w:r>
              <w:rPr>
                <w:sz w:val="22"/>
                <w:szCs w:val="22"/>
              </w:rPr>
              <w:t>1.3.5</w:t>
            </w:r>
          </w:p>
        </w:tc>
        <w:tc>
          <w:tcPr>
            <w:tcW w:w="1944" w:type="pct"/>
            <w:shd w:val="clear" w:color="auto" w:fill="auto"/>
            <w:vAlign w:val="center"/>
          </w:tcPr>
          <w:p w14:paraId="0D5847C7" w14:textId="77777777" w:rsidR="00022C30" w:rsidRPr="00695D8E" w:rsidRDefault="00022C30" w:rsidP="00ED2432">
            <w:pPr>
              <w:rPr>
                <w:color w:val="000000"/>
                <w:sz w:val="22"/>
                <w:szCs w:val="22"/>
              </w:rPr>
            </w:pPr>
            <w:r w:rsidRPr="00695D8E">
              <w:rPr>
                <w:color w:val="000000"/>
                <w:sz w:val="22"/>
                <w:szCs w:val="22"/>
              </w:rPr>
              <w:t>Установка накопительной ёмкости V=1 м3</w:t>
            </w:r>
          </w:p>
        </w:tc>
        <w:tc>
          <w:tcPr>
            <w:tcW w:w="382" w:type="pct"/>
            <w:tcBorders>
              <w:top w:val="nil"/>
              <w:left w:val="nil"/>
              <w:bottom w:val="single" w:sz="8" w:space="0" w:color="auto"/>
              <w:right w:val="single" w:sz="8" w:space="0" w:color="auto"/>
            </w:tcBorders>
            <w:shd w:val="clear" w:color="000000" w:fill="FFFFFF"/>
            <w:vAlign w:val="center"/>
          </w:tcPr>
          <w:p w14:paraId="0EC652A5" w14:textId="77777777" w:rsidR="00022C30" w:rsidRPr="00695D8E" w:rsidRDefault="00022C30" w:rsidP="00ED2432">
            <w:pPr>
              <w:jc w:val="center"/>
              <w:rPr>
                <w:color w:val="000000"/>
                <w:sz w:val="22"/>
                <w:szCs w:val="22"/>
              </w:rPr>
            </w:pPr>
            <w:r>
              <w:rPr>
                <w:color w:val="000000"/>
                <w:sz w:val="22"/>
                <w:szCs w:val="22"/>
              </w:rPr>
              <w:t>162,969</w:t>
            </w:r>
          </w:p>
        </w:tc>
        <w:tc>
          <w:tcPr>
            <w:tcW w:w="309" w:type="pct"/>
            <w:tcBorders>
              <w:top w:val="nil"/>
              <w:left w:val="nil"/>
              <w:bottom w:val="single" w:sz="8" w:space="0" w:color="auto"/>
              <w:right w:val="single" w:sz="8" w:space="0" w:color="auto"/>
            </w:tcBorders>
            <w:shd w:val="clear" w:color="000000" w:fill="FFFFFF"/>
            <w:vAlign w:val="center"/>
          </w:tcPr>
          <w:p w14:paraId="695D4401" w14:textId="77777777" w:rsidR="00022C30" w:rsidRPr="00695D8E" w:rsidRDefault="00022C30" w:rsidP="00ED2432">
            <w:pPr>
              <w:jc w:val="center"/>
              <w:rPr>
                <w:color w:val="000000"/>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3A06BFD1"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2FF98C85" w14:textId="77777777" w:rsidR="00022C30" w:rsidRPr="009E4337" w:rsidRDefault="00022C30" w:rsidP="00ED2432">
            <w:pPr>
              <w:jc w:val="center"/>
              <w:rPr>
                <w:sz w:val="22"/>
                <w:szCs w:val="22"/>
              </w:rPr>
            </w:pPr>
            <w:r>
              <w:rPr>
                <w:color w:val="000000"/>
                <w:sz w:val="22"/>
                <w:szCs w:val="22"/>
              </w:rPr>
              <w:t>162,969</w:t>
            </w:r>
          </w:p>
        </w:tc>
        <w:tc>
          <w:tcPr>
            <w:tcW w:w="345" w:type="pct"/>
            <w:tcBorders>
              <w:top w:val="nil"/>
              <w:left w:val="nil"/>
              <w:bottom w:val="single" w:sz="8" w:space="0" w:color="auto"/>
              <w:right w:val="single" w:sz="8" w:space="0" w:color="auto"/>
            </w:tcBorders>
            <w:shd w:val="clear" w:color="000000" w:fill="FFFFFF"/>
            <w:vAlign w:val="center"/>
          </w:tcPr>
          <w:p w14:paraId="13908AC2"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2B27F00C"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630BF59" w14:textId="77777777" w:rsidR="00022C30" w:rsidRPr="00695D8E" w:rsidRDefault="00022C30" w:rsidP="00ED2432">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07297BA6"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4354FDDF" w14:textId="77777777" w:rsidTr="00ED2432">
        <w:trPr>
          <w:cantSplit/>
        </w:trPr>
        <w:tc>
          <w:tcPr>
            <w:tcW w:w="254" w:type="pct"/>
            <w:shd w:val="clear" w:color="000000" w:fill="FFFFFF"/>
            <w:vAlign w:val="center"/>
          </w:tcPr>
          <w:p w14:paraId="0E96B4C1" w14:textId="77777777" w:rsidR="00022C30" w:rsidRDefault="00022C30" w:rsidP="00ED2432">
            <w:pPr>
              <w:jc w:val="center"/>
              <w:rPr>
                <w:sz w:val="22"/>
                <w:szCs w:val="22"/>
              </w:rPr>
            </w:pPr>
            <w:r>
              <w:rPr>
                <w:sz w:val="22"/>
                <w:szCs w:val="22"/>
              </w:rPr>
              <w:t>1.3.6</w:t>
            </w:r>
          </w:p>
        </w:tc>
        <w:tc>
          <w:tcPr>
            <w:tcW w:w="1944" w:type="pct"/>
            <w:shd w:val="clear" w:color="auto" w:fill="auto"/>
            <w:vAlign w:val="center"/>
          </w:tcPr>
          <w:p w14:paraId="46A11BCA" w14:textId="77777777" w:rsidR="00022C30" w:rsidRPr="00695D8E" w:rsidRDefault="00022C30" w:rsidP="00ED2432">
            <w:pPr>
              <w:rPr>
                <w:color w:val="000000"/>
                <w:sz w:val="22"/>
                <w:szCs w:val="22"/>
              </w:rPr>
            </w:pPr>
            <w:r w:rsidRPr="00695D8E">
              <w:rPr>
                <w:color w:val="000000"/>
                <w:sz w:val="22"/>
                <w:szCs w:val="22"/>
              </w:rPr>
              <w:t>Ограждение территории котельной забором из профлиста 35*25 м. (с обустройством склада золы, шлака и угля)</w:t>
            </w:r>
          </w:p>
        </w:tc>
        <w:tc>
          <w:tcPr>
            <w:tcW w:w="382" w:type="pct"/>
            <w:tcBorders>
              <w:top w:val="nil"/>
              <w:left w:val="nil"/>
              <w:bottom w:val="single" w:sz="8" w:space="0" w:color="auto"/>
              <w:right w:val="single" w:sz="8" w:space="0" w:color="auto"/>
            </w:tcBorders>
            <w:shd w:val="clear" w:color="000000" w:fill="FFFFFF"/>
            <w:vAlign w:val="center"/>
          </w:tcPr>
          <w:p w14:paraId="2DB3FFC2" w14:textId="77777777" w:rsidR="00022C30" w:rsidRPr="00695D8E" w:rsidRDefault="00022C30" w:rsidP="00ED2432">
            <w:pPr>
              <w:jc w:val="center"/>
              <w:rPr>
                <w:color w:val="000000"/>
                <w:sz w:val="22"/>
                <w:szCs w:val="22"/>
              </w:rPr>
            </w:pPr>
            <w:r>
              <w:rPr>
                <w:color w:val="000000"/>
                <w:sz w:val="22"/>
                <w:szCs w:val="22"/>
              </w:rPr>
              <w:t>1560,180</w:t>
            </w:r>
          </w:p>
        </w:tc>
        <w:tc>
          <w:tcPr>
            <w:tcW w:w="309" w:type="pct"/>
            <w:tcBorders>
              <w:top w:val="nil"/>
              <w:left w:val="nil"/>
              <w:bottom w:val="single" w:sz="8" w:space="0" w:color="auto"/>
              <w:right w:val="single" w:sz="8" w:space="0" w:color="auto"/>
            </w:tcBorders>
            <w:shd w:val="clear" w:color="000000" w:fill="FFFFFF"/>
            <w:vAlign w:val="center"/>
          </w:tcPr>
          <w:p w14:paraId="6D67741D" w14:textId="77777777" w:rsidR="00022C30" w:rsidRPr="00695D8E" w:rsidRDefault="00022C30" w:rsidP="00ED2432">
            <w:pPr>
              <w:jc w:val="center"/>
              <w:rPr>
                <w:color w:val="000000"/>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34DE770B"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5589BA3C"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1FBA7673"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4F5EEDC5" w14:textId="77777777" w:rsidR="00022C30" w:rsidRPr="009E4337" w:rsidRDefault="00022C30" w:rsidP="00ED2432">
            <w:pPr>
              <w:jc w:val="center"/>
              <w:rPr>
                <w:b/>
                <w:bCs/>
                <w:sz w:val="22"/>
                <w:szCs w:val="22"/>
              </w:rPr>
            </w:pPr>
            <w:r>
              <w:rPr>
                <w:color w:val="000000"/>
                <w:sz w:val="22"/>
                <w:szCs w:val="22"/>
              </w:rPr>
              <w:t>1560,180</w:t>
            </w:r>
          </w:p>
        </w:tc>
        <w:tc>
          <w:tcPr>
            <w:tcW w:w="345" w:type="pct"/>
            <w:tcBorders>
              <w:top w:val="nil"/>
              <w:left w:val="nil"/>
              <w:bottom w:val="single" w:sz="8" w:space="0" w:color="auto"/>
              <w:right w:val="single" w:sz="8" w:space="0" w:color="auto"/>
            </w:tcBorders>
            <w:shd w:val="clear" w:color="000000" w:fill="FFFFFF"/>
            <w:vAlign w:val="center"/>
          </w:tcPr>
          <w:p w14:paraId="07D49029" w14:textId="77777777" w:rsidR="00022C30" w:rsidRPr="00695D8E" w:rsidRDefault="00022C30" w:rsidP="00ED2432">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00AB3676"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6B08CB3A" w14:textId="77777777" w:rsidTr="00ED2432">
        <w:trPr>
          <w:cantSplit/>
        </w:trPr>
        <w:tc>
          <w:tcPr>
            <w:tcW w:w="254" w:type="pct"/>
            <w:shd w:val="clear" w:color="000000" w:fill="FFFFFF"/>
            <w:vAlign w:val="center"/>
          </w:tcPr>
          <w:p w14:paraId="2E9C25E9" w14:textId="77777777" w:rsidR="00022C30" w:rsidRDefault="00022C30" w:rsidP="00ED2432">
            <w:pPr>
              <w:jc w:val="center"/>
              <w:rPr>
                <w:sz w:val="22"/>
                <w:szCs w:val="22"/>
              </w:rPr>
            </w:pPr>
            <w:r>
              <w:rPr>
                <w:sz w:val="22"/>
                <w:szCs w:val="22"/>
              </w:rPr>
              <w:t>1.3.7</w:t>
            </w:r>
          </w:p>
        </w:tc>
        <w:tc>
          <w:tcPr>
            <w:tcW w:w="1944" w:type="pct"/>
            <w:shd w:val="clear" w:color="auto" w:fill="auto"/>
            <w:vAlign w:val="center"/>
          </w:tcPr>
          <w:p w14:paraId="37672F0A" w14:textId="77777777" w:rsidR="00022C30" w:rsidRPr="00695D8E" w:rsidRDefault="00022C30" w:rsidP="00ED2432">
            <w:pPr>
              <w:rPr>
                <w:color w:val="000000"/>
                <w:sz w:val="22"/>
                <w:szCs w:val="22"/>
              </w:rPr>
            </w:pPr>
            <w:r w:rsidRPr="00695D8E">
              <w:rPr>
                <w:color w:val="000000"/>
                <w:sz w:val="22"/>
                <w:szCs w:val="22"/>
              </w:rPr>
              <w:t>Замена дымоходов котельной (боровов) 40*40 толщина 6 мм 15 м</w:t>
            </w:r>
          </w:p>
        </w:tc>
        <w:tc>
          <w:tcPr>
            <w:tcW w:w="382" w:type="pct"/>
            <w:tcBorders>
              <w:top w:val="nil"/>
              <w:left w:val="nil"/>
              <w:bottom w:val="single" w:sz="8" w:space="0" w:color="auto"/>
              <w:right w:val="single" w:sz="8" w:space="0" w:color="auto"/>
            </w:tcBorders>
            <w:shd w:val="clear" w:color="000000" w:fill="FFFFFF"/>
            <w:vAlign w:val="center"/>
          </w:tcPr>
          <w:p w14:paraId="0C8472D8" w14:textId="77777777" w:rsidR="00022C30" w:rsidRPr="00695D8E" w:rsidRDefault="00022C30" w:rsidP="00ED2432">
            <w:pPr>
              <w:jc w:val="center"/>
              <w:rPr>
                <w:color w:val="000000"/>
                <w:sz w:val="22"/>
                <w:szCs w:val="22"/>
              </w:rPr>
            </w:pPr>
            <w:r>
              <w:rPr>
                <w:color w:val="000000"/>
                <w:sz w:val="22"/>
                <w:szCs w:val="22"/>
              </w:rPr>
              <w:t>553,422</w:t>
            </w:r>
          </w:p>
        </w:tc>
        <w:tc>
          <w:tcPr>
            <w:tcW w:w="309" w:type="pct"/>
            <w:tcBorders>
              <w:top w:val="nil"/>
              <w:left w:val="nil"/>
              <w:bottom w:val="single" w:sz="8" w:space="0" w:color="auto"/>
              <w:right w:val="single" w:sz="8" w:space="0" w:color="auto"/>
            </w:tcBorders>
            <w:shd w:val="clear" w:color="000000" w:fill="FFFFFF"/>
            <w:vAlign w:val="center"/>
          </w:tcPr>
          <w:p w14:paraId="503684A3" w14:textId="77777777" w:rsidR="00022C30" w:rsidRPr="00695D8E" w:rsidRDefault="00022C30" w:rsidP="00ED2432">
            <w:pPr>
              <w:jc w:val="center"/>
              <w:rPr>
                <w:color w:val="000000"/>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568B3595"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5938333"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771D0ED8" w14:textId="77777777" w:rsidR="00022C30" w:rsidRPr="009E4337" w:rsidRDefault="00022C30" w:rsidP="00ED2432">
            <w:pPr>
              <w:jc w:val="center"/>
              <w:rPr>
                <w:b/>
                <w:bCs/>
                <w:sz w:val="22"/>
                <w:szCs w:val="22"/>
              </w:rPr>
            </w:pPr>
            <w:r>
              <w:rPr>
                <w:color w:val="000000"/>
                <w:sz w:val="22"/>
                <w:szCs w:val="22"/>
              </w:rPr>
              <w:t>553,422</w:t>
            </w:r>
          </w:p>
        </w:tc>
        <w:tc>
          <w:tcPr>
            <w:tcW w:w="345" w:type="pct"/>
            <w:tcBorders>
              <w:top w:val="nil"/>
              <w:left w:val="nil"/>
              <w:bottom w:val="single" w:sz="8" w:space="0" w:color="auto"/>
              <w:right w:val="single" w:sz="8" w:space="0" w:color="auto"/>
            </w:tcBorders>
            <w:shd w:val="clear" w:color="000000" w:fill="FFFFFF"/>
            <w:vAlign w:val="center"/>
          </w:tcPr>
          <w:p w14:paraId="30CF7413"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21A4BD45" w14:textId="77777777" w:rsidR="00022C30" w:rsidRPr="00695D8E" w:rsidRDefault="00022C30" w:rsidP="00ED2432">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47FDB4AA"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2FE7EB09" w14:textId="77777777" w:rsidTr="00ED2432">
        <w:trPr>
          <w:cantSplit/>
        </w:trPr>
        <w:tc>
          <w:tcPr>
            <w:tcW w:w="254" w:type="pct"/>
            <w:shd w:val="clear" w:color="000000" w:fill="FFFFFF"/>
            <w:vAlign w:val="center"/>
          </w:tcPr>
          <w:p w14:paraId="4B69585F" w14:textId="77777777" w:rsidR="00022C30" w:rsidRDefault="00022C30" w:rsidP="00ED2432">
            <w:pPr>
              <w:jc w:val="center"/>
              <w:rPr>
                <w:sz w:val="22"/>
                <w:szCs w:val="22"/>
              </w:rPr>
            </w:pPr>
            <w:r>
              <w:rPr>
                <w:sz w:val="22"/>
                <w:szCs w:val="22"/>
              </w:rPr>
              <w:t>1.3.8</w:t>
            </w:r>
          </w:p>
        </w:tc>
        <w:tc>
          <w:tcPr>
            <w:tcW w:w="1944" w:type="pct"/>
            <w:shd w:val="clear" w:color="auto" w:fill="auto"/>
            <w:vAlign w:val="center"/>
          </w:tcPr>
          <w:p w14:paraId="2370085C" w14:textId="77777777" w:rsidR="00022C30" w:rsidRPr="00695D8E" w:rsidRDefault="00022C30" w:rsidP="00ED2432">
            <w:pPr>
              <w:rPr>
                <w:color w:val="000000"/>
                <w:sz w:val="22"/>
                <w:szCs w:val="22"/>
              </w:rPr>
            </w:pPr>
            <w:r w:rsidRPr="00695D8E">
              <w:rPr>
                <w:color w:val="000000"/>
                <w:sz w:val="22"/>
                <w:szCs w:val="22"/>
              </w:rPr>
              <w:t>Замена дымососа ДН-6,3</w:t>
            </w:r>
          </w:p>
        </w:tc>
        <w:tc>
          <w:tcPr>
            <w:tcW w:w="382" w:type="pct"/>
            <w:tcBorders>
              <w:top w:val="nil"/>
              <w:left w:val="nil"/>
              <w:bottom w:val="single" w:sz="8" w:space="0" w:color="auto"/>
              <w:right w:val="single" w:sz="8" w:space="0" w:color="auto"/>
            </w:tcBorders>
            <w:shd w:val="clear" w:color="000000" w:fill="FFFFFF"/>
            <w:vAlign w:val="center"/>
          </w:tcPr>
          <w:p w14:paraId="1BFD6EB7" w14:textId="77777777" w:rsidR="00022C30" w:rsidRPr="00695D8E" w:rsidRDefault="00022C30" w:rsidP="00ED2432">
            <w:pPr>
              <w:jc w:val="center"/>
              <w:rPr>
                <w:color w:val="000000"/>
                <w:sz w:val="22"/>
                <w:szCs w:val="22"/>
              </w:rPr>
            </w:pPr>
            <w:r>
              <w:rPr>
                <w:color w:val="000000"/>
                <w:sz w:val="22"/>
                <w:szCs w:val="22"/>
              </w:rPr>
              <w:t>279,371</w:t>
            </w:r>
          </w:p>
        </w:tc>
        <w:tc>
          <w:tcPr>
            <w:tcW w:w="309" w:type="pct"/>
            <w:tcBorders>
              <w:top w:val="nil"/>
              <w:left w:val="nil"/>
              <w:bottom w:val="single" w:sz="8" w:space="0" w:color="auto"/>
              <w:right w:val="single" w:sz="8" w:space="0" w:color="auto"/>
            </w:tcBorders>
            <w:shd w:val="clear" w:color="000000" w:fill="FFFFFF"/>
            <w:vAlign w:val="center"/>
          </w:tcPr>
          <w:p w14:paraId="648D2C48" w14:textId="77777777" w:rsidR="00022C30" w:rsidRPr="00695D8E" w:rsidRDefault="00022C30" w:rsidP="00ED2432">
            <w:pPr>
              <w:jc w:val="center"/>
              <w:rPr>
                <w:color w:val="000000"/>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16E8C324"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7A92EEA7"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71DA6DCF" w14:textId="77777777" w:rsidR="00022C30" w:rsidRPr="009E4337" w:rsidRDefault="00022C30" w:rsidP="00ED2432">
            <w:pPr>
              <w:jc w:val="center"/>
              <w:rPr>
                <w:b/>
                <w:bCs/>
                <w:sz w:val="22"/>
                <w:szCs w:val="22"/>
              </w:rPr>
            </w:pPr>
            <w:r>
              <w:rPr>
                <w:color w:val="000000"/>
                <w:sz w:val="22"/>
                <w:szCs w:val="22"/>
              </w:rPr>
              <w:t>279,371</w:t>
            </w:r>
          </w:p>
        </w:tc>
        <w:tc>
          <w:tcPr>
            <w:tcW w:w="345" w:type="pct"/>
            <w:tcBorders>
              <w:top w:val="nil"/>
              <w:left w:val="nil"/>
              <w:bottom w:val="single" w:sz="8" w:space="0" w:color="auto"/>
              <w:right w:val="single" w:sz="8" w:space="0" w:color="auto"/>
            </w:tcBorders>
            <w:shd w:val="clear" w:color="000000" w:fill="FFFFFF"/>
            <w:vAlign w:val="center"/>
          </w:tcPr>
          <w:p w14:paraId="63B382D3"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78AED6C1" w14:textId="77777777" w:rsidR="00022C30" w:rsidRPr="00695D8E" w:rsidRDefault="00022C30" w:rsidP="00ED2432">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66719ED9"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4BA17B30" w14:textId="77777777" w:rsidTr="00ED2432">
        <w:trPr>
          <w:cantSplit/>
        </w:trPr>
        <w:tc>
          <w:tcPr>
            <w:tcW w:w="254" w:type="pct"/>
            <w:shd w:val="clear" w:color="000000" w:fill="FFFFFF"/>
            <w:vAlign w:val="center"/>
          </w:tcPr>
          <w:p w14:paraId="6F3089F0" w14:textId="77777777" w:rsidR="00022C30" w:rsidRDefault="00022C30" w:rsidP="00ED2432">
            <w:pPr>
              <w:jc w:val="center"/>
              <w:rPr>
                <w:sz w:val="22"/>
                <w:szCs w:val="22"/>
              </w:rPr>
            </w:pPr>
            <w:r>
              <w:rPr>
                <w:sz w:val="22"/>
                <w:szCs w:val="22"/>
              </w:rPr>
              <w:t>1.3.9</w:t>
            </w:r>
          </w:p>
        </w:tc>
        <w:tc>
          <w:tcPr>
            <w:tcW w:w="1944" w:type="pct"/>
            <w:shd w:val="clear" w:color="auto" w:fill="auto"/>
            <w:vAlign w:val="center"/>
          </w:tcPr>
          <w:p w14:paraId="3428BBF1" w14:textId="77777777" w:rsidR="00022C30" w:rsidRPr="00695D8E" w:rsidRDefault="00022C30" w:rsidP="00ED2432">
            <w:pPr>
              <w:rPr>
                <w:color w:val="000000"/>
                <w:sz w:val="22"/>
                <w:szCs w:val="22"/>
              </w:rPr>
            </w:pPr>
            <w:r w:rsidRPr="00695D8E">
              <w:rPr>
                <w:color w:val="000000"/>
                <w:sz w:val="22"/>
                <w:szCs w:val="22"/>
              </w:rPr>
              <w:t>Установка частотного преобразователя для дымососа MCI-G5.5/P7.5-4B(или аналог совместимый с мощностью двигателя дымососа)</w:t>
            </w:r>
          </w:p>
        </w:tc>
        <w:tc>
          <w:tcPr>
            <w:tcW w:w="382" w:type="pct"/>
            <w:tcBorders>
              <w:top w:val="nil"/>
              <w:left w:val="nil"/>
              <w:bottom w:val="single" w:sz="8" w:space="0" w:color="auto"/>
              <w:right w:val="single" w:sz="8" w:space="0" w:color="auto"/>
            </w:tcBorders>
            <w:shd w:val="clear" w:color="000000" w:fill="FFFFFF"/>
            <w:vAlign w:val="center"/>
          </w:tcPr>
          <w:p w14:paraId="19BEDADA" w14:textId="77777777" w:rsidR="00022C30" w:rsidRPr="00695D8E" w:rsidRDefault="00022C30" w:rsidP="00ED2432">
            <w:pPr>
              <w:jc w:val="center"/>
              <w:rPr>
                <w:color w:val="000000"/>
                <w:sz w:val="22"/>
                <w:szCs w:val="22"/>
              </w:rPr>
            </w:pPr>
            <w:r>
              <w:rPr>
                <w:color w:val="000000"/>
                <w:sz w:val="22"/>
                <w:szCs w:val="22"/>
              </w:rPr>
              <w:t>68,228</w:t>
            </w:r>
          </w:p>
        </w:tc>
        <w:tc>
          <w:tcPr>
            <w:tcW w:w="309" w:type="pct"/>
            <w:tcBorders>
              <w:top w:val="nil"/>
              <w:left w:val="nil"/>
              <w:bottom w:val="single" w:sz="8" w:space="0" w:color="auto"/>
              <w:right w:val="single" w:sz="8" w:space="0" w:color="auto"/>
            </w:tcBorders>
            <w:shd w:val="clear" w:color="000000" w:fill="FFFFFF"/>
            <w:vAlign w:val="center"/>
          </w:tcPr>
          <w:p w14:paraId="49DEAFEA" w14:textId="77777777" w:rsidR="00022C30" w:rsidRPr="00695D8E" w:rsidRDefault="00022C30" w:rsidP="00ED2432">
            <w:pPr>
              <w:jc w:val="center"/>
              <w:rPr>
                <w:color w:val="000000"/>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7F0F9239"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13699C55"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559F13A9" w14:textId="77777777" w:rsidR="00022C30" w:rsidRPr="009E4337" w:rsidRDefault="00022C30" w:rsidP="00ED2432">
            <w:pPr>
              <w:jc w:val="center"/>
              <w:rPr>
                <w:b/>
                <w:bCs/>
                <w:sz w:val="22"/>
                <w:szCs w:val="22"/>
              </w:rPr>
            </w:pPr>
            <w:r>
              <w:rPr>
                <w:color w:val="000000"/>
                <w:sz w:val="22"/>
                <w:szCs w:val="22"/>
              </w:rPr>
              <w:t>68,228</w:t>
            </w:r>
          </w:p>
        </w:tc>
        <w:tc>
          <w:tcPr>
            <w:tcW w:w="345" w:type="pct"/>
            <w:tcBorders>
              <w:top w:val="nil"/>
              <w:left w:val="nil"/>
              <w:bottom w:val="single" w:sz="8" w:space="0" w:color="auto"/>
              <w:right w:val="single" w:sz="8" w:space="0" w:color="auto"/>
            </w:tcBorders>
            <w:shd w:val="clear" w:color="000000" w:fill="FFFFFF"/>
            <w:vAlign w:val="center"/>
          </w:tcPr>
          <w:p w14:paraId="52C22FBB"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7EAE0401" w14:textId="77777777" w:rsidR="00022C30" w:rsidRPr="00695D8E" w:rsidRDefault="00022C30" w:rsidP="00ED2432">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74DC89DB"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117059CE" w14:textId="77777777" w:rsidTr="00ED2432">
        <w:trPr>
          <w:cantSplit/>
        </w:trPr>
        <w:tc>
          <w:tcPr>
            <w:tcW w:w="254" w:type="pct"/>
            <w:shd w:val="clear" w:color="000000" w:fill="FFFFFF"/>
            <w:vAlign w:val="center"/>
          </w:tcPr>
          <w:p w14:paraId="0CFFB82F" w14:textId="77777777" w:rsidR="00022C30" w:rsidRDefault="00022C30" w:rsidP="00ED2432">
            <w:pPr>
              <w:jc w:val="center"/>
              <w:rPr>
                <w:sz w:val="22"/>
                <w:szCs w:val="22"/>
              </w:rPr>
            </w:pPr>
            <w:r>
              <w:rPr>
                <w:sz w:val="22"/>
                <w:szCs w:val="22"/>
              </w:rPr>
              <w:t>1.3.10</w:t>
            </w:r>
          </w:p>
        </w:tc>
        <w:tc>
          <w:tcPr>
            <w:tcW w:w="1944" w:type="pct"/>
            <w:shd w:val="clear" w:color="auto" w:fill="auto"/>
            <w:vAlign w:val="center"/>
          </w:tcPr>
          <w:p w14:paraId="49498B16" w14:textId="77777777" w:rsidR="00022C30" w:rsidRPr="00695D8E" w:rsidRDefault="00022C30" w:rsidP="00ED2432">
            <w:pPr>
              <w:rPr>
                <w:color w:val="000000"/>
                <w:sz w:val="22"/>
                <w:szCs w:val="22"/>
              </w:rPr>
            </w:pPr>
            <w:r w:rsidRPr="00695D8E">
              <w:rPr>
                <w:color w:val="000000"/>
                <w:sz w:val="22"/>
                <w:szCs w:val="22"/>
              </w:rPr>
              <w:t>Установка резервного дымососа ДН-6,3</w:t>
            </w:r>
          </w:p>
        </w:tc>
        <w:tc>
          <w:tcPr>
            <w:tcW w:w="382" w:type="pct"/>
            <w:tcBorders>
              <w:top w:val="nil"/>
              <w:left w:val="nil"/>
              <w:bottom w:val="single" w:sz="8" w:space="0" w:color="auto"/>
              <w:right w:val="single" w:sz="8" w:space="0" w:color="auto"/>
            </w:tcBorders>
            <w:shd w:val="clear" w:color="000000" w:fill="FFFFFF"/>
            <w:vAlign w:val="center"/>
          </w:tcPr>
          <w:p w14:paraId="2569A4AF" w14:textId="77777777" w:rsidR="00022C30" w:rsidRPr="00695D8E" w:rsidRDefault="00022C30" w:rsidP="00ED2432">
            <w:pPr>
              <w:jc w:val="center"/>
              <w:rPr>
                <w:color w:val="000000"/>
                <w:sz w:val="22"/>
                <w:szCs w:val="22"/>
              </w:rPr>
            </w:pPr>
            <w:r>
              <w:rPr>
                <w:color w:val="000000"/>
                <w:sz w:val="22"/>
                <w:szCs w:val="22"/>
              </w:rPr>
              <w:t>267,318</w:t>
            </w:r>
          </w:p>
        </w:tc>
        <w:tc>
          <w:tcPr>
            <w:tcW w:w="309" w:type="pct"/>
            <w:tcBorders>
              <w:top w:val="nil"/>
              <w:left w:val="nil"/>
              <w:bottom w:val="single" w:sz="8" w:space="0" w:color="auto"/>
              <w:right w:val="single" w:sz="8" w:space="0" w:color="auto"/>
            </w:tcBorders>
            <w:shd w:val="clear" w:color="000000" w:fill="FFFFFF"/>
            <w:vAlign w:val="center"/>
          </w:tcPr>
          <w:p w14:paraId="60DF914F" w14:textId="77777777" w:rsidR="00022C30" w:rsidRPr="00695D8E" w:rsidRDefault="00022C30" w:rsidP="00ED2432">
            <w:pPr>
              <w:jc w:val="center"/>
              <w:rPr>
                <w:color w:val="000000"/>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7BD66554"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AFA3B5A"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1CC3E502"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22353434"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E206463" w14:textId="77777777" w:rsidR="00022C30" w:rsidRPr="00695D8E" w:rsidRDefault="00022C30" w:rsidP="00ED2432">
            <w:pPr>
              <w:jc w:val="center"/>
              <w:rPr>
                <w:color w:val="000000"/>
                <w:sz w:val="22"/>
                <w:szCs w:val="22"/>
              </w:rPr>
            </w:pPr>
            <w:r>
              <w:rPr>
                <w:color w:val="000000"/>
                <w:sz w:val="22"/>
                <w:szCs w:val="22"/>
              </w:rPr>
              <w:t>267,318</w:t>
            </w:r>
          </w:p>
        </w:tc>
        <w:tc>
          <w:tcPr>
            <w:tcW w:w="347" w:type="pct"/>
            <w:tcBorders>
              <w:top w:val="nil"/>
              <w:left w:val="nil"/>
              <w:bottom w:val="single" w:sz="8" w:space="0" w:color="auto"/>
              <w:right w:val="single" w:sz="8" w:space="0" w:color="auto"/>
            </w:tcBorders>
            <w:shd w:val="clear" w:color="000000" w:fill="FFFFFF"/>
            <w:vAlign w:val="center"/>
          </w:tcPr>
          <w:p w14:paraId="6BB81E53"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451941D8" w14:textId="77777777" w:rsidTr="00ED2432">
        <w:trPr>
          <w:cantSplit/>
        </w:trPr>
        <w:tc>
          <w:tcPr>
            <w:tcW w:w="254" w:type="pct"/>
            <w:shd w:val="clear" w:color="000000" w:fill="FFFFFF"/>
            <w:vAlign w:val="center"/>
          </w:tcPr>
          <w:p w14:paraId="1E31ECDC" w14:textId="77777777" w:rsidR="00022C30" w:rsidRDefault="00022C30" w:rsidP="00ED2432">
            <w:pPr>
              <w:jc w:val="center"/>
              <w:rPr>
                <w:sz w:val="22"/>
                <w:szCs w:val="22"/>
              </w:rPr>
            </w:pPr>
            <w:r>
              <w:rPr>
                <w:sz w:val="22"/>
                <w:szCs w:val="22"/>
              </w:rPr>
              <w:t>1.3.11</w:t>
            </w:r>
          </w:p>
        </w:tc>
        <w:tc>
          <w:tcPr>
            <w:tcW w:w="1944" w:type="pct"/>
            <w:shd w:val="clear" w:color="auto" w:fill="auto"/>
            <w:vAlign w:val="center"/>
          </w:tcPr>
          <w:p w14:paraId="7C587029" w14:textId="77777777" w:rsidR="00022C30" w:rsidRPr="00695D8E" w:rsidRDefault="00022C30" w:rsidP="00ED2432">
            <w:pPr>
              <w:rPr>
                <w:color w:val="000000"/>
                <w:sz w:val="22"/>
                <w:szCs w:val="22"/>
              </w:rPr>
            </w:pPr>
            <w:r w:rsidRPr="00695D8E">
              <w:rPr>
                <w:color w:val="000000"/>
                <w:sz w:val="22"/>
                <w:szCs w:val="22"/>
              </w:rPr>
              <w:t>Установка частотного преобразователя для дымососа MCI-G5.5/P7.5-4B(или аналог совместимый с мощностью двигателя дымососа)</w:t>
            </w:r>
          </w:p>
        </w:tc>
        <w:tc>
          <w:tcPr>
            <w:tcW w:w="382" w:type="pct"/>
            <w:tcBorders>
              <w:top w:val="nil"/>
              <w:left w:val="nil"/>
              <w:bottom w:val="single" w:sz="8" w:space="0" w:color="auto"/>
              <w:right w:val="single" w:sz="8" w:space="0" w:color="auto"/>
            </w:tcBorders>
            <w:shd w:val="clear" w:color="000000" w:fill="FFFFFF"/>
            <w:vAlign w:val="center"/>
          </w:tcPr>
          <w:p w14:paraId="67D3D698" w14:textId="77777777" w:rsidR="00022C30" w:rsidRPr="00695D8E" w:rsidRDefault="00022C30" w:rsidP="00ED2432">
            <w:pPr>
              <w:jc w:val="center"/>
              <w:rPr>
                <w:color w:val="000000"/>
                <w:sz w:val="22"/>
                <w:szCs w:val="22"/>
              </w:rPr>
            </w:pPr>
            <w:r>
              <w:rPr>
                <w:color w:val="000000"/>
                <w:sz w:val="22"/>
                <w:szCs w:val="22"/>
              </w:rPr>
              <w:t>68,228</w:t>
            </w:r>
          </w:p>
        </w:tc>
        <w:tc>
          <w:tcPr>
            <w:tcW w:w="309" w:type="pct"/>
            <w:tcBorders>
              <w:top w:val="nil"/>
              <w:left w:val="nil"/>
              <w:bottom w:val="single" w:sz="8" w:space="0" w:color="auto"/>
              <w:right w:val="single" w:sz="8" w:space="0" w:color="auto"/>
            </w:tcBorders>
            <w:shd w:val="clear" w:color="000000" w:fill="FFFFFF"/>
            <w:vAlign w:val="center"/>
          </w:tcPr>
          <w:p w14:paraId="44DC6F3E" w14:textId="77777777" w:rsidR="00022C30" w:rsidRPr="00695D8E" w:rsidRDefault="00022C30" w:rsidP="00ED2432">
            <w:pPr>
              <w:jc w:val="center"/>
              <w:rPr>
                <w:color w:val="000000"/>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57A47830"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5BA39B08"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2E7F7AB1"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B92AAA5"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74A96DAE" w14:textId="77777777" w:rsidR="00022C30" w:rsidRPr="00695D8E" w:rsidRDefault="00022C30" w:rsidP="00ED2432">
            <w:pPr>
              <w:jc w:val="center"/>
              <w:rPr>
                <w:color w:val="000000"/>
                <w:sz w:val="22"/>
                <w:szCs w:val="22"/>
              </w:rPr>
            </w:pPr>
            <w:r>
              <w:rPr>
                <w:color w:val="000000"/>
                <w:sz w:val="22"/>
                <w:szCs w:val="22"/>
              </w:rPr>
              <w:t>68,228</w:t>
            </w:r>
          </w:p>
        </w:tc>
        <w:tc>
          <w:tcPr>
            <w:tcW w:w="347" w:type="pct"/>
            <w:tcBorders>
              <w:top w:val="nil"/>
              <w:left w:val="nil"/>
              <w:bottom w:val="single" w:sz="8" w:space="0" w:color="auto"/>
              <w:right w:val="single" w:sz="8" w:space="0" w:color="auto"/>
            </w:tcBorders>
            <w:shd w:val="clear" w:color="000000" w:fill="FFFFFF"/>
            <w:vAlign w:val="center"/>
          </w:tcPr>
          <w:p w14:paraId="22E1A23A"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1BA66158" w14:textId="77777777" w:rsidTr="00ED2432">
        <w:trPr>
          <w:cantSplit/>
        </w:trPr>
        <w:tc>
          <w:tcPr>
            <w:tcW w:w="254" w:type="pct"/>
            <w:shd w:val="clear" w:color="000000" w:fill="FFFFFF"/>
            <w:vAlign w:val="center"/>
          </w:tcPr>
          <w:p w14:paraId="74FFCCD7" w14:textId="77777777" w:rsidR="00022C30" w:rsidRDefault="00022C30" w:rsidP="00ED2432">
            <w:pPr>
              <w:jc w:val="center"/>
              <w:rPr>
                <w:sz w:val="22"/>
                <w:szCs w:val="22"/>
              </w:rPr>
            </w:pPr>
            <w:r>
              <w:rPr>
                <w:sz w:val="22"/>
                <w:szCs w:val="22"/>
              </w:rPr>
              <w:t>1.3.12</w:t>
            </w:r>
          </w:p>
        </w:tc>
        <w:tc>
          <w:tcPr>
            <w:tcW w:w="1944" w:type="pct"/>
            <w:shd w:val="clear" w:color="auto" w:fill="auto"/>
            <w:vAlign w:val="center"/>
          </w:tcPr>
          <w:p w14:paraId="146237FD" w14:textId="77777777" w:rsidR="00022C30" w:rsidRPr="00695D8E" w:rsidRDefault="00022C30" w:rsidP="00ED2432">
            <w:pPr>
              <w:rPr>
                <w:color w:val="000000"/>
                <w:sz w:val="22"/>
                <w:szCs w:val="22"/>
              </w:rPr>
            </w:pPr>
            <w:r w:rsidRPr="00695D8E">
              <w:rPr>
                <w:color w:val="000000"/>
                <w:sz w:val="22"/>
                <w:szCs w:val="22"/>
              </w:rPr>
              <w:t>Замена запорной арматуры в котельной</w:t>
            </w:r>
          </w:p>
        </w:tc>
        <w:tc>
          <w:tcPr>
            <w:tcW w:w="382" w:type="pct"/>
            <w:tcBorders>
              <w:top w:val="nil"/>
              <w:left w:val="nil"/>
              <w:bottom w:val="single" w:sz="8" w:space="0" w:color="auto"/>
              <w:right w:val="single" w:sz="8" w:space="0" w:color="auto"/>
            </w:tcBorders>
            <w:shd w:val="clear" w:color="000000" w:fill="FFFFFF"/>
            <w:vAlign w:val="center"/>
          </w:tcPr>
          <w:p w14:paraId="170A9D56" w14:textId="77777777" w:rsidR="00022C30" w:rsidRPr="00695D8E" w:rsidRDefault="00022C30" w:rsidP="00ED2432">
            <w:pPr>
              <w:jc w:val="center"/>
              <w:rPr>
                <w:color w:val="000000"/>
                <w:sz w:val="22"/>
                <w:szCs w:val="22"/>
              </w:rPr>
            </w:pPr>
            <w:r>
              <w:rPr>
                <w:color w:val="000000"/>
                <w:sz w:val="22"/>
                <w:szCs w:val="22"/>
              </w:rPr>
              <w:t>93,573</w:t>
            </w:r>
          </w:p>
        </w:tc>
        <w:tc>
          <w:tcPr>
            <w:tcW w:w="309" w:type="pct"/>
            <w:tcBorders>
              <w:top w:val="nil"/>
              <w:left w:val="nil"/>
              <w:bottom w:val="single" w:sz="8" w:space="0" w:color="auto"/>
              <w:right w:val="single" w:sz="8" w:space="0" w:color="auto"/>
            </w:tcBorders>
            <w:shd w:val="clear" w:color="000000" w:fill="FFFFFF"/>
            <w:vAlign w:val="center"/>
          </w:tcPr>
          <w:p w14:paraId="0D42971B" w14:textId="77777777" w:rsidR="00022C30" w:rsidRPr="00695D8E" w:rsidRDefault="00022C30" w:rsidP="00ED2432">
            <w:pPr>
              <w:jc w:val="center"/>
              <w:rPr>
                <w:color w:val="000000"/>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4EAB9663"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27B53AEB"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EA212E0"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5ABAFC7B"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5274E41B" w14:textId="77777777" w:rsidR="00022C30" w:rsidRPr="00695D8E" w:rsidRDefault="00022C30" w:rsidP="00ED2432">
            <w:pPr>
              <w:jc w:val="center"/>
              <w:rPr>
                <w:color w:val="000000"/>
                <w:sz w:val="22"/>
                <w:szCs w:val="22"/>
              </w:rPr>
            </w:pPr>
            <w:r>
              <w:rPr>
                <w:color w:val="000000"/>
                <w:sz w:val="22"/>
                <w:szCs w:val="22"/>
              </w:rPr>
              <w:t>93,573</w:t>
            </w:r>
          </w:p>
        </w:tc>
        <w:tc>
          <w:tcPr>
            <w:tcW w:w="347" w:type="pct"/>
            <w:tcBorders>
              <w:top w:val="nil"/>
              <w:left w:val="nil"/>
              <w:bottom w:val="single" w:sz="8" w:space="0" w:color="auto"/>
              <w:right w:val="single" w:sz="8" w:space="0" w:color="auto"/>
            </w:tcBorders>
            <w:shd w:val="clear" w:color="000000" w:fill="FFFFFF"/>
            <w:vAlign w:val="center"/>
          </w:tcPr>
          <w:p w14:paraId="695FCF73"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18D67EE3" w14:textId="77777777" w:rsidTr="00ED2432">
        <w:trPr>
          <w:cantSplit/>
        </w:trPr>
        <w:tc>
          <w:tcPr>
            <w:tcW w:w="254" w:type="pct"/>
            <w:shd w:val="clear" w:color="000000" w:fill="FFFFFF"/>
            <w:vAlign w:val="center"/>
          </w:tcPr>
          <w:p w14:paraId="58F13C64" w14:textId="77777777" w:rsidR="00022C30" w:rsidRDefault="00022C30" w:rsidP="00ED2432">
            <w:pPr>
              <w:jc w:val="center"/>
              <w:rPr>
                <w:sz w:val="22"/>
                <w:szCs w:val="22"/>
              </w:rPr>
            </w:pPr>
            <w:r>
              <w:rPr>
                <w:sz w:val="22"/>
                <w:szCs w:val="22"/>
              </w:rPr>
              <w:t>1.3.13</w:t>
            </w:r>
          </w:p>
        </w:tc>
        <w:tc>
          <w:tcPr>
            <w:tcW w:w="1944" w:type="pct"/>
            <w:shd w:val="clear" w:color="auto" w:fill="auto"/>
            <w:vAlign w:val="center"/>
          </w:tcPr>
          <w:p w14:paraId="39A6B6D9" w14:textId="77777777" w:rsidR="00022C30" w:rsidRPr="00695D8E" w:rsidRDefault="00022C30" w:rsidP="00ED2432">
            <w:pPr>
              <w:rPr>
                <w:color w:val="000000"/>
                <w:sz w:val="22"/>
                <w:szCs w:val="22"/>
              </w:rPr>
            </w:pPr>
            <w:r w:rsidRPr="00695D8E">
              <w:rPr>
                <w:color w:val="000000"/>
                <w:sz w:val="22"/>
                <w:szCs w:val="22"/>
              </w:rPr>
              <w:t>Замена котла КВр 0,93 МВт на два котла длительного горения 500 кВт</w:t>
            </w:r>
          </w:p>
        </w:tc>
        <w:tc>
          <w:tcPr>
            <w:tcW w:w="382" w:type="pct"/>
            <w:tcBorders>
              <w:top w:val="nil"/>
              <w:left w:val="nil"/>
              <w:bottom w:val="single" w:sz="8" w:space="0" w:color="auto"/>
              <w:right w:val="single" w:sz="8" w:space="0" w:color="auto"/>
            </w:tcBorders>
            <w:shd w:val="clear" w:color="000000" w:fill="FFFFFF"/>
            <w:vAlign w:val="center"/>
          </w:tcPr>
          <w:p w14:paraId="4BC17999" w14:textId="77777777" w:rsidR="00022C30" w:rsidRPr="00695D8E" w:rsidRDefault="00022C30" w:rsidP="00ED2432">
            <w:pPr>
              <w:jc w:val="center"/>
              <w:rPr>
                <w:color w:val="000000"/>
                <w:sz w:val="22"/>
                <w:szCs w:val="22"/>
              </w:rPr>
            </w:pPr>
            <w:r>
              <w:rPr>
                <w:color w:val="000000"/>
                <w:sz w:val="22"/>
                <w:szCs w:val="22"/>
              </w:rPr>
              <w:t>4594,288</w:t>
            </w:r>
          </w:p>
        </w:tc>
        <w:tc>
          <w:tcPr>
            <w:tcW w:w="309" w:type="pct"/>
            <w:tcBorders>
              <w:top w:val="nil"/>
              <w:left w:val="nil"/>
              <w:bottom w:val="single" w:sz="8" w:space="0" w:color="auto"/>
              <w:right w:val="single" w:sz="8" w:space="0" w:color="auto"/>
            </w:tcBorders>
            <w:shd w:val="clear" w:color="000000" w:fill="FFFFFF"/>
            <w:vAlign w:val="center"/>
          </w:tcPr>
          <w:p w14:paraId="5862C975" w14:textId="77777777" w:rsidR="00022C30" w:rsidRPr="00695D8E" w:rsidRDefault="00022C30" w:rsidP="00ED2432">
            <w:pPr>
              <w:jc w:val="center"/>
              <w:rPr>
                <w:color w:val="000000"/>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60D77667" w14:textId="77777777" w:rsidR="00022C30" w:rsidRPr="009E4337" w:rsidRDefault="00022C30" w:rsidP="00ED2432">
            <w:pPr>
              <w:jc w:val="center"/>
              <w:rPr>
                <w:sz w:val="22"/>
                <w:szCs w:val="22"/>
              </w:rPr>
            </w:pPr>
            <w:r>
              <w:rPr>
                <w:color w:val="000000"/>
                <w:sz w:val="22"/>
                <w:szCs w:val="22"/>
              </w:rPr>
              <w:t>4594,288</w:t>
            </w:r>
          </w:p>
        </w:tc>
        <w:tc>
          <w:tcPr>
            <w:tcW w:w="345" w:type="pct"/>
            <w:tcBorders>
              <w:top w:val="nil"/>
              <w:left w:val="nil"/>
              <w:bottom w:val="single" w:sz="8" w:space="0" w:color="auto"/>
              <w:right w:val="single" w:sz="8" w:space="0" w:color="auto"/>
            </w:tcBorders>
            <w:shd w:val="clear" w:color="000000" w:fill="FFFFFF"/>
            <w:vAlign w:val="center"/>
          </w:tcPr>
          <w:p w14:paraId="44E632A5"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4E31CCFE"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791F913"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60D2EB5" w14:textId="77777777" w:rsidR="00022C30" w:rsidRPr="00695D8E" w:rsidRDefault="00022C30" w:rsidP="00ED2432">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22C5C9AC"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08267D98" w14:textId="77777777" w:rsidTr="00ED2432">
        <w:trPr>
          <w:cantSplit/>
        </w:trPr>
        <w:tc>
          <w:tcPr>
            <w:tcW w:w="254" w:type="pct"/>
            <w:shd w:val="clear" w:color="000000" w:fill="FFFFFF"/>
            <w:vAlign w:val="center"/>
          </w:tcPr>
          <w:p w14:paraId="77CE952A" w14:textId="77777777" w:rsidR="00022C30" w:rsidRDefault="00022C30" w:rsidP="00ED2432">
            <w:pPr>
              <w:jc w:val="center"/>
              <w:rPr>
                <w:sz w:val="22"/>
                <w:szCs w:val="22"/>
              </w:rPr>
            </w:pPr>
            <w:r>
              <w:rPr>
                <w:sz w:val="22"/>
                <w:szCs w:val="22"/>
              </w:rPr>
              <w:t>1.3.14</w:t>
            </w:r>
          </w:p>
        </w:tc>
        <w:tc>
          <w:tcPr>
            <w:tcW w:w="1944" w:type="pct"/>
            <w:shd w:val="clear" w:color="auto" w:fill="auto"/>
            <w:vAlign w:val="center"/>
          </w:tcPr>
          <w:p w14:paraId="4B3D7022" w14:textId="77777777" w:rsidR="00022C30" w:rsidRPr="00695D8E" w:rsidRDefault="00022C30" w:rsidP="00ED2432">
            <w:pPr>
              <w:rPr>
                <w:color w:val="000000"/>
                <w:sz w:val="22"/>
                <w:szCs w:val="22"/>
              </w:rPr>
            </w:pPr>
            <w:r w:rsidRPr="00695D8E">
              <w:rPr>
                <w:color w:val="000000"/>
                <w:sz w:val="22"/>
                <w:szCs w:val="22"/>
              </w:rPr>
              <w:t>Замена котла КВр-0,5 на котел длительного горения 500 кВт</w:t>
            </w:r>
          </w:p>
        </w:tc>
        <w:tc>
          <w:tcPr>
            <w:tcW w:w="382" w:type="pct"/>
            <w:tcBorders>
              <w:top w:val="nil"/>
              <w:left w:val="nil"/>
              <w:bottom w:val="single" w:sz="8" w:space="0" w:color="auto"/>
              <w:right w:val="single" w:sz="8" w:space="0" w:color="auto"/>
            </w:tcBorders>
            <w:shd w:val="clear" w:color="000000" w:fill="FFFFFF"/>
            <w:vAlign w:val="center"/>
          </w:tcPr>
          <w:p w14:paraId="0F039635" w14:textId="77777777" w:rsidR="00022C30" w:rsidRPr="00695D8E" w:rsidRDefault="00022C30" w:rsidP="00ED2432">
            <w:pPr>
              <w:jc w:val="center"/>
              <w:rPr>
                <w:color w:val="000000"/>
                <w:sz w:val="22"/>
                <w:szCs w:val="22"/>
              </w:rPr>
            </w:pPr>
            <w:r>
              <w:rPr>
                <w:color w:val="000000"/>
                <w:sz w:val="22"/>
                <w:szCs w:val="22"/>
              </w:rPr>
              <w:t>2310,694</w:t>
            </w:r>
          </w:p>
        </w:tc>
        <w:tc>
          <w:tcPr>
            <w:tcW w:w="309" w:type="pct"/>
            <w:tcBorders>
              <w:top w:val="nil"/>
              <w:left w:val="nil"/>
              <w:bottom w:val="single" w:sz="8" w:space="0" w:color="auto"/>
              <w:right w:val="single" w:sz="8" w:space="0" w:color="auto"/>
            </w:tcBorders>
            <w:shd w:val="clear" w:color="000000" w:fill="FFFFFF"/>
            <w:vAlign w:val="center"/>
          </w:tcPr>
          <w:p w14:paraId="17A6182B" w14:textId="77777777" w:rsidR="00022C30" w:rsidRPr="00695D8E" w:rsidRDefault="00022C30" w:rsidP="00ED2432">
            <w:pPr>
              <w:jc w:val="center"/>
              <w:rPr>
                <w:color w:val="000000"/>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59F9E3D7"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2A68E1D" w14:textId="77777777" w:rsidR="00022C30" w:rsidRPr="009E4337" w:rsidRDefault="00022C30" w:rsidP="00ED2432">
            <w:pPr>
              <w:jc w:val="center"/>
              <w:rPr>
                <w:sz w:val="22"/>
                <w:szCs w:val="22"/>
              </w:rPr>
            </w:pPr>
            <w:r>
              <w:rPr>
                <w:color w:val="000000"/>
                <w:sz w:val="22"/>
                <w:szCs w:val="22"/>
              </w:rPr>
              <w:t>2310,694</w:t>
            </w:r>
          </w:p>
        </w:tc>
        <w:tc>
          <w:tcPr>
            <w:tcW w:w="345" w:type="pct"/>
            <w:tcBorders>
              <w:top w:val="nil"/>
              <w:left w:val="nil"/>
              <w:bottom w:val="single" w:sz="8" w:space="0" w:color="auto"/>
              <w:right w:val="single" w:sz="8" w:space="0" w:color="auto"/>
            </w:tcBorders>
            <w:shd w:val="clear" w:color="000000" w:fill="FFFFFF"/>
            <w:vAlign w:val="center"/>
          </w:tcPr>
          <w:p w14:paraId="2AA6D4AA"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5D394756"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79729650" w14:textId="77777777" w:rsidR="00022C30" w:rsidRPr="00695D8E" w:rsidRDefault="00022C30" w:rsidP="00ED2432">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3BFD86BB"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3884C698" w14:textId="77777777" w:rsidTr="00ED2432">
        <w:trPr>
          <w:cantSplit/>
        </w:trPr>
        <w:tc>
          <w:tcPr>
            <w:tcW w:w="254" w:type="pct"/>
            <w:shd w:val="clear" w:color="000000" w:fill="FFFFFF"/>
            <w:vAlign w:val="center"/>
          </w:tcPr>
          <w:p w14:paraId="47ACD289" w14:textId="77777777" w:rsidR="00022C30" w:rsidRDefault="00022C30" w:rsidP="00ED2432">
            <w:pPr>
              <w:jc w:val="center"/>
              <w:rPr>
                <w:sz w:val="22"/>
                <w:szCs w:val="22"/>
              </w:rPr>
            </w:pPr>
            <w:r>
              <w:rPr>
                <w:sz w:val="22"/>
                <w:szCs w:val="22"/>
              </w:rPr>
              <w:t>1.3.15</w:t>
            </w:r>
          </w:p>
        </w:tc>
        <w:tc>
          <w:tcPr>
            <w:tcW w:w="1944" w:type="pct"/>
            <w:shd w:val="clear" w:color="auto" w:fill="auto"/>
            <w:vAlign w:val="center"/>
          </w:tcPr>
          <w:p w14:paraId="4C15B2F3" w14:textId="77777777" w:rsidR="00022C30" w:rsidRPr="00695D8E" w:rsidRDefault="00022C30" w:rsidP="00ED2432">
            <w:pPr>
              <w:rPr>
                <w:color w:val="000000"/>
                <w:sz w:val="22"/>
                <w:szCs w:val="22"/>
              </w:rPr>
            </w:pPr>
            <w:r w:rsidRPr="00695D8E">
              <w:rPr>
                <w:color w:val="000000"/>
                <w:sz w:val="22"/>
                <w:szCs w:val="22"/>
              </w:rPr>
              <w:t>Замена трубопроводов тепловой сети: Ду100 L=88 м, Ду70 L=144 м, Ду50 L=220 м</w:t>
            </w:r>
          </w:p>
        </w:tc>
        <w:tc>
          <w:tcPr>
            <w:tcW w:w="382" w:type="pct"/>
            <w:tcBorders>
              <w:top w:val="nil"/>
              <w:left w:val="nil"/>
              <w:bottom w:val="single" w:sz="8" w:space="0" w:color="auto"/>
              <w:right w:val="single" w:sz="8" w:space="0" w:color="auto"/>
            </w:tcBorders>
            <w:shd w:val="clear" w:color="000000" w:fill="FFFFFF"/>
            <w:vAlign w:val="center"/>
          </w:tcPr>
          <w:p w14:paraId="777F04AB" w14:textId="77777777" w:rsidR="00022C30" w:rsidRPr="00695D8E" w:rsidRDefault="00022C30" w:rsidP="00ED2432">
            <w:pPr>
              <w:jc w:val="center"/>
              <w:rPr>
                <w:color w:val="000000"/>
                <w:sz w:val="22"/>
                <w:szCs w:val="22"/>
              </w:rPr>
            </w:pPr>
            <w:r>
              <w:rPr>
                <w:color w:val="000000"/>
                <w:sz w:val="22"/>
                <w:szCs w:val="22"/>
              </w:rPr>
              <w:t>1498,993</w:t>
            </w:r>
          </w:p>
        </w:tc>
        <w:tc>
          <w:tcPr>
            <w:tcW w:w="309" w:type="pct"/>
            <w:tcBorders>
              <w:top w:val="nil"/>
              <w:left w:val="nil"/>
              <w:bottom w:val="single" w:sz="8" w:space="0" w:color="auto"/>
              <w:right w:val="single" w:sz="8" w:space="0" w:color="auto"/>
            </w:tcBorders>
            <w:shd w:val="clear" w:color="000000" w:fill="FFFFFF"/>
            <w:vAlign w:val="center"/>
          </w:tcPr>
          <w:p w14:paraId="5EE2FFA4" w14:textId="77777777" w:rsidR="00022C30" w:rsidRPr="00695D8E" w:rsidRDefault="00022C30" w:rsidP="00ED2432">
            <w:pPr>
              <w:jc w:val="center"/>
              <w:rPr>
                <w:color w:val="000000"/>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45762998"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1267F16"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1CE66B27"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4EA969D2"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544D6F09" w14:textId="77777777" w:rsidR="00022C30" w:rsidRPr="00695D8E" w:rsidRDefault="00022C30" w:rsidP="00ED2432">
            <w:pPr>
              <w:jc w:val="center"/>
              <w:rPr>
                <w:color w:val="000000"/>
                <w:sz w:val="22"/>
                <w:szCs w:val="22"/>
              </w:rPr>
            </w:pPr>
            <w:r>
              <w:rPr>
                <w:color w:val="000000"/>
                <w:sz w:val="22"/>
                <w:szCs w:val="22"/>
              </w:rPr>
              <w:t>1498,993</w:t>
            </w:r>
          </w:p>
        </w:tc>
        <w:tc>
          <w:tcPr>
            <w:tcW w:w="347" w:type="pct"/>
            <w:tcBorders>
              <w:top w:val="nil"/>
              <w:left w:val="nil"/>
              <w:bottom w:val="single" w:sz="8" w:space="0" w:color="auto"/>
              <w:right w:val="single" w:sz="8" w:space="0" w:color="auto"/>
            </w:tcBorders>
            <w:shd w:val="clear" w:color="000000" w:fill="FFFFFF"/>
            <w:vAlign w:val="center"/>
          </w:tcPr>
          <w:p w14:paraId="39A98CA1"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10703546" w14:textId="77777777" w:rsidTr="00ED2432">
        <w:trPr>
          <w:cantSplit/>
        </w:trPr>
        <w:tc>
          <w:tcPr>
            <w:tcW w:w="254" w:type="pct"/>
            <w:shd w:val="clear" w:color="000000" w:fill="FFFFFF"/>
            <w:vAlign w:val="center"/>
          </w:tcPr>
          <w:p w14:paraId="58C38158" w14:textId="77777777" w:rsidR="00022C30" w:rsidRDefault="00022C30" w:rsidP="00ED2432">
            <w:pPr>
              <w:jc w:val="center"/>
              <w:rPr>
                <w:sz w:val="22"/>
                <w:szCs w:val="22"/>
              </w:rPr>
            </w:pPr>
            <w:r>
              <w:rPr>
                <w:sz w:val="22"/>
                <w:szCs w:val="22"/>
              </w:rPr>
              <w:lastRenderedPageBreak/>
              <w:t>1.3.16</w:t>
            </w:r>
          </w:p>
        </w:tc>
        <w:tc>
          <w:tcPr>
            <w:tcW w:w="1944" w:type="pct"/>
            <w:shd w:val="clear" w:color="auto" w:fill="auto"/>
            <w:vAlign w:val="center"/>
          </w:tcPr>
          <w:p w14:paraId="5F45FBC9" w14:textId="77777777" w:rsidR="00022C30" w:rsidRPr="00695D8E" w:rsidRDefault="00022C30" w:rsidP="00ED2432">
            <w:pPr>
              <w:rPr>
                <w:color w:val="000000"/>
                <w:sz w:val="22"/>
                <w:szCs w:val="22"/>
              </w:rPr>
            </w:pPr>
            <w:r w:rsidRPr="00695D8E">
              <w:rPr>
                <w:color w:val="000000"/>
                <w:sz w:val="22"/>
                <w:szCs w:val="22"/>
              </w:rPr>
              <w:t xml:space="preserve">Установка пластинчатого теплообменника мощностью 0,6 МВт </w:t>
            </w:r>
          </w:p>
        </w:tc>
        <w:tc>
          <w:tcPr>
            <w:tcW w:w="382" w:type="pct"/>
            <w:tcBorders>
              <w:top w:val="nil"/>
              <w:left w:val="nil"/>
              <w:bottom w:val="single" w:sz="8" w:space="0" w:color="auto"/>
              <w:right w:val="single" w:sz="8" w:space="0" w:color="auto"/>
            </w:tcBorders>
            <w:shd w:val="clear" w:color="000000" w:fill="FFFFFF"/>
            <w:vAlign w:val="center"/>
          </w:tcPr>
          <w:p w14:paraId="1AD940AA" w14:textId="77777777" w:rsidR="00022C30" w:rsidRPr="00695D8E" w:rsidRDefault="00022C30" w:rsidP="00ED2432">
            <w:pPr>
              <w:jc w:val="center"/>
              <w:rPr>
                <w:color w:val="000000"/>
                <w:sz w:val="22"/>
                <w:szCs w:val="22"/>
              </w:rPr>
            </w:pPr>
            <w:r>
              <w:rPr>
                <w:color w:val="000000"/>
                <w:sz w:val="22"/>
                <w:szCs w:val="22"/>
              </w:rPr>
              <w:t>632,365</w:t>
            </w:r>
          </w:p>
        </w:tc>
        <w:tc>
          <w:tcPr>
            <w:tcW w:w="309" w:type="pct"/>
            <w:tcBorders>
              <w:top w:val="nil"/>
              <w:left w:val="nil"/>
              <w:bottom w:val="single" w:sz="8" w:space="0" w:color="auto"/>
              <w:right w:val="single" w:sz="8" w:space="0" w:color="auto"/>
            </w:tcBorders>
            <w:shd w:val="clear" w:color="000000" w:fill="FFFFFF"/>
            <w:vAlign w:val="center"/>
          </w:tcPr>
          <w:p w14:paraId="1B9269CA" w14:textId="77777777" w:rsidR="00022C30" w:rsidRPr="00695D8E" w:rsidRDefault="00022C30" w:rsidP="00ED2432">
            <w:pPr>
              <w:jc w:val="center"/>
              <w:rPr>
                <w:color w:val="000000"/>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5AF12E6B" w14:textId="77777777" w:rsidR="00022C30" w:rsidRPr="009E4337" w:rsidRDefault="00022C30" w:rsidP="00ED2432">
            <w:pPr>
              <w:jc w:val="center"/>
              <w:rPr>
                <w:sz w:val="22"/>
                <w:szCs w:val="22"/>
              </w:rPr>
            </w:pPr>
            <w:r>
              <w:rPr>
                <w:color w:val="000000"/>
                <w:sz w:val="22"/>
                <w:szCs w:val="22"/>
              </w:rPr>
              <w:t>632,365</w:t>
            </w:r>
          </w:p>
        </w:tc>
        <w:tc>
          <w:tcPr>
            <w:tcW w:w="345" w:type="pct"/>
            <w:tcBorders>
              <w:top w:val="nil"/>
              <w:left w:val="nil"/>
              <w:bottom w:val="single" w:sz="8" w:space="0" w:color="auto"/>
              <w:right w:val="single" w:sz="8" w:space="0" w:color="auto"/>
            </w:tcBorders>
            <w:shd w:val="clear" w:color="000000" w:fill="FFFFFF"/>
            <w:vAlign w:val="center"/>
          </w:tcPr>
          <w:p w14:paraId="718E9603"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61DD473"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416BEDDC"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490DF98" w14:textId="77777777" w:rsidR="00022C30" w:rsidRPr="00695D8E" w:rsidRDefault="00022C30" w:rsidP="00ED2432">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24DEBFC9"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35073B11" w14:textId="77777777" w:rsidTr="00ED2432">
        <w:trPr>
          <w:cantSplit/>
        </w:trPr>
        <w:tc>
          <w:tcPr>
            <w:tcW w:w="254" w:type="pct"/>
            <w:shd w:val="clear" w:color="000000" w:fill="FFFFFF"/>
            <w:vAlign w:val="center"/>
          </w:tcPr>
          <w:p w14:paraId="3BB87B32" w14:textId="77777777" w:rsidR="00022C30" w:rsidRDefault="00022C30" w:rsidP="00ED2432">
            <w:pPr>
              <w:jc w:val="center"/>
              <w:rPr>
                <w:sz w:val="22"/>
                <w:szCs w:val="22"/>
              </w:rPr>
            </w:pPr>
            <w:r>
              <w:rPr>
                <w:sz w:val="22"/>
                <w:szCs w:val="22"/>
              </w:rPr>
              <w:t>1.3.17</w:t>
            </w:r>
          </w:p>
        </w:tc>
        <w:tc>
          <w:tcPr>
            <w:tcW w:w="1944" w:type="pct"/>
            <w:shd w:val="clear" w:color="auto" w:fill="auto"/>
            <w:vAlign w:val="center"/>
          </w:tcPr>
          <w:p w14:paraId="2F5B12EB" w14:textId="77777777" w:rsidR="00022C30" w:rsidRPr="00695D8E" w:rsidRDefault="00022C30" w:rsidP="00ED2432">
            <w:pPr>
              <w:rPr>
                <w:color w:val="000000"/>
                <w:sz w:val="22"/>
                <w:szCs w:val="22"/>
              </w:rPr>
            </w:pPr>
            <w:r w:rsidRPr="00695D8E">
              <w:rPr>
                <w:color w:val="000000"/>
                <w:sz w:val="22"/>
                <w:szCs w:val="22"/>
              </w:rPr>
              <w:t xml:space="preserve">Установка резервного пластинчатого теплообменника мощностью 0,6 МВт </w:t>
            </w:r>
          </w:p>
        </w:tc>
        <w:tc>
          <w:tcPr>
            <w:tcW w:w="382" w:type="pct"/>
            <w:tcBorders>
              <w:top w:val="nil"/>
              <w:left w:val="nil"/>
              <w:bottom w:val="single" w:sz="8" w:space="0" w:color="auto"/>
              <w:right w:val="single" w:sz="8" w:space="0" w:color="auto"/>
            </w:tcBorders>
            <w:shd w:val="clear" w:color="000000" w:fill="FFFFFF"/>
            <w:vAlign w:val="center"/>
          </w:tcPr>
          <w:p w14:paraId="53F18E79" w14:textId="77777777" w:rsidR="00022C30" w:rsidRPr="00695D8E" w:rsidRDefault="00022C30" w:rsidP="00ED2432">
            <w:pPr>
              <w:jc w:val="center"/>
              <w:rPr>
                <w:color w:val="000000"/>
                <w:sz w:val="22"/>
                <w:szCs w:val="22"/>
              </w:rPr>
            </w:pPr>
            <w:r>
              <w:rPr>
                <w:color w:val="000000"/>
                <w:sz w:val="22"/>
                <w:szCs w:val="22"/>
              </w:rPr>
              <w:t>632,365</w:t>
            </w:r>
          </w:p>
        </w:tc>
        <w:tc>
          <w:tcPr>
            <w:tcW w:w="309" w:type="pct"/>
            <w:tcBorders>
              <w:top w:val="nil"/>
              <w:left w:val="nil"/>
              <w:bottom w:val="single" w:sz="8" w:space="0" w:color="auto"/>
              <w:right w:val="single" w:sz="8" w:space="0" w:color="auto"/>
            </w:tcBorders>
            <w:shd w:val="clear" w:color="000000" w:fill="FFFFFF"/>
            <w:vAlign w:val="center"/>
          </w:tcPr>
          <w:p w14:paraId="74F38E46" w14:textId="77777777" w:rsidR="00022C30" w:rsidRPr="00695D8E" w:rsidRDefault="00022C30" w:rsidP="00ED2432">
            <w:pPr>
              <w:jc w:val="center"/>
              <w:rPr>
                <w:color w:val="000000"/>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3EA5F6DC"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7FFC3142"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8FA9AEE"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111649F2"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1F1F8635" w14:textId="77777777" w:rsidR="00022C30" w:rsidRPr="00695D8E" w:rsidRDefault="00022C30" w:rsidP="00ED2432">
            <w:pPr>
              <w:jc w:val="center"/>
              <w:rPr>
                <w:color w:val="000000"/>
                <w:sz w:val="22"/>
                <w:szCs w:val="22"/>
              </w:rPr>
            </w:pPr>
            <w:r>
              <w:rPr>
                <w:color w:val="000000"/>
                <w:sz w:val="22"/>
                <w:szCs w:val="22"/>
              </w:rPr>
              <w:t>632,365</w:t>
            </w:r>
          </w:p>
        </w:tc>
        <w:tc>
          <w:tcPr>
            <w:tcW w:w="347" w:type="pct"/>
            <w:tcBorders>
              <w:top w:val="nil"/>
              <w:left w:val="nil"/>
              <w:bottom w:val="single" w:sz="8" w:space="0" w:color="auto"/>
              <w:right w:val="single" w:sz="8" w:space="0" w:color="auto"/>
            </w:tcBorders>
            <w:shd w:val="clear" w:color="000000" w:fill="FFFFFF"/>
            <w:vAlign w:val="center"/>
          </w:tcPr>
          <w:p w14:paraId="176C6910"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223AF4DF" w14:textId="77777777" w:rsidTr="00ED2432">
        <w:trPr>
          <w:cantSplit/>
        </w:trPr>
        <w:tc>
          <w:tcPr>
            <w:tcW w:w="254" w:type="pct"/>
            <w:shd w:val="clear" w:color="000000" w:fill="FFFFFF"/>
            <w:vAlign w:val="center"/>
          </w:tcPr>
          <w:p w14:paraId="7171D41D" w14:textId="77777777" w:rsidR="00022C30" w:rsidRDefault="00022C30" w:rsidP="00ED2432">
            <w:pPr>
              <w:jc w:val="center"/>
              <w:rPr>
                <w:sz w:val="22"/>
                <w:szCs w:val="22"/>
              </w:rPr>
            </w:pPr>
            <w:r w:rsidRPr="009E4337">
              <w:rPr>
                <w:b/>
                <w:sz w:val="22"/>
                <w:szCs w:val="22"/>
              </w:rPr>
              <w:t>2.</w:t>
            </w:r>
          </w:p>
        </w:tc>
        <w:tc>
          <w:tcPr>
            <w:tcW w:w="1944" w:type="pct"/>
            <w:shd w:val="clear" w:color="auto" w:fill="auto"/>
            <w:vAlign w:val="center"/>
          </w:tcPr>
          <w:p w14:paraId="36E34DAE" w14:textId="77777777" w:rsidR="00022C30" w:rsidRPr="00695D8E" w:rsidRDefault="00022C30" w:rsidP="00ED2432">
            <w:pPr>
              <w:rPr>
                <w:color w:val="000000"/>
                <w:sz w:val="22"/>
                <w:szCs w:val="22"/>
              </w:rPr>
            </w:pPr>
            <w:r w:rsidRPr="009E4337">
              <w:rPr>
                <w:b/>
                <w:sz w:val="22"/>
                <w:szCs w:val="22"/>
              </w:rPr>
              <w:t>Реконструкция и (или) модернизация сетей теплоснабжения</w:t>
            </w:r>
          </w:p>
        </w:tc>
        <w:tc>
          <w:tcPr>
            <w:tcW w:w="382" w:type="pct"/>
            <w:tcBorders>
              <w:top w:val="nil"/>
              <w:left w:val="nil"/>
              <w:bottom w:val="single" w:sz="8" w:space="0" w:color="auto"/>
              <w:right w:val="single" w:sz="8" w:space="0" w:color="auto"/>
            </w:tcBorders>
            <w:shd w:val="clear" w:color="000000" w:fill="FFFFFF"/>
            <w:vAlign w:val="center"/>
          </w:tcPr>
          <w:p w14:paraId="4927CA7A" w14:textId="77777777" w:rsidR="00022C30" w:rsidRPr="00695D8E" w:rsidRDefault="00022C30" w:rsidP="00ED2432">
            <w:pPr>
              <w:jc w:val="center"/>
              <w:rPr>
                <w:color w:val="000000"/>
                <w:sz w:val="22"/>
                <w:szCs w:val="22"/>
              </w:rPr>
            </w:pPr>
          </w:p>
        </w:tc>
        <w:tc>
          <w:tcPr>
            <w:tcW w:w="309" w:type="pct"/>
            <w:tcBorders>
              <w:top w:val="nil"/>
              <w:left w:val="nil"/>
              <w:bottom w:val="single" w:sz="8" w:space="0" w:color="auto"/>
              <w:right w:val="single" w:sz="8" w:space="0" w:color="auto"/>
            </w:tcBorders>
            <w:shd w:val="clear" w:color="000000" w:fill="FFFFFF"/>
            <w:vAlign w:val="center"/>
          </w:tcPr>
          <w:p w14:paraId="168F81FD" w14:textId="77777777" w:rsidR="00022C30" w:rsidRPr="00695D8E" w:rsidRDefault="00022C30" w:rsidP="00ED2432">
            <w:pPr>
              <w:jc w:val="center"/>
              <w:rPr>
                <w:color w:val="000000"/>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1A7A8E52" w14:textId="77777777" w:rsidR="00022C30" w:rsidRPr="00695D8E" w:rsidRDefault="00022C30" w:rsidP="00ED2432">
            <w:pPr>
              <w:jc w:val="center"/>
              <w:rPr>
                <w:color w:val="000000"/>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AB2973C"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6060C285"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7B134D77"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2E8FD6AD" w14:textId="77777777" w:rsidR="00022C30" w:rsidRPr="00695D8E" w:rsidRDefault="00022C30" w:rsidP="00ED2432">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5F2B7BD8"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62B03019" w14:textId="77777777" w:rsidTr="00ED2432">
        <w:trPr>
          <w:cantSplit/>
        </w:trPr>
        <w:tc>
          <w:tcPr>
            <w:tcW w:w="254" w:type="pct"/>
            <w:shd w:val="clear" w:color="000000" w:fill="FFFFFF"/>
            <w:vAlign w:val="center"/>
          </w:tcPr>
          <w:p w14:paraId="4AD0DBF6" w14:textId="77777777" w:rsidR="00022C30" w:rsidRPr="009E4337" w:rsidRDefault="00022C30" w:rsidP="00ED2432">
            <w:pPr>
              <w:jc w:val="center"/>
              <w:rPr>
                <w:b/>
                <w:sz w:val="22"/>
                <w:szCs w:val="22"/>
              </w:rPr>
            </w:pPr>
            <w:r w:rsidRPr="009E4337">
              <w:rPr>
                <w:sz w:val="22"/>
                <w:szCs w:val="22"/>
              </w:rPr>
              <w:t>2.</w:t>
            </w:r>
            <w:r w:rsidRPr="009E4337">
              <w:rPr>
                <w:sz w:val="22"/>
                <w:szCs w:val="22"/>
                <w:lang w:val="en-US"/>
              </w:rPr>
              <w:t>1</w:t>
            </w:r>
          </w:p>
        </w:tc>
        <w:tc>
          <w:tcPr>
            <w:tcW w:w="1944" w:type="pct"/>
            <w:shd w:val="clear" w:color="auto" w:fill="auto"/>
            <w:vAlign w:val="center"/>
          </w:tcPr>
          <w:p w14:paraId="49935B1C" w14:textId="77777777" w:rsidR="00022C30" w:rsidRPr="009E4337" w:rsidRDefault="00022C30" w:rsidP="00ED2432">
            <w:pPr>
              <w:rPr>
                <w:b/>
                <w:sz w:val="22"/>
                <w:szCs w:val="22"/>
              </w:rPr>
            </w:pPr>
            <w:r w:rsidRPr="009E4337">
              <w:rPr>
                <w:sz w:val="22"/>
                <w:szCs w:val="22"/>
              </w:rPr>
              <w:t xml:space="preserve">Зона действия </w:t>
            </w:r>
            <w:r>
              <w:rPr>
                <w:sz w:val="22"/>
                <w:szCs w:val="22"/>
              </w:rPr>
              <w:t>ООО «МЕТАЛЛСТРОЙМОНТАЖ»</w:t>
            </w:r>
            <w:r w:rsidRPr="009E4337">
              <w:rPr>
                <w:sz w:val="22"/>
                <w:szCs w:val="22"/>
              </w:rPr>
              <w:t xml:space="preserve"> </w:t>
            </w:r>
          </w:p>
        </w:tc>
        <w:tc>
          <w:tcPr>
            <w:tcW w:w="382" w:type="pct"/>
            <w:tcBorders>
              <w:top w:val="nil"/>
              <w:left w:val="nil"/>
              <w:bottom w:val="single" w:sz="8" w:space="0" w:color="auto"/>
              <w:right w:val="single" w:sz="8" w:space="0" w:color="auto"/>
            </w:tcBorders>
            <w:shd w:val="clear" w:color="000000" w:fill="FFFFFF"/>
            <w:vAlign w:val="center"/>
          </w:tcPr>
          <w:p w14:paraId="351B2CD8" w14:textId="77777777" w:rsidR="00022C30" w:rsidRPr="00695D8E" w:rsidRDefault="00022C30" w:rsidP="00ED2432">
            <w:pPr>
              <w:jc w:val="center"/>
              <w:rPr>
                <w:color w:val="000000"/>
                <w:sz w:val="22"/>
                <w:szCs w:val="22"/>
              </w:rPr>
            </w:pPr>
          </w:p>
        </w:tc>
        <w:tc>
          <w:tcPr>
            <w:tcW w:w="309" w:type="pct"/>
            <w:tcBorders>
              <w:top w:val="nil"/>
              <w:left w:val="nil"/>
              <w:bottom w:val="single" w:sz="8" w:space="0" w:color="auto"/>
              <w:right w:val="single" w:sz="8" w:space="0" w:color="auto"/>
            </w:tcBorders>
            <w:shd w:val="clear" w:color="000000" w:fill="FFFFFF"/>
            <w:vAlign w:val="center"/>
          </w:tcPr>
          <w:p w14:paraId="6E9434FB" w14:textId="77777777" w:rsidR="00022C30" w:rsidRPr="00695D8E" w:rsidRDefault="00022C30" w:rsidP="00ED2432">
            <w:pPr>
              <w:jc w:val="center"/>
              <w:rPr>
                <w:color w:val="000000"/>
                <w:sz w:val="22"/>
                <w:szCs w:val="22"/>
              </w:rPr>
            </w:pPr>
            <w:r>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46C16B35" w14:textId="77777777" w:rsidR="00022C30" w:rsidRPr="00695D8E" w:rsidRDefault="00022C30" w:rsidP="00ED2432">
            <w:pPr>
              <w:jc w:val="center"/>
              <w:rPr>
                <w:color w:val="000000"/>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053AAAFF" w14:textId="77777777" w:rsidR="00022C30" w:rsidRPr="009E4337" w:rsidRDefault="00022C30" w:rsidP="00ED2432">
            <w:pPr>
              <w:jc w:val="center"/>
              <w:rPr>
                <w:sz w:val="22"/>
                <w:szCs w:val="22"/>
              </w:rPr>
            </w:pPr>
            <w:r>
              <w:rPr>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6BEAAD7"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4BACC868" w14:textId="77777777" w:rsidR="00022C30" w:rsidRPr="009E4337" w:rsidRDefault="00022C30" w:rsidP="00ED2432">
            <w:pPr>
              <w:jc w:val="center"/>
              <w:rPr>
                <w:b/>
                <w:bCs/>
                <w:sz w:val="22"/>
                <w:szCs w:val="22"/>
              </w:rPr>
            </w:pPr>
            <w:r>
              <w:rPr>
                <w:b/>
                <w:bCs/>
                <w:color w:val="000000"/>
                <w:sz w:val="22"/>
                <w:szCs w:val="22"/>
              </w:rPr>
              <w:t> </w:t>
            </w:r>
          </w:p>
        </w:tc>
        <w:tc>
          <w:tcPr>
            <w:tcW w:w="345" w:type="pct"/>
            <w:tcBorders>
              <w:top w:val="nil"/>
              <w:left w:val="nil"/>
              <w:bottom w:val="single" w:sz="8" w:space="0" w:color="auto"/>
              <w:right w:val="single" w:sz="8" w:space="0" w:color="auto"/>
            </w:tcBorders>
            <w:shd w:val="clear" w:color="000000" w:fill="FFFFFF"/>
            <w:vAlign w:val="center"/>
          </w:tcPr>
          <w:p w14:paraId="3E911081" w14:textId="77777777" w:rsidR="00022C30" w:rsidRPr="00695D8E" w:rsidRDefault="00022C30" w:rsidP="00ED2432">
            <w:pPr>
              <w:jc w:val="center"/>
              <w:rPr>
                <w:color w:val="000000"/>
                <w:sz w:val="22"/>
                <w:szCs w:val="22"/>
              </w:rPr>
            </w:pPr>
            <w:r>
              <w:rPr>
                <w:color w:val="000000"/>
                <w:sz w:val="22"/>
                <w:szCs w:val="22"/>
              </w:rPr>
              <w:t> </w:t>
            </w:r>
          </w:p>
        </w:tc>
        <w:tc>
          <w:tcPr>
            <w:tcW w:w="347" w:type="pct"/>
            <w:tcBorders>
              <w:top w:val="nil"/>
              <w:left w:val="nil"/>
              <w:bottom w:val="single" w:sz="8" w:space="0" w:color="auto"/>
              <w:right w:val="single" w:sz="8" w:space="0" w:color="auto"/>
            </w:tcBorders>
            <w:shd w:val="clear" w:color="000000" w:fill="FFFFFF"/>
            <w:vAlign w:val="center"/>
          </w:tcPr>
          <w:p w14:paraId="5E32ECB8" w14:textId="77777777" w:rsidR="00022C30" w:rsidRPr="009E4337" w:rsidRDefault="00022C30" w:rsidP="00ED2432">
            <w:pPr>
              <w:jc w:val="center"/>
              <w:rPr>
                <w:b/>
                <w:bCs/>
                <w:sz w:val="22"/>
                <w:szCs w:val="22"/>
              </w:rPr>
            </w:pPr>
            <w:r>
              <w:rPr>
                <w:b/>
                <w:bCs/>
                <w:color w:val="000000"/>
                <w:sz w:val="22"/>
                <w:szCs w:val="22"/>
              </w:rPr>
              <w:t> </w:t>
            </w:r>
          </w:p>
        </w:tc>
      </w:tr>
      <w:tr w:rsidR="00022C30" w:rsidRPr="009E4337" w14:paraId="092E36F7" w14:textId="77777777" w:rsidTr="00ED2432">
        <w:trPr>
          <w:cantSplit/>
        </w:trPr>
        <w:tc>
          <w:tcPr>
            <w:tcW w:w="254" w:type="pct"/>
            <w:shd w:val="clear" w:color="000000" w:fill="FFFFFF"/>
            <w:vAlign w:val="center"/>
          </w:tcPr>
          <w:p w14:paraId="1C322672" w14:textId="77777777" w:rsidR="00022C30" w:rsidRPr="009E4337" w:rsidRDefault="00022C30" w:rsidP="00ED2432">
            <w:pPr>
              <w:jc w:val="center"/>
              <w:rPr>
                <w:sz w:val="22"/>
                <w:szCs w:val="22"/>
              </w:rPr>
            </w:pPr>
            <w:r w:rsidRPr="009E4337">
              <w:rPr>
                <w:sz w:val="22"/>
                <w:szCs w:val="22"/>
              </w:rPr>
              <w:t>2.1.1</w:t>
            </w:r>
          </w:p>
        </w:tc>
        <w:tc>
          <w:tcPr>
            <w:tcW w:w="1944" w:type="pct"/>
            <w:shd w:val="clear" w:color="auto" w:fill="auto"/>
            <w:vAlign w:val="center"/>
          </w:tcPr>
          <w:p w14:paraId="4AF9A474" w14:textId="77777777" w:rsidR="00022C30" w:rsidRPr="009E4337" w:rsidRDefault="00022C30" w:rsidP="00ED2432">
            <w:pPr>
              <w:rPr>
                <w:sz w:val="22"/>
                <w:szCs w:val="22"/>
              </w:rPr>
            </w:pPr>
            <w:r w:rsidRPr="009E4337">
              <w:rPr>
                <w:sz w:val="22"/>
                <w:szCs w:val="22"/>
              </w:rPr>
              <w:t>Текущий ремонт тепловых сетей, ремонт и замена запорной арматуры, замена изношенных участков сетей теплоснабжения</w:t>
            </w:r>
          </w:p>
        </w:tc>
        <w:tc>
          <w:tcPr>
            <w:tcW w:w="382" w:type="pct"/>
            <w:tcBorders>
              <w:top w:val="nil"/>
              <w:left w:val="nil"/>
              <w:bottom w:val="single" w:sz="8" w:space="0" w:color="auto"/>
              <w:right w:val="single" w:sz="8" w:space="0" w:color="auto"/>
            </w:tcBorders>
            <w:shd w:val="clear" w:color="000000" w:fill="FFFFFF"/>
            <w:vAlign w:val="center"/>
          </w:tcPr>
          <w:p w14:paraId="6626C317" w14:textId="77777777" w:rsidR="00022C30" w:rsidRPr="00695D8E" w:rsidRDefault="00022C30" w:rsidP="00ED2432">
            <w:pPr>
              <w:jc w:val="center"/>
              <w:rPr>
                <w:color w:val="000000"/>
                <w:sz w:val="22"/>
                <w:szCs w:val="22"/>
              </w:rPr>
            </w:pPr>
            <w:r>
              <w:rPr>
                <w:sz w:val="22"/>
                <w:szCs w:val="22"/>
              </w:rPr>
              <w:t>7850,000</w:t>
            </w:r>
          </w:p>
        </w:tc>
        <w:tc>
          <w:tcPr>
            <w:tcW w:w="309" w:type="pct"/>
            <w:tcBorders>
              <w:top w:val="nil"/>
              <w:left w:val="nil"/>
              <w:bottom w:val="single" w:sz="8" w:space="0" w:color="auto"/>
              <w:right w:val="single" w:sz="8" w:space="0" w:color="auto"/>
            </w:tcBorders>
            <w:shd w:val="clear" w:color="000000" w:fill="FFFFFF"/>
            <w:vAlign w:val="center"/>
          </w:tcPr>
          <w:p w14:paraId="78173819" w14:textId="77777777" w:rsidR="00022C30" w:rsidRPr="00695D8E" w:rsidRDefault="00022C30" w:rsidP="00ED2432">
            <w:pPr>
              <w:jc w:val="center"/>
              <w:rPr>
                <w:color w:val="000000"/>
                <w:sz w:val="22"/>
                <w:szCs w:val="22"/>
              </w:rPr>
            </w:pPr>
            <w:r>
              <w:rPr>
                <w:sz w:val="22"/>
                <w:szCs w:val="22"/>
              </w:rPr>
              <w:t>150,000</w:t>
            </w:r>
          </w:p>
        </w:tc>
        <w:tc>
          <w:tcPr>
            <w:tcW w:w="382" w:type="pct"/>
            <w:tcBorders>
              <w:top w:val="nil"/>
              <w:left w:val="nil"/>
              <w:bottom w:val="single" w:sz="8" w:space="0" w:color="auto"/>
              <w:right w:val="single" w:sz="8" w:space="0" w:color="auto"/>
            </w:tcBorders>
            <w:shd w:val="clear" w:color="000000" w:fill="FFFFFF"/>
            <w:vAlign w:val="center"/>
          </w:tcPr>
          <w:p w14:paraId="2DD002C1" w14:textId="77777777" w:rsidR="00022C30" w:rsidRPr="00695D8E" w:rsidRDefault="00022C30" w:rsidP="00ED2432">
            <w:pPr>
              <w:jc w:val="center"/>
              <w:rPr>
                <w:color w:val="000000"/>
                <w:sz w:val="22"/>
                <w:szCs w:val="22"/>
              </w:rPr>
            </w:pPr>
            <w:r>
              <w:rPr>
                <w:sz w:val="22"/>
                <w:szCs w:val="22"/>
              </w:rPr>
              <w:t>550,000</w:t>
            </w:r>
          </w:p>
        </w:tc>
        <w:tc>
          <w:tcPr>
            <w:tcW w:w="345" w:type="pct"/>
            <w:tcBorders>
              <w:top w:val="nil"/>
              <w:left w:val="nil"/>
              <w:bottom w:val="single" w:sz="8" w:space="0" w:color="auto"/>
              <w:right w:val="single" w:sz="8" w:space="0" w:color="auto"/>
            </w:tcBorders>
            <w:shd w:val="clear" w:color="000000" w:fill="FFFFFF"/>
            <w:vAlign w:val="center"/>
          </w:tcPr>
          <w:p w14:paraId="200680B4" w14:textId="77777777" w:rsidR="00022C30" w:rsidRPr="009E4337" w:rsidRDefault="00022C30" w:rsidP="00ED2432">
            <w:pPr>
              <w:jc w:val="center"/>
              <w:rPr>
                <w:sz w:val="22"/>
                <w:szCs w:val="22"/>
              </w:rPr>
            </w:pPr>
            <w:r>
              <w:rPr>
                <w:sz w:val="22"/>
                <w:szCs w:val="22"/>
              </w:rPr>
              <w:t>550,000</w:t>
            </w:r>
          </w:p>
        </w:tc>
        <w:tc>
          <w:tcPr>
            <w:tcW w:w="345" w:type="pct"/>
            <w:tcBorders>
              <w:top w:val="nil"/>
              <w:left w:val="nil"/>
              <w:bottom w:val="single" w:sz="8" w:space="0" w:color="auto"/>
              <w:right w:val="single" w:sz="8" w:space="0" w:color="auto"/>
            </w:tcBorders>
            <w:shd w:val="clear" w:color="000000" w:fill="FFFFFF"/>
            <w:vAlign w:val="center"/>
          </w:tcPr>
          <w:p w14:paraId="34844405" w14:textId="77777777" w:rsidR="00022C30" w:rsidRPr="009E4337" w:rsidRDefault="00022C30" w:rsidP="00ED2432">
            <w:pPr>
              <w:jc w:val="center"/>
              <w:rPr>
                <w:b/>
                <w:bCs/>
                <w:sz w:val="22"/>
                <w:szCs w:val="22"/>
              </w:rPr>
            </w:pPr>
            <w:r>
              <w:rPr>
                <w:sz w:val="22"/>
                <w:szCs w:val="22"/>
              </w:rPr>
              <w:t>550,000</w:t>
            </w:r>
          </w:p>
        </w:tc>
        <w:tc>
          <w:tcPr>
            <w:tcW w:w="345" w:type="pct"/>
            <w:tcBorders>
              <w:top w:val="nil"/>
              <w:left w:val="nil"/>
              <w:bottom w:val="single" w:sz="8" w:space="0" w:color="auto"/>
              <w:right w:val="single" w:sz="8" w:space="0" w:color="auto"/>
            </w:tcBorders>
            <w:shd w:val="clear" w:color="000000" w:fill="FFFFFF"/>
            <w:vAlign w:val="center"/>
          </w:tcPr>
          <w:p w14:paraId="51324A5C" w14:textId="77777777" w:rsidR="00022C30" w:rsidRPr="009E4337" w:rsidRDefault="00022C30" w:rsidP="00ED2432">
            <w:pPr>
              <w:jc w:val="center"/>
              <w:rPr>
                <w:b/>
                <w:bCs/>
                <w:sz w:val="22"/>
                <w:szCs w:val="22"/>
              </w:rPr>
            </w:pPr>
            <w:r>
              <w:rPr>
                <w:sz w:val="22"/>
                <w:szCs w:val="22"/>
              </w:rPr>
              <w:t>550,000</w:t>
            </w:r>
          </w:p>
        </w:tc>
        <w:tc>
          <w:tcPr>
            <w:tcW w:w="345" w:type="pct"/>
            <w:tcBorders>
              <w:top w:val="nil"/>
              <w:left w:val="nil"/>
              <w:bottom w:val="single" w:sz="8" w:space="0" w:color="auto"/>
              <w:right w:val="single" w:sz="8" w:space="0" w:color="auto"/>
            </w:tcBorders>
            <w:shd w:val="clear" w:color="000000" w:fill="FFFFFF"/>
            <w:vAlign w:val="center"/>
          </w:tcPr>
          <w:p w14:paraId="115B7D66" w14:textId="77777777" w:rsidR="00022C30" w:rsidRPr="00695D8E" w:rsidRDefault="00022C30" w:rsidP="00ED2432">
            <w:pPr>
              <w:jc w:val="center"/>
              <w:rPr>
                <w:color w:val="000000"/>
                <w:sz w:val="22"/>
                <w:szCs w:val="22"/>
              </w:rPr>
            </w:pPr>
            <w:r>
              <w:rPr>
                <w:sz w:val="22"/>
                <w:szCs w:val="22"/>
              </w:rPr>
              <w:t>2750,000</w:t>
            </w:r>
          </w:p>
        </w:tc>
        <w:tc>
          <w:tcPr>
            <w:tcW w:w="347" w:type="pct"/>
            <w:tcBorders>
              <w:top w:val="nil"/>
              <w:left w:val="nil"/>
              <w:bottom w:val="single" w:sz="8" w:space="0" w:color="auto"/>
              <w:right w:val="single" w:sz="8" w:space="0" w:color="auto"/>
            </w:tcBorders>
            <w:shd w:val="clear" w:color="000000" w:fill="FFFFFF"/>
            <w:vAlign w:val="center"/>
          </w:tcPr>
          <w:p w14:paraId="7DE65A96" w14:textId="77777777" w:rsidR="00022C30" w:rsidRPr="009E4337" w:rsidRDefault="00022C30" w:rsidP="00ED2432">
            <w:pPr>
              <w:jc w:val="center"/>
              <w:rPr>
                <w:b/>
                <w:bCs/>
                <w:sz w:val="22"/>
                <w:szCs w:val="22"/>
              </w:rPr>
            </w:pPr>
            <w:r>
              <w:rPr>
                <w:sz w:val="22"/>
                <w:szCs w:val="22"/>
              </w:rPr>
              <w:t>2750,000</w:t>
            </w:r>
          </w:p>
        </w:tc>
      </w:tr>
      <w:tr w:rsidR="00022C30" w:rsidRPr="00022C30" w14:paraId="61AC70DF" w14:textId="77777777" w:rsidTr="00ED2432">
        <w:trPr>
          <w:cantSplit/>
        </w:trPr>
        <w:tc>
          <w:tcPr>
            <w:tcW w:w="254" w:type="pct"/>
            <w:shd w:val="clear" w:color="000000" w:fill="FFFFFF"/>
            <w:vAlign w:val="center"/>
          </w:tcPr>
          <w:p w14:paraId="4CFF489E" w14:textId="77777777" w:rsidR="00022C30" w:rsidRPr="00022C30" w:rsidRDefault="00022C30" w:rsidP="00ED2432">
            <w:pPr>
              <w:jc w:val="center"/>
              <w:rPr>
                <w:b/>
                <w:bCs/>
                <w:sz w:val="22"/>
                <w:szCs w:val="22"/>
              </w:rPr>
            </w:pPr>
            <w:r>
              <w:rPr>
                <w:b/>
                <w:bCs/>
                <w:sz w:val="22"/>
                <w:szCs w:val="22"/>
              </w:rPr>
              <w:t>3</w:t>
            </w:r>
          </w:p>
        </w:tc>
        <w:tc>
          <w:tcPr>
            <w:tcW w:w="1944" w:type="pct"/>
            <w:shd w:val="clear" w:color="auto" w:fill="auto"/>
            <w:vAlign w:val="center"/>
          </w:tcPr>
          <w:p w14:paraId="7891B9A6" w14:textId="77777777" w:rsidR="00022C30" w:rsidRPr="00022C30" w:rsidRDefault="00022C30" w:rsidP="00ED2432">
            <w:pPr>
              <w:rPr>
                <w:b/>
                <w:bCs/>
                <w:sz w:val="22"/>
                <w:szCs w:val="22"/>
              </w:rPr>
            </w:pPr>
            <w:r w:rsidRPr="00022C30">
              <w:rPr>
                <w:b/>
                <w:bCs/>
                <w:sz w:val="22"/>
                <w:szCs w:val="22"/>
              </w:rPr>
              <w:t>Перевод потребителей на «закрытую» систему теплоснабжения</w:t>
            </w:r>
          </w:p>
        </w:tc>
        <w:tc>
          <w:tcPr>
            <w:tcW w:w="382" w:type="pct"/>
            <w:tcBorders>
              <w:top w:val="nil"/>
              <w:left w:val="nil"/>
              <w:bottom w:val="single" w:sz="8" w:space="0" w:color="auto"/>
              <w:right w:val="single" w:sz="8" w:space="0" w:color="auto"/>
            </w:tcBorders>
            <w:shd w:val="clear" w:color="000000" w:fill="FFFFFF"/>
            <w:vAlign w:val="center"/>
          </w:tcPr>
          <w:p w14:paraId="098C16DC" w14:textId="77777777" w:rsidR="00022C30" w:rsidRPr="00022C30" w:rsidRDefault="00022C30" w:rsidP="00ED2432">
            <w:pPr>
              <w:jc w:val="center"/>
              <w:rPr>
                <w:b/>
                <w:bCs/>
                <w:sz w:val="22"/>
                <w:szCs w:val="22"/>
              </w:rPr>
            </w:pPr>
          </w:p>
        </w:tc>
        <w:tc>
          <w:tcPr>
            <w:tcW w:w="309" w:type="pct"/>
            <w:tcBorders>
              <w:top w:val="nil"/>
              <w:left w:val="nil"/>
              <w:bottom w:val="single" w:sz="8" w:space="0" w:color="auto"/>
              <w:right w:val="single" w:sz="8" w:space="0" w:color="auto"/>
            </w:tcBorders>
            <w:shd w:val="clear" w:color="000000" w:fill="FFFFFF"/>
            <w:vAlign w:val="center"/>
          </w:tcPr>
          <w:p w14:paraId="5E55ABA5" w14:textId="77777777" w:rsidR="00022C30" w:rsidRPr="00022C30" w:rsidRDefault="00022C30" w:rsidP="00ED2432">
            <w:pPr>
              <w:jc w:val="center"/>
              <w:rPr>
                <w:b/>
                <w:bCs/>
                <w:sz w:val="22"/>
                <w:szCs w:val="22"/>
              </w:rPr>
            </w:pPr>
          </w:p>
        </w:tc>
        <w:tc>
          <w:tcPr>
            <w:tcW w:w="382" w:type="pct"/>
            <w:tcBorders>
              <w:top w:val="nil"/>
              <w:left w:val="nil"/>
              <w:bottom w:val="single" w:sz="8" w:space="0" w:color="auto"/>
              <w:right w:val="single" w:sz="8" w:space="0" w:color="auto"/>
            </w:tcBorders>
            <w:shd w:val="clear" w:color="000000" w:fill="FFFFFF"/>
            <w:vAlign w:val="center"/>
          </w:tcPr>
          <w:p w14:paraId="17A6BBD9" w14:textId="77777777" w:rsidR="00022C30" w:rsidRPr="00022C30" w:rsidRDefault="00022C30" w:rsidP="00ED2432">
            <w:pPr>
              <w:jc w:val="center"/>
              <w:rPr>
                <w:b/>
                <w:bCs/>
                <w:sz w:val="22"/>
                <w:szCs w:val="22"/>
              </w:rPr>
            </w:pPr>
          </w:p>
        </w:tc>
        <w:tc>
          <w:tcPr>
            <w:tcW w:w="345" w:type="pct"/>
            <w:tcBorders>
              <w:top w:val="nil"/>
              <w:left w:val="nil"/>
              <w:bottom w:val="single" w:sz="8" w:space="0" w:color="auto"/>
              <w:right w:val="single" w:sz="8" w:space="0" w:color="auto"/>
            </w:tcBorders>
            <w:shd w:val="clear" w:color="000000" w:fill="FFFFFF"/>
            <w:vAlign w:val="center"/>
          </w:tcPr>
          <w:p w14:paraId="728144AD" w14:textId="77777777" w:rsidR="00022C30" w:rsidRPr="00022C30" w:rsidRDefault="00022C30" w:rsidP="00ED2432">
            <w:pPr>
              <w:jc w:val="center"/>
              <w:rPr>
                <w:b/>
                <w:bCs/>
                <w:sz w:val="22"/>
                <w:szCs w:val="22"/>
              </w:rPr>
            </w:pPr>
          </w:p>
        </w:tc>
        <w:tc>
          <w:tcPr>
            <w:tcW w:w="345" w:type="pct"/>
            <w:tcBorders>
              <w:top w:val="nil"/>
              <w:left w:val="nil"/>
              <w:bottom w:val="single" w:sz="8" w:space="0" w:color="auto"/>
              <w:right w:val="single" w:sz="8" w:space="0" w:color="auto"/>
            </w:tcBorders>
            <w:shd w:val="clear" w:color="000000" w:fill="FFFFFF"/>
            <w:vAlign w:val="center"/>
          </w:tcPr>
          <w:p w14:paraId="6434A0AC" w14:textId="77777777" w:rsidR="00022C30" w:rsidRPr="00022C30" w:rsidRDefault="00022C30" w:rsidP="00ED2432">
            <w:pPr>
              <w:jc w:val="center"/>
              <w:rPr>
                <w:b/>
                <w:bCs/>
                <w:sz w:val="22"/>
                <w:szCs w:val="22"/>
              </w:rPr>
            </w:pPr>
          </w:p>
        </w:tc>
        <w:tc>
          <w:tcPr>
            <w:tcW w:w="345" w:type="pct"/>
            <w:tcBorders>
              <w:top w:val="nil"/>
              <w:left w:val="nil"/>
              <w:bottom w:val="single" w:sz="8" w:space="0" w:color="auto"/>
              <w:right w:val="single" w:sz="8" w:space="0" w:color="auto"/>
            </w:tcBorders>
            <w:shd w:val="clear" w:color="000000" w:fill="FFFFFF"/>
            <w:vAlign w:val="center"/>
          </w:tcPr>
          <w:p w14:paraId="5204E231" w14:textId="77777777" w:rsidR="00022C30" w:rsidRPr="00022C30" w:rsidRDefault="00022C30" w:rsidP="00ED2432">
            <w:pPr>
              <w:jc w:val="center"/>
              <w:rPr>
                <w:b/>
                <w:bCs/>
                <w:sz w:val="22"/>
                <w:szCs w:val="22"/>
              </w:rPr>
            </w:pPr>
          </w:p>
        </w:tc>
        <w:tc>
          <w:tcPr>
            <w:tcW w:w="345" w:type="pct"/>
            <w:tcBorders>
              <w:top w:val="nil"/>
              <w:left w:val="nil"/>
              <w:bottom w:val="single" w:sz="8" w:space="0" w:color="auto"/>
              <w:right w:val="single" w:sz="8" w:space="0" w:color="auto"/>
            </w:tcBorders>
            <w:shd w:val="clear" w:color="000000" w:fill="FFFFFF"/>
            <w:vAlign w:val="center"/>
          </w:tcPr>
          <w:p w14:paraId="2066475F" w14:textId="77777777" w:rsidR="00022C30" w:rsidRPr="00022C30" w:rsidRDefault="00022C30" w:rsidP="00ED2432">
            <w:pPr>
              <w:jc w:val="center"/>
              <w:rPr>
                <w:b/>
                <w:bCs/>
                <w:sz w:val="22"/>
                <w:szCs w:val="22"/>
              </w:rPr>
            </w:pPr>
          </w:p>
        </w:tc>
        <w:tc>
          <w:tcPr>
            <w:tcW w:w="347" w:type="pct"/>
            <w:tcBorders>
              <w:top w:val="nil"/>
              <w:left w:val="nil"/>
              <w:bottom w:val="single" w:sz="8" w:space="0" w:color="auto"/>
              <w:right w:val="single" w:sz="8" w:space="0" w:color="auto"/>
            </w:tcBorders>
            <w:shd w:val="clear" w:color="000000" w:fill="FFFFFF"/>
            <w:vAlign w:val="center"/>
          </w:tcPr>
          <w:p w14:paraId="0ECCCBA0" w14:textId="77777777" w:rsidR="00022C30" w:rsidRPr="00022C30" w:rsidRDefault="00022C30" w:rsidP="00ED2432">
            <w:pPr>
              <w:jc w:val="center"/>
              <w:rPr>
                <w:b/>
                <w:bCs/>
                <w:sz w:val="22"/>
                <w:szCs w:val="22"/>
              </w:rPr>
            </w:pPr>
          </w:p>
        </w:tc>
      </w:tr>
      <w:tr w:rsidR="00022C30" w:rsidRPr="009E4337" w14:paraId="3C575D6F" w14:textId="77777777" w:rsidTr="00ED2432">
        <w:trPr>
          <w:cantSplit/>
        </w:trPr>
        <w:tc>
          <w:tcPr>
            <w:tcW w:w="254" w:type="pct"/>
            <w:shd w:val="clear" w:color="000000" w:fill="FFFFFF"/>
            <w:vAlign w:val="center"/>
          </w:tcPr>
          <w:p w14:paraId="2F72FA3F" w14:textId="77777777" w:rsidR="00022C30" w:rsidRPr="009E4337" w:rsidRDefault="00022C30" w:rsidP="00ED2432">
            <w:pPr>
              <w:jc w:val="center"/>
              <w:rPr>
                <w:sz w:val="22"/>
                <w:szCs w:val="22"/>
              </w:rPr>
            </w:pPr>
            <w:r>
              <w:rPr>
                <w:sz w:val="22"/>
                <w:szCs w:val="22"/>
              </w:rPr>
              <w:t>3.1</w:t>
            </w:r>
          </w:p>
        </w:tc>
        <w:tc>
          <w:tcPr>
            <w:tcW w:w="1944" w:type="pct"/>
            <w:shd w:val="clear" w:color="auto" w:fill="auto"/>
            <w:vAlign w:val="center"/>
          </w:tcPr>
          <w:p w14:paraId="68F7178E" w14:textId="77777777" w:rsidR="00022C30" w:rsidRPr="009E4337" w:rsidRDefault="00022C30" w:rsidP="00ED2432">
            <w:pPr>
              <w:rPr>
                <w:sz w:val="22"/>
                <w:szCs w:val="22"/>
              </w:rPr>
            </w:pPr>
            <w:r w:rsidRPr="00561CF7">
              <w:rPr>
                <w:sz w:val="22"/>
                <w:szCs w:val="22"/>
              </w:rPr>
              <w:t xml:space="preserve">Реконструкция тепловых узлов потребителей тепловой энергии </w:t>
            </w:r>
          </w:p>
        </w:tc>
        <w:tc>
          <w:tcPr>
            <w:tcW w:w="382" w:type="pct"/>
            <w:tcBorders>
              <w:top w:val="nil"/>
              <w:left w:val="nil"/>
              <w:bottom w:val="single" w:sz="8" w:space="0" w:color="auto"/>
              <w:right w:val="single" w:sz="8" w:space="0" w:color="auto"/>
            </w:tcBorders>
            <w:shd w:val="clear" w:color="000000" w:fill="FFFFFF"/>
            <w:vAlign w:val="center"/>
          </w:tcPr>
          <w:p w14:paraId="6A4F862A" w14:textId="77777777" w:rsidR="00022C30" w:rsidRDefault="00022C30" w:rsidP="00ED2432">
            <w:pPr>
              <w:jc w:val="center"/>
              <w:rPr>
                <w:sz w:val="22"/>
                <w:szCs w:val="22"/>
              </w:rPr>
            </w:pPr>
            <w:r w:rsidRPr="00022C30">
              <w:rPr>
                <w:color w:val="000000"/>
                <w:sz w:val="22"/>
                <w:szCs w:val="22"/>
              </w:rPr>
              <w:t>19500,000</w:t>
            </w:r>
          </w:p>
        </w:tc>
        <w:tc>
          <w:tcPr>
            <w:tcW w:w="309" w:type="pct"/>
            <w:tcBorders>
              <w:top w:val="nil"/>
              <w:left w:val="nil"/>
              <w:bottom w:val="single" w:sz="8" w:space="0" w:color="auto"/>
              <w:right w:val="single" w:sz="8" w:space="0" w:color="auto"/>
            </w:tcBorders>
            <w:shd w:val="clear" w:color="000000" w:fill="FFFFFF"/>
            <w:vAlign w:val="center"/>
          </w:tcPr>
          <w:p w14:paraId="07DAE276" w14:textId="77777777" w:rsidR="00022C30" w:rsidRDefault="00022C30" w:rsidP="00ED2432">
            <w:pPr>
              <w:jc w:val="center"/>
              <w:rPr>
                <w:sz w:val="22"/>
                <w:szCs w:val="22"/>
              </w:rPr>
            </w:pPr>
            <w:r w:rsidRPr="00022C30">
              <w:rPr>
                <w:color w:val="000000"/>
                <w:sz w:val="22"/>
                <w:szCs w:val="22"/>
              </w:rPr>
              <w:t> </w:t>
            </w:r>
          </w:p>
        </w:tc>
        <w:tc>
          <w:tcPr>
            <w:tcW w:w="382" w:type="pct"/>
            <w:tcBorders>
              <w:top w:val="nil"/>
              <w:left w:val="nil"/>
              <w:bottom w:val="single" w:sz="8" w:space="0" w:color="auto"/>
              <w:right w:val="single" w:sz="8" w:space="0" w:color="auto"/>
            </w:tcBorders>
            <w:shd w:val="clear" w:color="000000" w:fill="FFFFFF"/>
            <w:vAlign w:val="center"/>
          </w:tcPr>
          <w:p w14:paraId="732E7D3D" w14:textId="77777777" w:rsidR="00022C30" w:rsidRDefault="00022C30" w:rsidP="00ED2432">
            <w:pPr>
              <w:jc w:val="center"/>
              <w:rPr>
                <w:sz w:val="22"/>
                <w:szCs w:val="22"/>
              </w:rPr>
            </w:pPr>
            <w:r w:rsidRPr="00022C30">
              <w:rPr>
                <w:color w:val="000000"/>
                <w:sz w:val="22"/>
                <w:szCs w:val="22"/>
              </w:rPr>
              <w:t>1500,000</w:t>
            </w:r>
          </w:p>
        </w:tc>
        <w:tc>
          <w:tcPr>
            <w:tcW w:w="345" w:type="pct"/>
            <w:tcBorders>
              <w:top w:val="nil"/>
              <w:left w:val="nil"/>
              <w:bottom w:val="single" w:sz="8" w:space="0" w:color="auto"/>
              <w:right w:val="single" w:sz="8" w:space="0" w:color="auto"/>
            </w:tcBorders>
            <w:shd w:val="clear" w:color="000000" w:fill="FFFFFF"/>
            <w:vAlign w:val="center"/>
          </w:tcPr>
          <w:p w14:paraId="59878C16" w14:textId="77777777" w:rsidR="00022C30" w:rsidRDefault="00022C30" w:rsidP="00ED2432">
            <w:pPr>
              <w:jc w:val="center"/>
              <w:rPr>
                <w:sz w:val="22"/>
                <w:szCs w:val="22"/>
              </w:rPr>
            </w:pPr>
            <w:r w:rsidRPr="00022C30">
              <w:rPr>
                <w:color w:val="000000"/>
                <w:sz w:val="22"/>
                <w:szCs w:val="22"/>
              </w:rPr>
              <w:t>1500,000</w:t>
            </w:r>
          </w:p>
        </w:tc>
        <w:tc>
          <w:tcPr>
            <w:tcW w:w="345" w:type="pct"/>
            <w:tcBorders>
              <w:top w:val="nil"/>
              <w:left w:val="nil"/>
              <w:bottom w:val="single" w:sz="8" w:space="0" w:color="auto"/>
              <w:right w:val="single" w:sz="8" w:space="0" w:color="auto"/>
            </w:tcBorders>
            <w:shd w:val="clear" w:color="000000" w:fill="FFFFFF"/>
            <w:vAlign w:val="center"/>
          </w:tcPr>
          <w:p w14:paraId="40161CCE" w14:textId="77777777" w:rsidR="00022C30" w:rsidRDefault="00022C30" w:rsidP="00ED2432">
            <w:pPr>
              <w:jc w:val="center"/>
              <w:rPr>
                <w:sz w:val="22"/>
                <w:szCs w:val="22"/>
              </w:rPr>
            </w:pPr>
            <w:r w:rsidRPr="00022C30">
              <w:rPr>
                <w:color w:val="000000"/>
                <w:sz w:val="22"/>
                <w:szCs w:val="22"/>
              </w:rPr>
              <w:t>1500,000</w:t>
            </w:r>
          </w:p>
        </w:tc>
        <w:tc>
          <w:tcPr>
            <w:tcW w:w="345" w:type="pct"/>
            <w:tcBorders>
              <w:top w:val="nil"/>
              <w:left w:val="nil"/>
              <w:bottom w:val="single" w:sz="8" w:space="0" w:color="auto"/>
              <w:right w:val="single" w:sz="8" w:space="0" w:color="auto"/>
            </w:tcBorders>
            <w:shd w:val="clear" w:color="000000" w:fill="FFFFFF"/>
            <w:vAlign w:val="center"/>
          </w:tcPr>
          <w:p w14:paraId="2B5BEB7F" w14:textId="77777777" w:rsidR="00022C30" w:rsidRDefault="00022C30" w:rsidP="00ED2432">
            <w:pPr>
              <w:jc w:val="center"/>
              <w:rPr>
                <w:sz w:val="22"/>
                <w:szCs w:val="22"/>
              </w:rPr>
            </w:pPr>
            <w:r w:rsidRPr="00022C30">
              <w:rPr>
                <w:color w:val="000000"/>
                <w:sz w:val="22"/>
                <w:szCs w:val="22"/>
              </w:rPr>
              <w:t>1500,000</w:t>
            </w:r>
          </w:p>
        </w:tc>
        <w:tc>
          <w:tcPr>
            <w:tcW w:w="345" w:type="pct"/>
            <w:tcBorders>
              <w:top w:val="nil"/>
              <w:left w:val="nil"/>
              <w:bottom w:val="single" w:sz="8" w:space="0" w:color="auto"/>
              <w:right w:val="single" w:sz="8" w:space="0" w:color="auto"/>
            </w:tcBorders>
            <w:shd w:val="clear" w:color="000000" w:fill="FFFFFF"/>
            <w:vAlign w:val="center"/>
          </w:tcPr>
          <w:p w14:paraId="006626C1" w14:textId="77777777" w:rsidR="00022C30" w:rsidRDefault="00022C30" w:rsidP="00ED2432">
            <w:pPr>
              <w:jc w:val="center"/>
              <w:rPr>
                <w:sz w:val="22"/>
                <w:szCs w:val="22"/>
              </w:rPr>
            </w:pPr>
            <w:r w:rsidRPr="00022C30">
              <w:rPr>
                <w:color w:val="000000"/>
                <w:sz w:val="22"/>
                <w:szCs w:val="22"/>
              </w:rPr>
              <w:t>7500,000</w:t>
            </w:r>
          </w:p>
        </w:tc>
        <w:tc>
          <w:tcPr>
            <w:tcW w:w="347" w:type="pct"/>
            <w:tcBorders>
              <w:top w:val="nil"/>
              <w:left w:val="nil"/>
              <w:bottom w:val="single" w:sz="8" w:space="0" w:color="auto"/>
              <w:right w:val="single" w:sz="8" w:space="0" w:color="auto"/>
            </w:tcBorders>
            <w:shd w:val="clear" w:color="000000" w:fill="FFFFFF"/>
            <w:vAlign w:val="center"/>
          </w:tcPr>
          <w:p w14:paraId="69E975C1" w14:textId="77777777" w:rsidR="00022C30" w:rsidRDefault="00022C30" w:rsidP="00ED2432">
            <w:pPr>
              <w:jc w:val="center"/>
              <w:rPr>
                <w:sz w:val="22"/>
                <w:szCs w:val="22"/>
              </w:rPr>
            </w:pPr>
            <w:r w:rsidRPr="00022C30">
              <w:rPr>
                <w:color w:val="000000"/>
                <w:sz w:val="22"/>
                <w:szCs w:val="22"/>
              </w:rPr>
              <w:t>6000,000</w:t>
            </w:r>
          </w:p>
        </w:tc>
      </w:tr>
      <w:tr w:rsidR="00022C30" w:rsidRPr="009E4337" w14:paraId="668125AE" w14:textId="77777777" w:rsidTr="00ED2432">
        <w:trPr>
          <w:cantSplit/>
        </w:trPr>
        <w:tc>
          <w:tcPr>
            <w:tcW w:w="254" w:type="pct"/>
            <w:shd w:val="clear" w:color="000000" w:fill="FFFFFF"/>
            <w:vAlign w:val="center"/>
          </w:tcPr>
          <w:p w14:paraId="7EA837E6" w14:textId="77777777" w:rsidR="00022C30" w:rsidRPr="009E4337" w:rsidRDefault="00022C30" w:rsidP="00ED2432">
            <w:pPr>
              <w:jc w:val="center"/>
              <w:rPr>
                <w:sz w:val="22"/>
                <w:szCs w:val="22"/>
              </w:rPr>
            </w:pPr>
          </w:p>
        </w:tc>
        <w:tc>
          <w:tcPr>
            <w:tcW w:w="1944" w:type="pct"/>
            <w:shd w:val="clear" w:color="auto" w:fill="auto"/>
            <w:vAlign w:val="center"/>
          </w:tcPr>
          <w:p w14:paraId="167564D3" w14:textId="77777777" w:rsidR="00022C30" w:rsidRPr="009E4337" w:rsidRDefault="00022C30" w:rsidP="00ED2432">
            <w:pPr>
              <w:rPr>
                <w:sz w:val="22"/>
                <w:szCs w:val="22"/>
              </w:rPr>
            </w:pPr>
            <w:r w:rsidRPr="009E4337">
              <w:rPr>
                <w:sz w:val="22"/>
                <w:szCs w:val="22"/>
              </w:rPr>
              <w:t>ВСЕГО:</w:t>
            </w:r>
          </w:p>
        </w:tc>
        <w:tc>
          <w:tcPr>
            <w:tcW w:w="382" w:type="pct"/>
            <w:tcBorders>
              <w:top w:val="nil"/>
              <w:left w:val="nil"/>
              <w:bottom w:val="single" w:sz="8" w:space="0" w:color="auto"/>
              <w:right w:val="single" w:sz="8" w:space="0" w:color="auto"/>
            </w:tcBorders>
            <w:shd w:val="clear" w:color="000000" w:fill="FFFFFF"/>
            <w:vAlign w:val="center"/>
          </w:tcPr>
          <w:p w14:paraId="30A9A647" w14:textId="77777777" w:rsidR="00022C30" w:rsidRPr="009E4337" w:rsidRDefault="00022C30" w:rsidP="00ED2432">
            <w:pPr>
              <w:jc w:val="center"/>
              <w:rPr>
                <w:sz w:val="22"/>
                <w:szCs w:val="22"/>
              </w:rPr>
            </w:pPr>
            <w:r w:rsidRPr="00022C30">
              <w:rPr>
                <w:sz w:val="22"/>
                <w:szCs w:val="22"/>
              </w:rPr>
              <w:t>63976,319</w:t>
            </w:r>
          </w:p>
        </w:tc>
        <w:tc>
          <w:tcPr>
            <w:tcW w:w="309" w:type="pct"/>
            <w:tcBorders>
              <w:top w:val="nil"/>
              <w:left w:val="nil"/>
              <w:bottom w:val="single" w:sz="8" w:space="0" w:color="auto"/>
              <w:right w:val="single" w:sz="8" w:space="0" w:color="auto"/>
            </w:tcBorders>
            <w:shd w:val="clear" w:color="000000" w:fill="FFFFFF"/>
            <w:vAlign w:val="center"/>
          </w:tcPr>
          <w:p w14:paraId="775CD166" w14:textId="77777777" w:rsidR="00022C30" w:rsidRPr="009E4337" w:rsidRDefault="00022C30" w:rsidP="00ED2432">
            <w:pPr>
              <w:jc w:val="center"/>
              <w:rPr>
                <w:sz w:val="22"/>
                <w:szCs w:val="22"/>
              </w:rPr>
            </w:pPr>
            <w:r w:rsidRPr="00022C30">
              <w:rPr>
                <w:sz w:val="22"/>
                <w:szCs w:val="22"/>
              </w:rPr>
              <w:t>150,000</w:t>
            </w:r>
          </w:p>
        </w:tc>
        <w:tc>
          <w:tcPr>
            <w:tcW w:w="382" w:type="pct"/>
            <w:tcBorders>
              <w:top w:val="nil"/>
              <w:left w:val="nil"/>
              <w:bottom w:val="single" w:sz="8" w:space="0" w:color="auto"/>
              <w:right w:val="single" w:sz="8" w:space="0" w:color="auto"/>
            </w:tcBorders>
            <w:shd w:val="clear" w:color="000000" w:fill="FFFFFF"/>
            <w:vAlign w:val="center"/>
          </w:tcPr>
          <w:p w14:paraId="3EDA2D91" w14:textId="77777777" w:rsidR="00022C30" w:rsidRPr="009E4337" w:rsidRDefault="00022C30" w:rsidP="00ED2432">
            <w:pPr>
              <w:jc w:val="center"/>
              <w:rPr>
                <w:sz w:val="22"/>
                <w:szCs w:val="22"/>
              </w:rPr>
            </w:pPr>
            <w:r w:rsidRPr="00022C30">
              <w:rPr>
                <w:sz w:val="22"/>
                <w:szCs w:val="22"/>
              </w:rPr>
              <w:t>12762,604</w:t>
            </w:r>
          </w:p>
        </w:tc>
        <w:tc>
          <w:tcPr>
            <w:tcW w:w="345" w:type="pct"/>
            <w:tcBorders>
              <w:top w:val="nil"/>
              <w:left w:val="nil"/>
              <w:bottom w:val="single" w:sz="8" w:space="0" w:color="auto"/>
              <w:right w:val="single" w:sz="8" w:space="0" w:color="auto"/>
            </w:tcBorders>
            <w:shd w:val="clear" w:color="000000" w:fill="FFFFFF"/>
            <w:vAlign w:val="center"/>
          </w:tcPr>
          <w:p w14:paraId="5312E2B9" w14:textId="77777777" w:rsidR="00022C30" w:rsidRPr="009E4337" w:rsidRDefault="00022C30" w:rsidP="00ED2432">
            <w:pPr>
              <w:jc w:val="center"/>
              <w:rPr>
                <w:sz w:val="22"/>
                <w:szCs w:val="22"/>
              </w:rPr>
            </w:pPr>
            <w:r w:rsidRPr="00022C30">
              <w:rPr>
                <w:sz w:val="22"/>
                <w:szCs w:val="22"/>
              </w:rPr>
              <w:t>10431,088</w:t>
            </w:r>
          </w:p>
        </w:tc>
        <w:tc>
          <w:tcPr>
            <w:tcW w:w="345" w:type="pct"/>
            <w:tcBorders>
              <w:top w:val="nil"/>
              <w:left w:val="nil"/>
              <w:bottom w:val="single" w:sz="8" w:space="0" w:color="auto"/>
              <w:right w:val="single" w:sz="8" w:space="0" w:color="auto"/>
            </w:tcBorders>
            <w:shd w:val="clear" w:color="000000" w:fill="FFFFFF"/>
            <w:vAlign w:val="center"/>
          </w:tcPr>
          <w:p w14:paraId="1690C540" w14:textId="77777777" w:rsidR="00022C30" w:rsidRPr="009E4337" w:rsidRDefault="00022C30" w:rsidP="00ED2432">
            <w:pPr>
              <w:jc w:val="center"/>
              <w:rPr>
                <w:sz w:val="22"/>
                <w:szCs w:val="22"/>
              </w:rPr>
            </w:pPr>
            <w:r w:rsidRPr="00022C30">
              <w:rPr>
                <w:sz w:val="22"/>
                <w:szCs w:val="22"/>
              </w:rPr>
              <w:t>10237,073</w:t>
            </w:r>
          </w:p>
        </w:tc>
        <w:tc>
          <w:tcPr>
            <w:tcW w:w="345" w:type="pct"/>
            <w:tcBorders>
              <w:top w:val="nil"/>
              <w:left w:val="nil"/>
              <w:bottom w:val="single" w:sz="8" w:space="0" w:color="auto"/>
              <w:right w:val="single" w:sz="8" w:space="0" w:color="auto"/>
            </w:tcBorders>
            <w:shd w:val="clear" w:color="000000" w:fill="FFFFFF"/>
            <w:vAlign w:val="center"/>
          </w:tcPr>
          <w:p w14:paraId="4AEBED42" w14:textId="77777777" w:rsidR="00022C30" w:rsidRPr="009E4337" w:rsidRDefault="00022C30" w:rsidP="00ED2432">
            <w:pPr>
              <w:jc w:val="center"/>
              <w:rPr>
                <w:sz w:val="22"/>
                <w:szCs w:val="22"/>
              </w:rPr>
            </w:pPr>
            <w:r w:rsidRPr="00022C30">
              <w:rPr>
                <w:sz w:val="22"/>
                <w:szCs w:val="22"/>
              </w:rPr>
              <w:t>4557,399</w:t>
            </w:r>
          </w:p>
        </w:tc>
        <w:tc>
          <w:tcPr>
            <w:tcW w:w="345" w:type="pct"/>
            <w:tcBorders>
              <w:top w:val="nil"/>
              <w:left w:val="nil"/>
              <w:bottom w:val="single" w:sz="8" w:space="0" w:color="auto"/>
              <w:right w:val="single" w:sz="8" w:space="0" w:color="auto"/>
            </w:tcBorders>
            <w:shd w:val="clear" w:color="000000" w:fill="FFFFFF"/>
            <w:vAlign w:val="center"/>
          </w:tcPr>
          <w:p w14:paraId="57F9E1FB" w14:textId="77777777" w:rsidR="00022C30" w:rsidRPr="009E4337" w:rsidRDefault="00022C30" w:rsidP="00ED2432">
            <w:pPr>
              <w:jc w:val="center"/>
              <w:rPr>
                <w:sz w:val="22"/>
                <w:szCs w:val="22"/>
              </w:rPr>
            </w:pPr>
            <w:r w:rsidRPr="00022C30">
              <w:rPr>
                <w:sz w:val="22"/>
                <w:szCs w:val="22"/>
              </w:rPr>
              <w:t>17088,155</w:t>
            </w:r>
          </w:p>
        </w:tc>
        <w:tc>
          <w:tcPr>
            <w:tcW w:w="347" w:type="pct"/>
            <w:tcBorders>
              <w:top w:val="nil"/>
              <w:left w:val="nil"/>
              <w:bottom w:val="single" w:sz="8" w:space="0" w:color="auto"/>
              <w:right w:val="single" w:sz="8" w:space="0" w:color="auto"/>
            </w:tcBorders>
            <w:shd w:val="clear" w:color="000000" w:fill="FFFFFF"/>
            <w:vAlign w:val="center"/>
          </w:tcPr>
          <w:p w14:paraId="285F2E54" w14:textId="77777777" w:rsidR="00022C30" w:rsidRPr="009E4337" w:rsidRDefault="00022C30" w:rsidP="00ED2432">
            <w:pPr>
              <w:jc w:val="center"/>
              <w:rPr>
                <w:sz w:val="22"/>
                <w:szCs w:val="22"/>
              </w:rPr>
            </w:pPr>
            <w:r w:rsidRPr="00022C30">
              <w:rPr>
                <w:sz w:val="22"/>
                <w:szCs w:val="22"/>
              </w:rPr>
              <w:t>8750,000</w:t>
            </w:r>
          </w:p>
        </w:tc>
      </w:tr>
    </w:tbl>
    <w:p w14:paraId="4A4CFD67" w14:textId="77777777" w:rsidR="002750DC" w:rsidRPr="009E4337" w:rsidRDefault="002750DC" w:rsidP="0006129B">
      <w:pPr>
        <w:tabs>
          <w:tab w:val="left" w:pos="0"/>
        </w:tabs>
      </w:pPr>
      <w:r w:rsidRPr="009E4337">
        <w:t>*- Объемы инвестиций в развитие системы теплоснабжения определены по укрупненным показателям на основании объектов-аналогов и должны быть уточнены на последующих стадиях проектирования.</w:t>
      </w:r>
    </w:p>
    <w:p w14:paraId="06A24837" w14:textId="77777777" w:rsidR="00464F0A" w:rsidRPr="009E4337" w:rsidRDefault="00CC521F" w:rsidP="0006129B">
      <w:pPr>
        <w:pStyle w:val="21"/>
        <w:spacing w:line="240" w:lineRule="auto"/>
        <w:rPr>
          <w:rStyle w:val="mark"/>
        </w:rPr>
      </w:pPr>
      <w:bookmarkStart w:id="596" w:name="_Toc158278797"/>
      <w:bookmarkStart w:id="597" w:name="_Toc183331906"/>
      <w:r w:rsidRPr="009E4337">
        <w:rPr>
          <w:rStyle w:val="ed"/>
        </w:rPr>
        <w:t>16.2</w:t>
      </w:r>
      <w:r w:rsidR="005F699F" w:rsidRPr="009E4337">
        <w:rPr>
          <w:rStyle w:val="ed"/>
        </w:rPr>
        <w:t> </w:t>
      </w:r>
      <w:r w:rsidRPr="009E4337">
        <w:rPr>
          <w:rStyle w:val="ed"/>
        </w:rPr>
        <w:t>П</w:t>
      </w:r>
      <w:r w:rsidR="00CE6763" w:rsidRPr="009E4337">
        <w:rPr>
          <w:rStyle w:val="ed"/>
        </w:rPr>
        <w:t>еречень мероприятий по строительству, реконструкции, техническому перевооружению и (или) модернизации тепловых сетей и сооружений на них</w:t>
      </w:r>
      <w:bookmarkEnd w:id="596"/>
      <w:bookmarkEnd w:id="597"/>
    </w:p>
    <w:p w14:paraId="1AB919C2" w14:textId="30A9397F" w:rsidR="002750DC" w:rsidRPr="009E4337" w:rsidRDefault="00614739" w:rsidP="0006129B">
      <w:pPr>
        <w:ind w:firstLine="567"/>
        <w:rPr>
          <w:rStyle w:val="mark"/>
        </w:rPr>
      </w:pPr>
      <w:r w:rsidRPr="009E4337">
        <w:rPr>
          <w:rStyle w:val="mark"/>
        </w:rPr>
        <w:t>Перечень мероприятий по строительству, реконструкции и техническому перевооружению тепловых сетей привед</w:t>
      </w:r>
      <w:r w:rsidR="00B518E3" w:rsidRPr="009E4337">
        <w:rPr>
          <w:rStyle w:val="mark"/>
        </w:rPr>
        <w:t>е</w:t>
      </w:r>
      <w:r w:rsidRPr="009E4337">
        <w:rPr>
          <w:rStyle w:val="mark"/>
        </w:rPr>
        <w:t>н в таблиц</w:t>
      </w:r>
      <w:r w:rsidR="00D02D82" w:rsidRPr="009E4337">
        <w:rPr>
          <w:rStyle w:val="mark"/>
        </w:rPr>
        <w:t>е</w:t>
      </w:r>
      <w:r w:rsidRPr="009E4337">
        <w:rPr>
          <w:rStyle w:val="mark"/>
        </w:rPr>
        <w:t xml:space="preserve"> </w:t>
      </w:r>
      <w:r w:rsidR="009E4337">
        <w:rPr>
          <w:rStyle w:val="mark"/>
        </w:rPr>
        <w:t>59</w:t>
      </w:r>
      <w:r w:rsidR="002750DC" w:rsidRPr="009E4337">
        <w:rPr>
          <w:rStyle w:val="mark"/>
        </w:rPr>
        <w:t>.</w:t>
      </w:r>
    </w:p>
    <w:p w14:paraId="4A1DEEA8" w14:textId="02DE1824" w:rsidR="005F699F" w:rsidRPr="009E4337" w:rsidRDefault="00CC521F" w:rsidP="0006129B">
      <w:pPr>
        <w:pStyle w:val="21"/>
        <w:spacing w:line="240" w:lineRule="auto"/>
      </w:pPr>
      <w:bookmarkStart w:id="598" w:name="_Toc158278798"/>
      <w:bookmarkStart w:id="599" w:name="_Toc183331907"/>
      <w:r w:rsidRPr="009E4337">
        <w:rPr>
          <w:rStyle w:val="ed"/>
        </w:rPr>
        <w:t>16.3</w:t>
      </w:r>
      <w:r w:rsidR="005F699F" w:rsidRPr="009E4337">
        <w:rPr>
          <w:rStyle w:val="ed"/>
        </w:rPr>
        <w:t> </w:t>
      </w:r>
      <w:bookmarkEnd w:id="598"/>
      <w:r w:rsidR="009F6872">
        <w:rPr>
          <w:rStyle w:val="ed"/>
        </w:rPr>
        <w:t>П</w:t>
      </w:r>
      <w:r w:rsidR="009F6872" w:rsidRPr="009F6872">
        <w:rPr>
          <w:rStyle w:val="ed"/>
        </w:rPr>
        <w:t>еречень мероприятий, обеспечивающих перевод открытых систем теплоснабжения (горячего водоснабжения), отдельных участков таких систем на закрытые системы горячего водоснабжения</w:t>
      </w:r>
      <w:bookmarkEnd w:id="599"/>
    </w:p>
    <w:p w14:paraId="2EF8204F" w14:textId="7CBA1DB4" w:rsidR="00022C30" w:rsidRPr="009E4337" w:rsidRDefault="00022C30" w:rsidP="00022C30">
      <w:pPr>
        <w:ind w:firstLine="567"/>
        <w:rPr>
          <w:rStyle w:val="mark"/>
        </w:rPr>
      </w:pPr>
      <w:bookmarkStart w:id="600" w:name="_Hlk183270763"/>
      <w:bookmarkStart w:id="601" w:name="_Toc158278799"/>
      <w:r w:rsidRPr="009E4337">
        <w:rPr>
          <w:rStyle w:val="mark"/>
        </w:rPr>
        <w:t>Перечень мероприятий</w:t>
      </w:r>
      <w:r w:rsidR="009F6872">
        <w:rPr>
          <w:rStyle w:val="mark"/>
        </w:rPr>
        <w:t>, обеспечивающий</w:t>
      </w:r>
      <w:r w:rsidRPr="009E4337">
        <w:rPr>
          <w:rStyle w:val="mark"/>
        </w:rPr>
        <w:t xml:space="preserve"> </w:t>
      </w:r>
      <w:r w:rsidR="009F6872" w:rsidRPr="009F6872">
        <w:rPr>
          <w:rStyle w:val="mark"/>
        </w:rPr>
        <w:t>переход от открытых систем теплоснабжения (горячего водоснабжения) на закрытые системы горячего водоснабжения</w:t>
      </w:r>
      <w:r w:rsidR="009F6872">
        <w:rPr>
          <w:rStyle w:val="mark"/>
        </w:rPr>
        <w:t>,</w:t>
      </w:r>
      <w:r w:rsidRPr="009E4337">
        <w:rPr>
          <w:rStyle w:val="mark"/>
        </w:rPr>
        <w:t xml:space="preserve"> приведен в таблице </w:t>
      </w:r>
      <w:r>
        <w:rPr>
          <w:rStyle w:val="mark"/>
        </w:rPr>
        <w:t>59</w:t>
      </w:r>
      <w:r w:rsidRPr="009E4337">
        <w:rPr>
          <w:rStyle w:val="mark"/>
        </w:rPr>
        <w:t>.</w:t>
      </w:r>
    </w:p>
    <w:p w14:paraId="7C4E63B1" w14:textId="136C687C" w:rsidR="00815EB7" w:rsidRPr="009E4337" w:rsidRDefault="007D12AB" w:rsidP="0006129B">
      <w:pPr>
        <w:pStyle w:val="21"/>
        <w:spacing w:line="240" w:lineRule="auto"/>
        <w:rPr>
          <w:rFonts w:eastAsia="Microsoft YaHei"/>
        </w:rPr>
      </w:pPr>
      <w:bookmarkStart w:id="602" w:name="_Toc183331908"/>
      <w:bookmarkEnd w:id="600"/>
      <w:r w:rsidRPr="009E4337">
        <w:rPr>
          <w:rFonts w:eastAsia="Microsoft YaHei"/>
        </w:rPr>
        <w:t>16.</w:t>
      </w:r>
      <w:r w:rsidR="00CC521F" w:rsidRPr="009E4337">
        <w:rPr>
          <w:rFonts w:eastAsia="Microsoft YaHei"/>
        </w:rPr>
        <w:t xml:space="preserve">4 </w:t>
      </w:r>
      <w:r w:rsidR="00335D61" w:rsidRPr="009E4337">
        <w:rPr>
          <w:rFonts w:eastAsia="Microsoft YaHei"/>
        </w:rPr>
        <w:t xml:space="preserve">Состав изменений, выполненных </w:t>
      </w:r>
      <w:r w:rsidR="00540956" w:rsidRPr="009E4337">
        <w:rPr>
          <w:rFonts w:eastAsia="Microsoft YaHei"/>
        </w:rPr>
        <w:t>в доработанной и (или) актуализированной схеме теплоснабжения</w:t>
      </w:r>
      <w:bookmarkEnd w:id="601"/>
      <w:bookmarkEnd w:id="602"/>
    </w:p>
    <w:p w14:paraId="665387B1" w14:textId="43DF1BFC" w:rsidR="0062286A" w:rsidRPr="009E4337" w:rsidRDefault="001E78EB" w:rsidP="0006129B">
      <w:pPr>
        <w:ind w:firstLine="567"/>
        <w:rPr>
          <w:lang w:eastAsia="ar-SA"/>
        </w:rPr>
      </w:pPr>
      <w:r w:rsidRPr="009E4337">
        <w:t xml:space="preserve">Глава переработана </w:t>
      </w:r>
      <w:r w:rsidR="003F7AC4" w:rsidRPr="009E4337">
        <w:t xml:space="preserve">в соответствии </w:t>
      </w:r>
      <w:r w:rsidR="00DD0BFB" w:rsidRPr="009E4337">
        <w:t xml:space="preserve">с действующей редакцией </w:t>
      </w:r>
      <w:r w:rsidR="00C879D3" w:rsidRPr="009E4337">
        <w:t>Постановления Правительства РФ от 22.02.2012 № 154</w:t>
      </w:r>
      <w:r w:rsidR="00B95373" w:rsidRPr="009E4337">
        <w:t xml:space="preserve"> </w:t>
      </w:r>
      <w:r w:rsidR="0098168B" w:rsidRPr="009E4337">
        <w:t>«</w:t>
      </w:r>
      <w:r w:rsidR="00DD0BFB" w:rsidRPr="009E4337">
        <w:t xml:space="preserve">О требованиях к схемам теплоснабжения, порядку их </w:t>
      </w:r>
      <w:r w:rsidR="008E4EBE" w:rsidRPr="009E4337">
        <w:t>разработки</w:t>
      </w:r>
      <w:r w:rsidR="00DD0BFB" w:rsidRPr="009E4337">
        <w:t xml:space="preserve"> и утверждения</w:t>
      </w:r>
      <w:r w:rsidR="0098168B" w:rsidRPr="009E4337">
        <w:t>»</w:t>
      </w:r>
      <w:r w:rsidR="00DD0BFB" w:rsidRPr="009E4337">
        <w:t xml:space="preserve"> </w:t>
      </w:r>
      <w:r w:rsidR="00C6704F" w:rsidRPr="009E4337">
        <w:t xml:space="preserve">(в редакции </w:t>
      </w:r>
      <w:r w:rsidR="007010E8" w:rsidRPr="009E4337">
        <w:t>Постановлений Правительства РФ</w:t>
      </w:r>
      <w:r w:rsidR="00DD0BFB" w:rsidRPr="009E4337">
        <w:t xml:space="preserve"> от 07.10.2014 № 1016, от 18.0</w:t>
      </w:r>
      <w:r w:rsidR="003E674F" w:rsidRPr="009E4337">
        <w:t>7.</w:t>
      </w:r>
      <w:r w:rsidR="00DD0BFB" w:rsidRPr="009E4337">
        <w:t>2016 № 208, от 2</w:t>
      </w:r>
      <w:r w:rsidR="003E674F" w:rsidRPr="009E4337">
        <w:t>7.</w:t>
      </w:r>
      <w:r w:rsidR="00DD0BFB" w:rsidRPr="009E4337">
        <w:t>0</w:t>
      </w:r>
      <w:r w:rsidR="003E674F" w:rsidRPr="009E4337">
        <w:t>7.</w:t>
      </w:r>
      <w:r w:rsidR="00DD0BFB" w:rsidRPr="009E4337">
        <w:t>2016 № 229, от 12.07.2016 № 666, от 0</w:t>
      </w:r>
      <w:r w:rsidR="003E674F" w:rsidRPr="009E4337">
        <w:t>7.</w:t>
      </w:r>
      <w:r w:rsidR="00DD0BFB" w:rsidRPr="009E4337">
        <w:t>04.2018 № 405, от 16.0</w:t>
      </w:r>
      <w:r w:rsidR="003E674F" w:rsidRPr="009E4337">
        <w:t>7.</w:t>
      </w:r>
      <w:r w:rsidR="00DD0BFB" w:rsidRPr="009E4337">
        <w:t>2019 № 276) и Методическими указаниями</w:t>
      </w:r>
      <w:r w:rsidR="00127490" w:rsidRPr="009E4337">
        <w:t xml:space="preserve"> (</w:t>
      </w:r>
      <w:r w:rsidR="003965AF" w:rsidRPr="009E4337">
        <w:t>утв. Приказом Минэнерго России от 05.0</w:t>
      </w:r>
      <w:r w:rsidR="003E674F" w:rsidRPr="009E4337">
        <w:t>7.</w:t>
      </w:r>
      <w:r w:rsidR="003965AF" w:rsidRPr="009E4337">
        <w:t xml:space="preserve">2019 № 212 </w:t>
      </w:r>
      <w:r w:rsidR="0098168B" w:rsidRPr="009E4337">
        <w:t>«</w:t>
      </w:r>
      <w:r w:rsidR="003965AF" w:rsidRPr="009E4337">
        <w:t>Об утверждении Методических указаний по разработке схем теплоснабжения</w:t>
      </w:r>
      <w:r w:rsidR="0098168B" w:rsidRPr="009E4337">
        <w:t>»</w:t>
      </w:r>
      <w:r w:rsidR="00127490" w:rsidRPr="009E4337">
        <w:t>).</w:t>
      </w:r>
    </w:p>
    <w:p w14:paraId="2D897E06" w14:textId="77777777" w:rsidR="0062286A" w:rsidRPr="009E4337" w:rsidRDefault="0062286A" w:rsidP="0006129B">
      <w:pPr>
        <w:suppressAutoHyphens/>
        <w:ind w:firstLine="567"/>
        <w:rPr>
          <w:lang w:eastAsia="ar-SA"/>
        </w:rPr>
        <w:sectPr w:rsidR="0062286A" w:rsidRPr="009E4337" w:rsidSect="004C5CD6">
          <w:pgSz w:w="16838" w:h="11906" w:orient="landscape"/>
          <w:pgMar w:top="1134" w:right="851" w:bottom="1134" w:left="1134" w:header="708" w:footer="708" w:gutter="0"/>
          <w:cols w:space="708"/>
          <w:docGrid w:linePitch="360"/>
        </w:sectPr>
      </w:pPr>
    </w:p>
    <w:p w14:paraId="0EB4752A" w14:textId="77777777" w:rsidR="005F699F" w:rsidRPr="009E4337" w:rsidRDefault="00BB7B26" w:rsidP="0006129B">
      <w:pPr>
        <w:pStyle w:val="1"/>
        <w:ind w:firstLine="567"/>
      </w:pPr>
      <w:bookmarkStart w:id="603" w:name="_Toc158278800"/>
      <w:bookmarkStart w:id="604" w:name="_Toc183331909"/>
      <w:r w:rsidRPr="009E4337">
        <w:rPr>
          <w:rStyle w:val="ed"/>
          <w:caps w:val="0"/>
          <w:sz w:val="23"/>
          <w:szCs w:val="23"/>
        </w:rPr>
        <w:lastRenderedPageBreak/>
        <w:t>ГЛАВА</w:t>
      </w:r>
      <w:r w:rsidR="005F699F" w:rsidRPr="009E4337">
        <w:rPr>
          <w:rStyle w:val="ed"/>
          <w:sz w:val="23"/>
          <w:szCs w:val="23"/>
        </w:rPr>
        <w:t xml:space="preserve"> 17 </w:t>
      </w:r>
      <w:r w:rsidR="00CE6763" w:rsidRPr="009E4337">
        <w:rPr>
          <w:rStyle w:val="ed"/>
          <w:sz w:val="23"/>
          <w:szCs w:val="23"/>
        </w:rPr>
        <w:t>Замечания и предложения к проекту схемы теплоснабжения</w:t>
      </w:r>
      <w:bookmarkEnd w:id="603"/>
      <w:bookmarkEnd w:id="604"/>
    </w:p>
    <w:p w14:paraId="3BFF7C96" w14:textId="77777777" w:rsidR="00747340" w:rsidRPr="009E4337" w:rsidRDefault="00747340" w:rsidP="0006129B">
      <w:pPr>
        <w:pStyle w:val="21"/>
        <w:spacing w:line="240" w:lineRule="auto"/>
        <w:ind w:right="-145"/>
        <w:rPr>
          <w:rStyle w:val="ed"/>
        </w:rPr>
      </w:pPr>
      <w:bookmarkStart w:id="605" w:name="_Toc158278801"/>
      <w:bookmarkStart w:id="606" w:name="_Toc183331910"/>
      <w:r w:rsidRPr="009E4337">
        <w:rPr>
          <w:rStyle w:val="ed"/>
        </w:rPr>
        <w:t xml:space="preserve">17.1 </w:t>
      </w:r>
      <w:r w:rsidR="00CE6763" w:rsidRPr="009E4337">
        <w:rPr>
          <w:rStyle w:val="ed"/>
        </w:rPr>
        <w:t>Перечень всех замечаний и предложений, поступивших при разработке, утверждении и актуализации схемы теплоснабжения</w:t>
      </w:r>
      <w:bookmarkEnd w:id="605"/>
      <w:bookmarkEnd w:id="606"/>
    </w:p>
    <w:p w14:paraId="535B6666" w14:textId="77777777" w:rsidR="00747340" w:rsidRPr="009E4337" w:rsidRDefault="00747340" w:rsidP="0006129B">
      <w:pPr>
        <w:ind w:right="-145" w:firstLine="567"/>
        <w:rPr>
          <w:rStyle w:val="ed"/>
        </w:rPr>
      </w:pPr>
      <w:r w:rsidRPr="009E4337">
        <w:rPr>
          <w:rStyle w:val="ed"/>
        </w:rPr>
        <w:t>Замечания, поступившие в ходе разработки</w:t>
      </w:r>
      <w:r w:rsidR="008E4EBE" w:rsidRPr="009E4337">
        <w:rPr>
          <w:rStyle w:val="ed"/>
        </w:rPr>
        <w:t xml:space="preserve"> и</w:t>
      </w:r>
      <w:r w:rsidRPr="009E4337">
        <w:rPr>
          <w:rStyle w:val="ed"/>
        </w:rPr>
        <w:t xml:space="preserve"> утверждения схемы теплоснабжения</w:t>
      </w:r>
      <w:r w:rsidR="00CE6763" w:rsidRPr="009E4337">
        <w:rPr>
          <w:rStyle w:val="ed"/>
        </w:rPr>
        <w:t>,</w:t>
      </w:r>
      <w:r w:rsidRPr="009E4337">
        <w:rPr>
          <w:rStyle w:val="ed"/>
        </w:rPr>
        <w:t xml:space="preserve"> были учтены в итоговом варианте схему теплоснабжения.</w:t>
      </w:r>
    </w:p>
    <w:p w14:paraId="74744413" w14:textId="77777777" w:rsidR="00747340" w:rsidRPr="009E4337" w:rsidRDefault="00747340" w:rsidP="0006129B">
      <w:pPr>
        <w:pStyle w:val="21"/>
        <w:spacing w:line="240" w:lineRule="auto"/>
        <w:ind w:right="-145"/>
        <w:rPr>
          <w:rStyle w:val="ed"/>
        </w:rPr>
      </w:pPr>
      <w:bookmarkStart w:id="607" w:name="_Toc158278802"/>
      <w:bookmarkStart w:id="608" w:name="_Toc183331911"/>
      <w:r w:rsidRPr="009E4337">
        <w:rPr>
          <w:rStyle w:val="ed"/>
        </w:rPr>
        <w:t xml:space="preserve">17.2 </w:t>
      </w:r>
      <w:r w:rsidR="00CE6763" w:rsidRPr="009E4337">
        <w:rPr>
          <w:rStyle w:val="ed"/>
        </w:rPr>
        <w:t>Ответы разработчиков проекта схемы теплоснабжения на замечания и предложения</w:t>
      </w:r>
      <w:bookmarkEnd w:id="607"/>
      <w:bookmarkEnd w:id="608"/>
    </w:p>
    <w:p w14:paraId="2B6471C2" w14:textId="77777777" w:rsidR="00747340" w:rsidRPr="009E4337" w:rsidRDefault="00747340" w:rsidP="0006129B">
      <w:pPr>
        <w:ind w:right="-145" w:firstLine="567"/>
        <w:rPr>
          <w:rStyle w:val="ed"/>
        </w:rPr>
      </w:pPr>
      <w:r w:rsidRPr="009E4337">
        <w:rPr>
          <w:rStyle w:val="ed"/>
        </w:rPr>
        <w:t>Замечания и предложения к проекту схемы теплоснабжения были доработаны по условиям Технического задания на разработку схемы теплоснабжения.</w:t>
      </w:r>
    </w:p>
    <w:p w14:paraId="476CE5D6" w14:textId="77777777" w:rsidR="00747340" w:rsidRPr="009E4337" w:rsidRDefault="00747340" w:rsidP="0006129B">
      <w:pPr>
        <w:pStyle w:val="21"/>
        <w:spacing w:line="240" w:lineRule="auto"/>
        <w:ind w:right="-145"/>
        <w:rPr>
          <w:rStyle w:val="ed"/>
        </w:rPr>
      </w:pPr>
      <w:bookmarkStart w:id="609" w:name="_Toc158278803"/>
      <w:bookmarkStart w:id="610" w:name="_Toc183331912"/>
      <w:r w:rsidRPr="009E4337">
        <w:rPr>
          <w:rStyle w:val="ed"/>
        </w:rPr>
        <w:t xml:space="preserve">17.3 </w:t>
      </w:r>
      <w:r w:rsidR="00CE6763" w:rsidRPr="009E4337">
        <w:rPr>
          <w:rStyle w:val="ed"/>
        </w:rPr>
        <w:t>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bookmarkEnd w:id="609"/>
      <w:bookmarkEnd w:id="610"/>
    </w:p>
    <w:p w14:paraId="37BA0BB9" w14:textId="77777777" w:rsidR="00747340" w:rsidRPr="009E4337" w:rsidRDefault="00747340" w:rsidP="0006129B">
      <w:pPr>
        <w:ind w:right="-145" w:firstLine="567"/>
        <w:rPr>
          <w:rStyle w:val="ed"/>
        </w:rPr>
      </w:pPr>
      <w:r w:rsidRPr="009E4337">
        <w:rPr>
          <w:rStyle w:val="ed"/>
        </w:rPr>
        <w:t>В проект схемы теплоснабжения были внесены следующие изменения:</w:t>
      </w:r>
    </w:p>
    <w:p w14:paraId="77608EE5" w14:textId="77777777" w:rsidR="00747340" w:rsidRPr="009E4337" w:rsidRDefault="00566367" w:rsidP="0006129B">
      <w:pPr>
        <w:ind w:right="-145" w:firstLine="567"/>
        <w:rPr>
          <w:rStyle w:val="ed"/>
        </w:rPr>
      </w:pPr>
      <w:r w:rsidRPr="009E4337">
        <w:rPr>
          <w:rStyle w:val="ed"/>
        </w:rPr>
        <w:t>1)</w:t>
      </w:r>
      <w:r w:rsidR="00747340" w:rsidRPr="009E4337">
        <w:rPr>
          <w:rStyle w:val="ed"/>
        </w:rPr>
        <w:t xml:space="preserve"> скорректированы объемы выработки и пол</w:t>
      </w:r>
      <w:r w:rsidR="00984562" w:rsidRPr="009E4337">
        <w:rPr>
          <w:rStyle w:val="ed"/>
        </w:rPr>
        <w:t>езного отпуска тепловой энергии;</w:t>
      </w:r>
    </w:p>
    <w:p w14:paraId="4E56ED76" w14:textId="77777777" w:rsidR="00747340" w:rsidRPr="009E4337" w:rsidRDefault="00566367" w:rsidP="0006129B">
      <w:pPr>
        <w:ind w:right="-145" w:firstLine="567"/>
        <w:rPr>
          <w:rStyle w:val="ed"/>
        </w:rPr>
      </w:pPr>
      <w:r w:rsidRPr="009E4337">
        <w:rPr>
          <w:rStyle w:val="ed"/>
        </w:rPr>
        <w:t>2)</w:t>
      </w:r>
      <w:r w:rsidR="00747340" w:rsidRPr="009E4337">
        <w:rPr>
          <w:rStyle w:val="ed"/>
        </w:rPr>
        <w:t xml:space="preserve"> скорректированы мощно</w:t>
      </w:r>
      <w:r w:rsidR="00984562" w:rsidRPr="009E4337">
        <w:rPr>
          <w:rStyle w:val="ed"/>
        </w:rPr>
        <w:t>сти источников тепловой энергии;</w:t>
      </w:r>
    </w:p>
    <w:p w14:paraId="77E0B4E2" w14:textId="77777777" w:rsidR="00747340" w:rsidRPr="009E4337" w:rsidRDefault="00566367" w:rsidP="0006129B">
      <w:pPr>
        <w:ind w:right="-145" w:firstLine="567"/>
        <w:rPr>
          <w:rStyle w:val="ed"/>
        </w:rPr>
      </w:pPr>
      <w:r w:rsidRPr="009E4337">
        <w:rPr>
          <w:rStyle w:val="ed"/>
        </w:rPr>
        <w:t>3)</w:t>
      </w:r>
      <w:r w:rsidR="00747340" w:rsidRPr="009E4337">
        <w:rPr>
          <w:rStyle w:val="ed"/>
        </w:rPr>
        <w:t xml:space="preserve"> уточнены планы мероприятий по развитию систем теплоснабжения</w:t>
      </w:r>
      <w:r w:rsidR="00984562" w:rsidRPr="009E4337">
        <w:rPr>
          <w:rStyle w:val="ed"/>
        </w:rPr>
        <w:t>;</w:t>
      </w:r>
    </w:p>
    <w:p w14:paraId="02884D53" w14:textId="3D10D8AB" w:rsidR="00134FC3" w:rsidRPr="009E4337" w:rsidRDefault="00566367" w:rsidP="0006129B">
      <w:pPr>
        <w:ind w:right="-145" w:firstLine="567"/>
        <w:rPr>
          <w:rStyle w:val="ed"/>
        </w:rPr>
      </w:pPr>
      <w:r w:rsidRPr="009E4337">
        <w:rPr>
          <w:rStyle w:val="ed"/>
        </w:rPr>
        <w:t>4)</w:t>
      </w:r>
      <w:r w:rsidR="00134FC3" w:rsidRPr="009E4337">
        <w:rPr>
          <w:rStyle w:val="ed"/>
        </w:rPr>
        <w:t xml:space="preserve"> доработаны все разделы и главы схемы теплоснабжения в </w:t>
      </w:r>
      <w:r w:rsidR="009A3B89" w:rsidRPr="009E4337">
        <w:rPr>
          <w:rStyle w:val="ed"/>
        </w:rPr>
        <w:t>соответствии</w:t>
      </w:r>
      <w:r w:rsidR="00134FC3" w:rsidRPr="009E4337">
        <w:rPr>
          <w:rStyle w:val="ed"/>
        </w:rPr>
        <w:t xml:space="preserve"> с требованиями Постановлени</w:t>
      </w:r>
      <w:r w:rsidR="00DE55A1" w:rsidRPr="009E4337">
        <w:rPr>
          <w:rStyle w:val="ed"/>
        </w:rPr>
        <w:t>я</w:t>
      </w:r>
      <w:r w:rsidR="00134FC3" w:rsidRPr="009E4337">
        <w:rPr>
          <w:rStyle w:val="ed"/>
        </w:rPr>
        <w:t xml:space="preserve"> Правительс</w:t>
      </w:r>
      <w:r w:rsidR="00DE55A1" w:rsidRPr="009E4337">
        <w:rPr>
          <w:rStyle w:val="ed"/>
        </w:rPr>
        <w:t>тва РФ от 22.02.</w:t>
      </w:r>
      <w:r w:rsidR="00134FC3" w:rsidRPr="009E4337">
        <w:rPr>
          <w:rStyle w:val="ed"/>
        </w:rPr>
        <w:t xml:space="preserve">2012 № 154 </w:t>
      </w:r>
      <w:r w:rsidR="0098168B" w:rsidRPr="009E4337">
        <w:rPr>
          <w:rStyle w:val="ed"/>
        </w:rPr>
        <w:t>«</w:t>
      </w:r>
      <w:r w:rsidR="00134FC3" w:rsidRPr="009E4337">
        <w:rPr>
          <w:rStyle w:val="ed"/>
        </w:rPr>
        <w:t>О требованиях к схемам теплоснабжения, порядку их разработки и утверждения</w:t>
      </w:r>
      <w:r w:rsidR="0098168B" w:rsidRPr="009E4337">
        <w:rPr>
          <w:rStyle w:val="ed"/>
        </w:rPr>
        <w:t>»</w:t>
      </w:r>
      <w:r w:rsidR="00134FC3" w:rsidRPr="009E4337">
        <w:rPr>
          <w:rStyle w:val="ed"/>
        </w:rPr>
        <w:t xml:space="preserve"> </w:t>
      </w:r>
      <w:r w:rsidR="00C6704F" w:rsidRPr="009E4337">
        <w:rPr>
          <w:rStyle w:val="ed"/>
        </w:rPr>
        <w:t xml:space="preserve">(в редакции </w:t>
      </w:r>
      <w:r w:rsidR="007010E8" w:rsidRPr="009E4337">
        <w:rPr>
          <w:rStyle w:val="ed"/>
        </w:rPr>
        <w:t>Постановлений Правительства РФ</w:t>
      </w:r>
      <w:r w:rsidR="00DE55A1" w:rsidRPr="009E4337">
        <w:rPr>
          <w:rStyle w:val="ed"/>
        </w:rPr>
        <w:t xml:space="preserve"> от 07.10.2014 № 1016, от 18.0</w:t>
      </w:r>
      <w:r w:rsidR="003E674F" w:rsidRPr="009E4337">
        <w:rPr>
          <w:rStyle w:val="ed"/>
        </w:rPr>
        <w:t>7.</w:t>
      </w:r>
      <w:r w:rsidR="00DE55A1" w:rsidRPr="009E4337">
        <w:rPr>
          <w:rStyle w:val="ed"/>
        </w:rPr>
        <w:t>2016 № 208, от 2</w:t>
      </w:r>
      <w:r w:rsidR="003E674F" w:rsidRPr="009E4337">
        <w:rPr>
          <w:rStyle w:val="ed"/>
        </w:rPr>
        <w:t>7.</w:t>
      </w:r>
      <w:r w:rsidR="00DE55A1" w:rsidRPr="009E4337">
        <w:rPr>
          <w:rStyle w:val="ed"/>
        </w:rPr>
        <w:t>0</w:t>
      </w:r>
      <w:r w:rsidR="003E674F" w:rsidRPr="009E4337">
        <w:rPr>
          <w:rStyle w:val="ed"/>
        </w:rPr>
        <w:t>7.</w:t>
      </w:r>
      <w:r w:rsidR="00DE55A1" w:rsidRPr="009E4337">
        <w:rPr>
          <w:rStyle w:val="ed"/>
        </w:rPr>
        <w:t>2016 № 229, от 12.07.2016 № 666, от 0</w:t>
      </w:r>
      <w:r w:rsidR="003E674F" w:rsidRPr="009E4337">
        <w:rPr>
          <w:rStyle w:val="ed"/>
        </w:rPr>
        <w:t>7.</w:t>
      </w:r>
      <w:r w:rsidR="00DE55A1" w:rsidRPr="009E4337">
        <w:rPr>
          <w:rStyle w:val="ed"/>
        </w:rPr>
        <w:t>04.2018 № 405, от 16.0</w:t>
      </w:r>
      <w:r w:rsidR="003E674F" w:rsidRPr="009E4337">
        <w:rPr>
          <w:rStyle w:val="ed"/>
        </w:rPr>
        <w:t>7.</w:t>
      </w:r>
      <w:r w:rsidR="00DE55A1" w:rsidRPr="009E4337">
        <w:rPr>
          <w:rStyle w:val="ed"/>
        </w:rPr>
        <w:t>2019 № 276) и Методических указаний (утв. Приказом Минэнерго России от 05.0</w:t>
      </w:r>
      <w:r w:rsidR="003E674F" w:rsidRPr="009E4337">
        <w:rPr>
          <w:rStyle w:val="ed"/>
        </w:rPr>
        <w:t>7.</w:t>
      </w:r>
      <w:r w:rsidR="00DE55A1" w:rsidRPr="009E4337">
        <w:rPr>
          <w:rStyle w:val="ed"/>
        </w:rPr>
        <w:t xml:space="preserve">2019 № 212 </w:t>
      </w:r>
      <w:r w:rsidR="0098168B" w:rsidRPr="009E4337">
        <w:rPr>
          <w:rStyle w:val="ed"/>
        </w:rPr>
        <w:t>«</w:t>
      </w:r>
      <w:r w:rsidR="00DE55A1" w:rsidRPr="009E4337">
        <w:rPr>
          <w:rStyle w:val="ed"/>
        </w:rPr>
        <w:t>Об утверждении Методических указаний по разработке схем теплоснабжения</w:t>
      </w:r>
      <w:r w:rsidR="0098168B" w:rsidRPr="009E4337">
        <w:rPr>
          <w:rStyle w:val="ed"/>
        </w:rPr>
        <w:t>»</w:t>
      </w:r>
      <w:r w:rsidR="00DE55A1" w:rsidRPr="009E4337">
        <w:rPr>
          <w:rStyle w:val="ed"/>
        </w:rPr>
        <w:t>).</w:t>
      </w:r>
    </w:p>
    <w:p w14:paraId="420B0926" w14:textId="77777777" w:rsidR="00566367" w:rsidRPr="009E4337" w:rsidRDefault="00566367" w:rsidP="0006129B">
      <w:pPr>
        <w:ind w:right="-145" w:firstLine="567"/>
        <w:rPr>
          <w:rStyle w:val="ed"/>
        </w:rPr>
      </w:pPr>
    </w:p>
    <w:p w14:paraId="3C6ABFCA" w14:textId="77777777" w:rsidR="00815EB7" w:rsidRPr="009E4337" w:rsidRDefault="00815EB7" w:rsidP="0006129B">
      <w:pPr>
        <w:ind w:firstLine="567"/>
      </w:pPr>
      <w:bookmarkStart w:id="611" w:name="_Toc343876983"/>
      <w:bookmarkEnd w:id="514"/>
      <w:bookmarkEnd w:id="515"/>
    </w:p>
    <w:p w14:paraId="664C6FB6" w14:textId="77777777" w:rsidR="00566367" w:rsidRPr="009E4337" w:rsidRDefault="00566367" w:rsidP="0006129B">
      <w:pPr>
        <w:pStyle w:val="1"/>
        <w:ind w:firstLine="567"/>
      </w:pPr>
      <w:bookmarkStart w:id="612" w:name="_Toc527964968"/>
      <w:bookmarkStart w:id="613" w:name="_Toc12372422"/>
      <w:bookmarkEnd w:id="611"/>
      <w:r w:rsidRPr="009E4337">
        <w:br w:type="page"/>
      </w:r>
    </w:p>
    <w:p w14:paraId="1D669653" w14:textId="77777777" w:rsidR="00134FC3" w:rsidRPr="009E4337" w:rsidRDefault="00134FC3" w:rsidP="0006129B">
      <w:pPr>
        <w:pStyle w:val="1"/>
        <w:ind w:firstLine="567"/>
      </w:pPr>
      <w:bookmarkStart w:id="614" w:name="_Toc158278804"/>
      <w:bookmarkStart w:id="615" w:name="_Toc183331913"/>
      <w:r w:rsidRPr="009E4337">
        <w:lastRenderedPageBreak/>
        <w:t xml:space="preserve">ГЛАВА </w:t>
      </w:r>
      <w:r w:rsidR="00D42DA6" w:rsidRPr="009E4337">
        <w:t>18</w:t>
      </w:r>
      <w:r w:rsidRPr="009E4337">
        <w:t xml:space="preserve"> </w:t>
      </w:r>
      <w:bookmarkEnd w:id="612"/>
      <w:bookmarkEnd w:id="613"/>
      <w:r w:rsidR="00E025F8" w:rsidRPr="009E4337">
        <w:t>Сводный том изменений, выполненных в доработанной и (или) актуализированной схеме теплоснабжения</w:t>
      </w:r>
      <w:bookmarkEnd w:id="614"/>
      <w:bookmarkEnd w:id="615"/>
    </w:p>
    <w:p w14:paraId="6BF1E895" w14:textId="11A7996D" w:rsidR="00D77E2D" w:rsidRPr="009E4337" w:rsidRDefault="00D77E2D" w:rsidP="00D77E2D">
      <w:pPr>
        <w:pStyle w:val="21"/>
      </w:pPr>
      <w:bookmarkStart w:id="616" w:name="_Toc160790066"/>
      <w:bookmarkStart w:id="617" w:name="_Toc162688179"/>
      <w:bookmarkStart w:id="618" w:name="_Hlk165980081"/>
      <w:bookmarkStart w:id="619" w:name="_Toc183331914"/>
      <w:r w:rsidRPr="009E4337">
        <w:t>18.1. Реестр изменений, внесенных в доработанную и (или) актуализированную схему теплоснабжения</w:t>
      </w:r>
      <w:bookmarkEnd w:id="616"/>
      <w:bookmarkEnd w:id="617"/>
      <w:bookmarkEnd w:id="619"/>
    </w:p>
    <w:p w14:paraId="3A7491C4" w14:textId="77777777" w:rsidR="00D77E2D" w:rsidRPr="009E4337" w:rsidRDefault="00D77E2D" w:rsidP="00D77E2D"/>
    <w:p w14:paraId="2508ECF0" w14:textId="6B1FD202" w:rsidR="00D77E2D" w:rsidRPr="009E4337" w:rsidRDefault="00D77E2D" w:rsidP="00D77E2D">
      <w:pPr>
        <w:rPr>
          <w:rFonts w:cstheme="minorBidi"/>
        </w:rPr>
      </w:pPr>
      <w:r w:rsidRPr="009E4337">
        <w:t xml:space="preserve">Таблица </w:t>
      </w:r>
      <w:r w:rsidRPr="009E4337">
        <w:fldChar w:fldCharType="begin"/>
      </w:r>
      <w:r w:rsidRPr="009E4337">
        <w:instrText xml:space="preserve"> SEQ Таблица \* ARABIC </w:instrText>
      </w:r>
      <w:r w:rsidRPr="009E4337">
        <w:fldChar w:fldCharType="separate"/>
      </w:r>
      <w:r w:rsidR="00421AC7">
        <w:rPr>
          <w:noProof/>
        </w:rPr>
        <w:t>60</w:t>
      </w:r>
      <w:r w:rsidRPr="009E4337">
        <w:rPr>
          <w:noProof/>
        </w:rPr>
        <w:fldChar w:fldCharType="end"/>
      </w:r>
      <w:r w:rsidRPr="009E4337">
        <w:t xml:space="preserve"> – Реестр изменений, внесенных в актуализированную схему теплоснабжения</w:t>
      </w:r>
    </w:p>
    <w:tbl>
      <w:tblPr>
        <w:tblStyle w:val="af6"/>
        <w:tblW w:w="4944" w:type="pct"/>
        <w:jc w:val="center"/>
        <w:tblLook w:val="04A0" w:firstRow="1" w:lastRow="0" w:firstColumn="1" w:lastColumn="0" w:noHBand="0" w:noVBand="1"/>
      </w:tblPr>
      <w:tblGrid>
        <w:gridCol w:w="866"/>
        <w:gridCol w:w="3002"/>
        <w:gridCol w:w="6153"/>
      </w:tblGrid>
      <w:tr w:rsidR="009E4337" w:rsidRPr="009E4337" w14:paraId="21D3F0A1" w14:textId="77777777" w:rsidTr="00131728">
        <w:trPr>
          <w:tblHeader/>
          <w:jc w:val="center"/>
        </w:trPr>
        <w:tc>
          <w:tcPr>
            <w:tcW w:w="432" w:type="pct"/>
            <w:tcBorders>
              <w:top w:val="single" w:sz="4" w:space="0" w:color="auto"/>
              <w:left w:val="single" w:sz="4" w:space="0" w:color="auto"/>
              <w:bottom w:val="single" w:sz="4" w:space="0" w:color="auto"/>
              <w:right w:val="single" w:sz="4" w:space="0" w:color="auto"/>
            </w:tcBorders>
            <w:vAlign w:val="center"/>
            <w:hideMark/>
          </w:tcPr>
          <w:p w14:paraId="627679C5" w14:textId="77777777" w:rsidR="00D77E2D" w:rsidRPr="009E4337" w:rsidRDefault="00D77E2D" w:rsidP="00131728">
            <w:pPr>
              <w:jc w:val="center"/>
              <w:rPr>
                <w:sz w:val="20"/>
                <w:szCs w:val="20"/>
              </w:rPr>
            </w:pPr>
            <w:bookmarkStart w:id="620" w:name="_Hlk160987076"/>
            <w:r w:rsidRPr="009E4337">
              <w:rPr>
                <w:sz w:val="20"/>
                <w:szCs w:val="20"/>
              </w:rPr>
              <w:t>Номер Главы</w:t>
            </w:r>
          </w:p>
        </w:tc>
        <w:tc>
          <w:tcPr>
            <w:tcW w:w="1498" w:type="pct"/>
            <w:tcBorders>
              <w:top w:val="single" w:sz="4" w:space="0" w:color="auto"/>
              <w:left w:val="single" w:sz="4" w:space="0" w:color="auto"/>
              <w:bottom w:val="single" w:sz="4" w:space="0" w:color="auto"/>
              <w:right w:val="single" w:sz="4" w:space="0" w:color="auto"/>
            </w:tcBorders>
            <w:vAlign w:val="center"/>
            <w:hideMark/>
          </w:tcPr>
          <w:p w14:paraId="762A5873" w14:textId="77777777" w:rsidR="00D77E2D" w:rsidRPr="009E4337" w:rsidRDefault="00D77E2D" w:rsidP="00131728">
            <w:pPr>
              <w:jc w:val="center"/>
              <w:rPr>
                <w:sz w:val="20"/>
                <w:szCs w:val="20"/>
              </w:rPr>
            </w:pPr>
            <w:r w:rsidRPr="009E4337">
              <w:rPr>
                <w:sz w:val="20"/>
                <w:szCs w:val="20"/>
              </w:rPr>
              <w:t>Наименование Главы</w:t>
            </w:r>
          </w:p>
        </w:tc>
        <w:tc>
          <w:tcPr>
            <w:tcW w:w="3070" w:type="pct"/>
            <w:tcBorders>
              <w:top w:val="single" w:sz="4" w:space="0" w:color="auto"/>
              <w:left w:val="single" w:sz="4" w:space="0" w:color="auto"/>
              <w:bottom w:val="single" w:sz="4" w:space="0" w:color="auto"/>
              <w:right w:val="single" w:sz="4" w:space="0" w:color="auto"/>
            </w:tcBorders>
            <w:vAlign w:val="center"/>
            <w:hideMark/>
          </w:tcPr>
          <w:p w14:paraId="51902478" w14:textId="77777777" w:rsidR="00D77E2D" w:rsidRPr="009E4337" w:rsidRDefault="00D77E2D" w:rsidP="00131728">
            <w:pPr>
              <w:jc w:val="center"/>
              <w:rPr>
                <w:sz w:val="20"/>
                <w:szCs w:val="20"/>
              </w:rPr>
            </w:pPr>
            <w:r w:rsidRPr="009E4337">
              <w:rPr>
                <w:sz w:val="20"/>
                <w:szCs w:val="20"/>
              </w:rPr>
              <w:t>Перечень изменений</w:t>
            </w:r>
          </w:p>
        </w:tc>
      </w:tr>
      <w:tr w:rsidR="009E4337" w:rsidRPr="009E4337" w14:paraId="4AF24EBE" w14:textId="77777777" w:rsidTr="00131728">
        <w:trPr>
          <w:tblHeader/>
          <w:jc w:val="center"/>
        </w:trPr>
        <w:tc>
          <w:tcPr>
            <w:tcW w:w="432" w:type="pct"/>
            <w:tcBorders>
              <w:top w:val="single" w:sz="4" w:space="0" w:color="auto"/>
              <w:left w:val="single" w:sz="4" w:space="0" w:color="auto"/>
              <w:bottom w:val="single" w:sz="4" w:space="0" w:color="auto"/>
              <w:right w:val="single" w:sz="4" w:space="0" w:color="auto"/>
            </w:tcBorders>
            <w:vAlign w:val="center"/>
            <w:hideMark/>
          </w:tcPr>
          <w:p w14:paraId="5AC30C94" w14:textId="77777777" w:rsidR="00D77E2D" w:rsidRPr="009E4337" w:rsidRDefault="00D77E2D" w:rsidP="00131728">
            <w:pPr>
              <w:jc w:val="center"/>
              <w:rPr>
                <w:sz w:val="20"/>
                <w:szCs w:val="20"/>
              </w:rPr>
            </w:pPr>
            <w:r w:rsidRPr="009E4337">
              <w:rPr>
                <w:sz w:val="20"/>
                <w:szCs w:val="20"/>
              </w:rPr>
              <w:t>1</w:t>
            </w:r>
          </w:p>
        </w:tc>
        <w:tc>
          <w:tcPr>
            <w:tcW w:w="1498" w:type="pct"/>
            <w:tcBorders>
              <w:top w:val="single" w:sz="4" w:space="0" w:color="auto"/>
              <w:left w:val="single" w:sz="4" w:space="0" w:color="auto"/>
              <w:bottom w:val="single" w:sz="4" w:space="0" w:color="auto"/>
              <w:right w:val="single" w:sz="4" w:space="0" w:color="auto"/>
            </w:tcBorders>
            <w:vAlign w:val="center"/>
            <w:hideMark/>
          </w:tcPr>
          <w:p w14:paraId="07C67D89" w14:textId="77777777" w:rsidR="00D77E2D" w:rsidRPr="009E4337" w:rsidRDefault="00D77E2D" w:rsidP="00131728">
            <w:pPr>
              <w:jc w:val="center"/>
              <w:rPr>
                <w:sz w:val="20"/>
                <w:szCs w:val="20"/>
              </w:rPr>
            </w:pPr>
            <w:r w:rsidRPr="009E4337">
              <w:rPr>
                <w:sz w:val="20"/>
                <w:szCs w:val="20"/>
              </w:rPr>
              <w:t>2</w:t>
            </w:r>
          </w:p>
        </w:tc>
        <w:tc>
          <w:tcPr>
            <w:tcW w:w="3070" w:type="pct"/>
            <w:tcBorders>
              <w:top w:val="single" w:sz="4" w:space="0" w:color="auto"/>
              <w:left w:val="single" w:sz="4" w:space="0" w:color="auto"/>
              <w:bottom w:val="single" w:sz="4" w:space="0" w:color="auto"/>
              <w:right w:val="single" w:sz="4" w:space="0" w:color="auto"/>
            </w:tcBorders>
            <w:vAlign w:val="center"/>
            <w:hideMark/>
          </w:tcPr>
          <w:p w14:paraId="64CA963B" w14:textId="77777777" w:rsidR="00D77E2D" w:rsidRPr="009E4337" w:rsidRDefault="00D77E2D" w:rsidP="00131728">
            <w:pPr>
              <w:jc w:val="center"/>
              <w:rPr>
                <w:sz w:val="20"/>
                <w:szCs w:val="20"/>
              </w:rPr>
            </w:pPr>
            <w:r w:rsidRPr="009E4337">
              <w:rPr>
                <w:sz w:val="20"/>
                <w:szCs w:val="20"/>
              </w:rPr>
              <w:t>3</w:t>
            </w:r>
          </w:p>
        </w:tc>
      </w:tr>
      <w:tr w:rsidR="009E4337" w:rsidRPr="009E4337" w14:paraId="3CB367D3" w14:textId="77777777" w:rsidTr="00131728">
        <w:trPr>
          <w:jc w:val="center"/>
        </w:trPr>
        <w:tc>
          <w:tcPr>
            <w:tcW w:w="432" w:type="pct"/>
            <w:tcBorders>
              <w:top w:val="single" w:sz="4" w:space="0" w:color="auto"/>
              <w:left w:val="single" w:sz="4" w:space="0" w:color="auto"/>
              <w:bottom w:val="single" w:sz="4" w:space="0" w:color="auto"/>
              <w:right w:val="single" w:sz="4" w:space="0" w:color="auto"/>
            </w:tcBorders>
            <w:vAlign w:val="center"/>
            <w:hideMark/>
          </w:tcPr>
          <w:p w14:paraId="4CC3ABC9" w14:textId="77777777" w:rsidR="00D77E2D" w:rsidRPr="009E4337" w:rsidRDefault="00D77E2D" w:rsidP="00131728">
            <w:pPr>
              <w:jc w:val="center"/>
              <w:rPr>
                <w:sz w:val="20"/>
                <w:szCs w:val="20"/>
              </w:rPr>
            </w:pPr>
            <w:r w:rsidRPr="009E4337">
              <w:rPr>
                <w:sz w:val="20"/>
                <w:szCs w:val="20"/>
              </w:rPr>
              <w:t>1</w:t>
            </w:r>
          </w:p>
        </w:tc>
        <w:tc>
          <w:tcPr>
            <w:tcW w:w="1498" w:type="pct"/>
            <w:tcBorders>
              <w:top w:val="single" w:sz="4" w:space="0" w:color="auto"/>
              <w:left w:val="single" w:sz="4" w:space="0" w:color="auto"/>
              <w:bottom w:val="single" w:sz="4" w:space="0" w:color="auto"/>
              <w:right w:val="single" w:sz="4" w:space="0" w:color="auto"/>
            </w:tcBorders>
            <w:vAlign w:val="center"/>
            <w:hideMark/>
          </w:tcPr>
          <w:p w14:paraId="09A212EB" w14:textId="77777777" w:rsidR="00D77E2D" w:rsidRPr="009E4337" w:rsidRDefault="00D77E2D" w:rsidP="00131728">
            <w:pPr>
              <w:jc w:val="center"/>
              <w:rPr>
                <w:sz w:val="20"/>
                <w:szCs w:val="20"/>
              </w:rPr>
            </w:pPr>
            <w:r w:rsidRPr="009E4337">
              <w:rPr>
                <w:sz w:val="20"/>
                <w:szCs w:val="20"/>
              </w:rPr>
              <w:t>Существующее положение в сфере производства, передачи т потребления тепловой энергии для целей теплоснабжения</w:t>
            </w:r>
          </w:p>
        </w:tc>
        <w:tc>
          <w:tcPr>
            <w:tcW w:w="3070" w:type="pct"/>
            <w:tcBorders>
              <w:top w:val="single" w:sz="4" w:space="0" w:color="auto"/>
              <w:left w:val="single" w:sz="4" w:space="0" w:color="auto"/>
              <w:bottom w:val="single" w:sz="4" w:space="0" w:color="auto"/>
              <w:right w:val="single" w:sz="4" w:space="0" w:color="auto"/>
            </w:tcBorders>
            <w:vAlign w:val="center"/>
            <w:hideMark/>
          </w:tcPr>
          <w:p w14:paraId="29BC6D22" w14:textId="1F39AF5A" w:rsidR="00D77E2D" w:rsidRPr="009E4337" w:rsidRDefault="00D77E2D" w:rsidP="00131728">
            <w:pPr>
              <w:jc w:val="center"/>
              <w:rPr>
                <w:sz w:val="20"/>
                <w:szCs w:val="20"/>
              </w:rPr>
            </w:pPr>
            <w:r w:rsidRPr="009E4337">
              <w:rPr>
                <w:sz w:val="20"/>
                <w:szCs w:val="20"/>
              </w:rPr>
              <w:t xml:space="preserve">Информация по всем пунктам была скорректирована по состоянию на 01.01.2024. Перечень пунктов изменен в соответствии с актуальной редакцией постановления Правительства РФ от 22 февраля 2012 года №154 </w:t>
            </w:r>
            <w:r w:rsidR="0098168B" w:rsidRPr="009E4337">
              <w:rPr>
                <w:sz w:val="20"/>
                <w:szCs w:val="20"/>
              </w:rPr>
              <w:t>«</w:t>
            </w:r>
            <w:r w:rsidRPr="009E4337">
              <w:rPr>
                <w:sz w:val="20"/>
                <w:szCs w:val="20"/>
              </w:rPr>
              <w:t>О требованиях к схемам теплоснабжения, порядку их разработки и утверждения</w:t>
            </w:r>
            <w:r w:rsidR="0098168B" w:rsidRPr="009E4337">
              <w:rPr>
                <w:sz w:val="20"/>
                <w:szCs w:val="20"/>
              </w:rPr>
              <w:t>»</w:t>
            </w:r>
            <w:r w:rsidRPr="009E4337">
              <w:rPr>
                <w:sz w:val="20"/>
                <w:szCs w:val="20"/>
              </w:rPr>
              <w:t xml:space="preserve"> </w:t>
            </w:r>
          </w:p>
        </w:tc>
      </w:tr>
      <w:tr w:rsidR="009E4337" w:rsidRPr="009E4337" w14:paraId="49FC9289" w14:textId="77777777" w:rsidTr="00131728">
        <w:trPr>
          <w:jc w:val="center"/>
        </w:trPr>
        <w:tc>
          <w:tcPr>
            <w:tcW w:w="432" w:type="pct"/>
            <w:tcBorders>
              <w:top w:val="single" w:sz="4" w:space="0" w:color="auto"/>
              <w:left w:val="single" w:sz="4" w:space="0" w:color="auto"/>
              <w:bottom w:val="single" w:sz="4" w:space="0" w:color="auto"/>
              <w:right w:val="single" w:sz="4" w:space="0" w:color="auto"/>
            </w:tcBorders>
            <w:vAlign w:val="center"/>
            <w:hideMark/>
          </w:tcPr>
          <w:p w14:paraId="49A2E584" w14:textId="77777777" w:rsidR="00D77E2D" w:rsidRPr="009E4337" w:rsidRDefault="00D77E2D" w:rsidP="00131728">
            <w:pPr>
              <w:jc w:val="center"/>
              <w:rPr>
                <w:sz w:val="20"/>
                <w:szCs w:val="20"/>
              </w:rPr>
            </w:pPr>
            <w:r w:rsidRPr="009E4337">
              <w:rPr>
                <w:sz w:val="20"/>
                <w:szCs w:val="20"/>
              </w:rPr>
              <w:t>2</w:t>
            </w:r>
          </w:p>
        </w:tc>
        <w:tc>
          <w:tcPr>
            <w:tcW w:w="1498" w:type="pct"/>
            <w:tcBorders>
              <w:top w:val="single" w:sz="4" w:space="0" w:color="auto"/>
              <w:left w:val="single" w:sz="4" w:space="0" w:color="auto"/>
              <w:bottom w:val="single" w:sz="4" w:space="0" w:color="auto"/>
              <w:right w:val="single" w:sz="4" w:space="0" w:color="auto"/>
            </w:tcBorders>
            <w:vAlign w:val="center"/>
            <w:hideMark/>
          </w:tcPr>
          <w:p w14:paraId="094BC6F5" w14:textId="77777777" w:rsidR="00D77E2D" w:rsidRPr="009E4337" w:rsidRDefault="00D77E2D" w:rsidP="00131728">
            <w:pPr>
              <w:jc w:val="center"/>
              <w:rPr>
                <w:sz w:val="20"/>
                <w:szCs w:val="20"/>
              </w:rPr>
            </w:pPr>
            <w:r w:rsidRPr="009E4337">
              <w:rPr>
                <w:sz w:val="20"/>
                <w:szCs w:val="20"/>
              </w:rPr>
              <w:t>Перспективное потребление тепловой энергии на цели теплоснабжения</w:t>
            </w:r>
          </w:p>
        </w:tc>
        <w:tc>
          <w:tcPr>
            <w:tcW w:w="3070" w:type="pct"/>
            <w:tcBorders>
              <w:top w:val="single" w:sz="4" w:space="0" w:color="auto"/>
              <w:left w:val="single" w:sz="4" w:space="0" w:color="auto"/>
              <w:bottom w:val="single" w:sz="4" w:space="0" w:color="auto"/>
              <w:right w:val="single" w:sz="4" w:space="0" w:color="auto"/>
            </w:tcBorders>
            <w:vAlign w:val="center"/>
            <w:hideMark/>
          </w:tcPr>
          <w:p w14:paraId="3B1C5BDA" w14:textId="68F605BB" w:rsidR="00D77E2D" w:rsidRPr="009E4337" w:rsidRDefault="00D77E2D" w:rsidP="00131728">
            <w:pPr>
              <w:jc w:val="center"/>
              <w:rPr>
                <w:sz w:val="20"/>
                <w:szCs w:val="20"/>
              </w:rPr>
            </w:pPr>
            <w:r w:rsidRPr="009E4337">
              <w:rPr>
                <w:sz w:val="20"/>
                <w:szCs w:val="20"/>
              </w:rPr>
              <w:t xml:space="preserve">Информация по всем пунктам была скорректирована по состоянию на 01.01.2024. Перечень пунктов изменен в соответствии с актуальной редакцией постановления Правительства РФ от 22 февраля 2012 года №154 </w:t>
            </w:r>
            <w:r w:rsidR="0098168B" w:rsidRPr="009E4337">
              <w:rPr>
                <w:sz w:val="20"/>
                <w:szCs w:val="20"/>
              </w:rPr>
              <w:t>«</w:t>
            </w:r>
            <w:r w:rsidRPr="009E4337">
              <w:rPr>
                <w:sz w:val="20"/>
                <w:szCs w:val="20"/>
              </w:rPr>
              <w:t>О требованиях к схемам теплоснабжения, порядку их разработки и утверждения</w:t>
            </w:r>
            <w:r w:rsidR="0098168B" w:rsidRPr="009E4337">
              <w:rPr>
                <w:sz w:val="20"/>
                <w:szCs w:val="20"/>
              </w:rPr>
              <w:t>»</w:t>
            </w:r>
          </w:p>
        </w:tc>
      </w:tr>
      <w:tr w:rsidR="009E4337" w:rsidRPr="009E4337" w14:paraId="002AD58A" w14:textId="77777777" w:rsidTr="00131728">
        <w:trPr>
          <w:jc w:val="center"/>
        </w:trPr>
        <w:tc>
          <w:tcPr>
            <w:tcW w:w="432" w:type="pct"/>
            <w:tcBorders>
              <w:top w:val="single" w:sz="4" w:space="0" w:color="auto"/>
              <w:left w:val="single" w:sz="4" w:space="0" w:color="auto"/>
              <w:bottom w:val="single" w:sz="4" w:space="0" w:color="auto"/>
              <w:right w:val="single" w:sz="4" w:space="0" w:color="auto"/>
            </w:tcBorders>
            <w:vAlign w:val="center"/>
            <w:hideMark/>
          </w:tcPr>
          <w:p w14:paraId="798E7186" w14:textId="77777777" w:rsidR="00D77E2D" w:rsidRPr="009E4337" w:rsidRDefault="00D77E2D" w:rsidP="00131728">
            <w:pPr>
              <w:jc w:val="center"/>
              <w:rPr>
                <w:sz w:val="20"/>
                <w:szCs w:val="20"/>
              </w:rPr>
            </w:pPr>
            <w:r w:rsidRPr="009E4337">
              <w:rPr>
                <w:sz w:val="20"/>
                <w:szCs w:val="20"/>
              </w:rPr>
              <w:t>3</w:t>
            </w:r>
          </w:p>
        </w:tc>
        <w:tc>
          <w:tcPr>
            <w:tcW w:w="1498" w:type="pct"/>
            <w:tcBorders>
              <w:top w:val="single" w:sz="4" w:space="0" w:color="auto"/>
              <w:left w:val="single" w:sz="4" w:space="0" w:color="auto"/>
              <w:bottom w:val="single" w:sz="4" w:space="0" w:color="auto"/>
              <w:right w:val="single" w:sz="4" w:space="0" w:color="auto"/>
            </w:tcBorders>
            <w:vAlign w:val="center"/>
            <w:hideMark/>
          </w:tcPr>
          <w:p w14:paraId="68A62720" w14:textId="77777777" w:rsidR="00D77E2D" w:rsidRPr="009E4337" w:rsidRDefault="00D77E2D" w:rsidP="00131728">
            <w:pPr>
              <w:jc w:val="center"/>
              <w:rPr>
                <w:sz w:val="20"/>
                <w:szCs w:val="20"/>
              </w:rPr>
            </w:pPr>
            <w:r w:rsidRPr="009E4337">
              <w:rPr>
                <w:sz w:val="20"/>
                <w:szCs w:val="20"/>
              </w:rPr>
              <w:t>Электронная модель системы теплоснабжения поселения</w:t>
            </w:r>
          </w:p>
        </w:tc>
        <w:tc>
          <w:tcPr>
            <w:tcW w:w="3070" w:type="pct"/>
            <w:tcBorders>
              <w:top w:val="single" w:sz="4" w:space="0" w:color="auto"/>
              <w:left w:val="single" w:sz="4" w:space="0" w:color="auto"/>
              <w:bottom w:val="single" w:sz="4" w:space="0" w:color="auto"/>
              <w:right w:val="single" w:sz="4" w:space="0" w:color="auto"/>
            </w:tcBorders>
            <w:vAlign w:val="center"/>
            <w:hideMark/>
          </w:tcPr>
          <w:p w14:paraId="4937E3CC" w14:textId="77777777" w:rsidR="00D77E2D" w:rsidRPr="009E4337" w:rsidRDefault="00D77E2D" w:rsidP="00131728">
            <w:pPr>
              <w:jc w:val="center"/>
              <w:rPr>
                <w:sz w:val="20"/>
                <w:szCs w:val="20"/>
              </w:rPr>
            </w:pPr>
            <w:r w:rsidRPr="009E4337">
              <w:rPr>
                <w:sz w:val="20"/>
                <w:szCs w:val="20"/>
              </w:rPr>
              <w:t>В рамках данной работы актуализация электронной модели не выполнялась.</w:t>
            </w:r>
          </w:p>
        </w:tc>
      </w:tr>
      <w:tr w:rsidR="009E4337" w:rsidRPr="009E4337" w14:paraId="0438223A" w14:textId="77777777" w:rsidTr="00131728">
        <w:trPr>
          <w:jc w:val="center"/>
        </w:trPr>
        <w:tc>
          <w:tcPr>
            <w:tcW w:w="432" w:type="pct"/>
            <w:tcBorders>
              <w:top w:val="single" w:sz="4" w:space="0" w:color="auto"/>
              <w:left w:val="single" w:sz="4" w:space="0" w:color="auto"/>
              <w:bottom w:val="single" w:sz="4" w:space="0" w:color="auto"/>
              <w:right w:val="single" w:sz="4" w:space="0" w:color="auto"/>
            </w:tcBorders>
            <w:vAlign w:val="center"/>
            <w:hideMark/>
          </w:tcPr>
          <w:p w14:paraId="064ECD1A" w14:textId="77777777" w:rsidR="00D77E2D" w:rsidRPr="009E4337" w:rsidRDefault="00D77E2D" w:rsidP="00131728">
            <w:pPr>
              <w:jc w:val="center"/>
              <w:rPr>
                <w:sz w:val="20"/>
                <w:szCs w:val="20"/>
              </w:rPr>
            </w:pPr>
            <w:r w:rsidRPr="009E4337">
              <w:rPr>
                <w:sz w:val="20"/>
                <w:szCs w:val="20"/>
              </w:rPr>
              <w:t>4</w:t>
            </w:r>
          </w:p>
        </w:tc>
        <w:tc>
          <w:tcPr>
            <w:tcW w:w="1498" w:type="pct"/>
            <w:tcBorders>
              <w:top w:val="single" w:sz="4" w:space="0" w:color="auto"/>
              <w:left w:val="single" w:sz="4" w:space="0" w:color="auto"/>
              <w:bottom w:val="single" w:sz="4" w:space="0" w:color="auto"/>
              <w:right w:val="single" w:sz="4" w:space="0" w:color="auto"/>
            </w:tcBorders>
            <w:vAlign w:val="center"/>
            <w:hideMark/>
          </w:tcPr>
          <w:p w14:paraId="181F1A3E" w14:textId="77777777" w:rsidR="00D77E2D" w:rsidRPr="009E4337" w:rsidRDefault="00D77E2D" w:rsidP="00131728">
            <w:pPr>
              <w:jc w:val="center"/>
              <w:rPr>
                <w:sz w:val="20"/>
                <w:szCs w:val="20"/>
              </w:rPr>
            </w:pPr>
            <w:r w:rsidRPr="009E4337">
              <w:rPr>
                <w:sz w:val="20"/>
                <w:szCs w:val="20"/>
              </w:rPr>
              <w:t>Перспективные балансы тепловой мощности источников тепловой энергии и тепловой нагрузки</w:t>
            </w:r>
          </w:p>
        </w:tc>
        <w:tc>
          <w:tcPr>
            <w:tcW w:w="3070" w:type="pct"/>
            <w:tcBorders>
              <w:top w:val="single" w:sz="4" w:space="0" w:color="auto"/>
              <w:left w:val="single" w:sz="4" w:space="0" w:color="auto"/>
              <w:bottom w:val="single" w:sz="4" w:space="0" w:color="auto"/>
              <w:right w:val="single" w:sz="4" w:space="0" w:color="auto"/>
            </w:tcBorders>
            <w:vAlign w:val="center"/>
            <w:hideMark/>
          </w:tcPr>
          <w:p w14:paraId="7C3E7C6B" w14:textId="0E2536F8" w:rsidR="00D77E2D" w:rsidRPr="009E4337" w:rsidRDefault="00D77E2D" w:rsidP="00131728">
            <w:pPr>
              <w:jc w:val="center"/>
              <w:rPr>
                <w:sz w:val="20"/>
                <w:szCs w:val="20"/>
              </w:rPr>
            </w:pPr>
            <w:r w:rsidRPr="009E4337">
              <w:rPr>
                <w:sz w:val="20"/>
                <w:szCs w:val="20"/>
              </w:rPr>
              <w:t xml:space="preserve">Информация по всем пунктам была скорректирована по состоянию на 01.01.2024. Перечень пунктов изменен в соответствии с актуальной редакцией постановления Правительства РФ от 22 февраля 2012 года №154 </w:t>
            </w:r>
            <w:r w:rsidR="0098168B" w:rsidRPr="009E4337">
              <w:rPr>
                <w:sz w:val="20"/>
                <w:szCs w:val="20"/>
              </w:rPr>
              <w:t>«</w:t>
            </w:r>
            <w:r w:rsidRPr="009E4337">
              <w:rPr>
                <w:sz w:val="20"/>
                <w:szCs w:val="20"/>
              </w:rPr>
              <w:t>О требованиях к схемам теплоснабжения, порядку их разработки и утверждения</w:t>
            </w:r>
            <w:r w:rsidR="0098168B" w:rsidRPr="009E4337">
              <w:rPr>
                <w:sz w:val="20"/>
                <w:szCs w:val="20"/>
              </w:rPr>
              <w:t>»</w:t>
            </w:r>
          </w:p>
        </w:tc>
      </w:tr>
      <w:tr w:rsidR="009E4337" w:rsidRPr="009E4337" w14:paraId="66AE45C5" w14:textId="77777777" w:rsidTr="00131728">
        <w:trPr>
          <w:jc w:val="center"/>
        </w:trPr>
        <w:tc>
          <w:tcPr>
            <w:tcW w:w="432" w:type="pct"/>
            <w:tcBorders>
              <w:top w:val="single" w:sz="4" w:space="0" w:color="auto"/>
              <w:left w:val="single" w:sz="4" w:space="0" w:color="auto"/>
              <w:bottom w:val="single" w:sz="4" w:space="0" w:color="auto"/>
              <w:right w:val="single" w:sz="4" w:space="0" w:color="auto"/>
            </w:tcBorders>
            <w:vAlign w:val="center"/>
            <w:hideMark/>
          </w:tcPr>
          <w:p w14:paraId="7885C4FD" w14:textId="77777777" w:rsidR="00D77E2D" w:rsidRPr="009E4337" w:rsidRDefault="00D77E2D" w:rsidP="00131728">
            <w:pPr>
              <w:jc w:val="center"/>
              <w:rPr>
                <w:sz w:val="20"/>
                <w:szCs w:val="20"/>
              </w:rPr>
            </w:pPr>
            <w:r w:rsidRPr="009E4337">
              <w:rPr>
                <w:sz w:val="20"/>
                <w:szCs w:val="20"/>
              </w:rPr>
              <w:t>5</w:t>
            </w:r>
          </w:p>
        </w:tc>
        <w:tc>
          <w:tcPr>
            <w:tcW w:w="1498" w:type="pct"/>
            <w:tcBorders>
              <w:top w:val="single" w:sz="4" w:space="0" w:color="auto"/>
              <w:left w:val="single" w:sz="4" w:space="0" w:color="auto"/>
              <w:bottom w:val="single" w:sz="4" w:space="0" w:color="auto"/>
              <w:right w:val="single" w:sz="4" w:space="0" w:color="auto"/>
            </w:tcBorders>
            <w:vAlign w:val="center"/>
            <w:hideMark/>
          </w:tcPr>
          <w:p w14:paraId="3EE30769" w14:textId="77777777" w:rsidR="00D77E2D" w:rsidRPr="009E4337" w:rsidRDefault="00D77E2D" w:rsidP="00131728">
            <w:pPr>
              <w:jc w:val="center"/>
              <w:rPr>
                <w:sz w:val="20"/>
                <w:szCs w:val="20"/>
              </w:rPr>
            </w:pPr>
            <w:r w:rsidRPr="009E4337">
              <w:rPr>
                <w:sz w:val="20"/>
                <w:szCs w:val="20"/>
              </w:rPr>
              <w:t>Мастер-план развития систем теплоснабжения</w:t>
            </w:r>
          </w:p>
        </w:tc>
        <w:tc>
          <w:tcPr>
            <w:tcW w:w="3070" w:type="pct"/>
            <w:tcBorders>
              <w:top w:val="single" w:sz="4" w:space="0" w:color="auto"/>
              <w:left w:val="single" w:sz="4" w:space="0" w:color="auto"/>
              <w:bottom w:val="single" w:sz="4" w:space="0" w:color="auto"/>
              <w:right w:val="single" w:sz="4" w:space="0" w:color="auto"/>
            </w:tcBorders>
            <w:vAlign w:val="center"/>
            <w:hideMark/>
          </w:tcPr>
          <w:p w14:paraId="26A01765" w14:textId="12DCE3F1" w:rsidR="00D77E2D" w:rsidRPr="009E4337" w:rsidRDefault="000D2062" w:rsidP="00131728">
            <w:pPr>
              <w:jc w:val="center"/>
              <w:rPr>
                <w:sz w:val="20"/>
                <w:szCs w:val="20"/>
              </w:rPr>
            </w:pPr>
            <w:r w:rsidRPr="009E4337">
              <w:rPr>
                <w:sz w:val="20"/>
                <w:szCs w:val="20"/>
              </w:rPr>
              <w:t>Информация по всем пунктам была скорректирована по состоянию на 01.01.2024. Перечень пунктов изменен в соответствии с актуальной редакцией постановления Правительства РФ от 22 февраля 2012 года №154 «О требованиях к схемам теплоснабжения, порядку их разработки и утверждения»</w:t>
            </w:r>
          </w:p>
        </w:tc>
      </w:tr>
      <w:tr w:rsidR="009E4337" w:rsidRPr="009E4337" w14:paraId="6BFA1A46" w14:textId="77777777" w:rsidTr="00131728">
        <w:trPr>
          <w:jc w:val="center"/>
        </w:trPr>
        <w:tc>
          <w:tcPr>
            <w:tcW w:w="432" w:type="pct"/>
            <w:tcBorders>
              <w:top w:val="single" w:sz="4" w:space="0" w:color="auto"/>
              <w:left w:val="single" w:sz="4" w:space="0" w:color="auto"/>
              <w:bottom w:val="single" w:sz="4" w:space="0" w:color="auto"/>
              <w:right w:val="single" w:sz="4" w:space="0" w:color="auto"/>
            </w:tcBorders>
            <w:vAlign w:val="center"/>
            <w:hideMark/>
          </w:tcPr>
          <w:p w14:paraId="46B78CBA" w14:textId="77777777" w:rsidR="00D77E2D" w:rsidRPr="009E4337" w:rsidRDefault="00D77E2D" w:rsidP="00131728">
            <w:pPr>
              <w:jc w:val="center"/>
              <w:rPr>
                <w:sz w:val="20"/>
                <w:szCs w:val="20"/>
              </w:rPr>
            </w:pPr>
            <w:r w:rsidRPr="009E4337">
              <w:rPr>
                <w:sz w:val="20"/>
                <w:szCs w:val="20"/>
              </w:rPr>
              <w:t>6</w:t>
            </w:r>
          </w:p>
        </w:tc>
        <w:tc>
          <w:tcPr>
            <w:tcW w:w="1498" w:type="pct"/>
            <w:tcBorders>
              <w:top w:val="single" w:sz="4" w:space="0" w:color="auto"/>
              <w:left w:val="single" w:sz="4" w:space="0" w:color="auto"/>
              <w:bottom w:val="single" w:sz="4" w:space="0" w:color="auto"/>
              <w:right w:val="single" w:sz="4" w:space="0" w:color="auto"/>
            </w:tcBorders>
            <w:vAlign w:val="center"/>
            <w:hideMark/>
          </w:tcPr>
          <w:p w14:paraId="0A9EA692" w14:textId="77777777" w:rsidR="00D77E2D" w:rsidRPr="009E4337" w:rsidRDefault="00D77E2D" w:rsidP="00131728">
            <w:pPr>
              <w:jc w:val="center"/>
              <w:rPr>
                <w:sz w:val="20"/>
                <w:szCs w:val="20"/>
              </w:rPr>
            </w:pPr>
            <w:r w:rsidRPr="009E4337">
              <w:rPr>
                <w:sz w:val="20"/>
                <w:szCs w:val="20"/>
              </w:rPr>
              <w:t>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tc>
        <w:tc>
          <w:tcPr>
            <w:tcW w:w="3070" w:type="pct"/>
            <w:tcBorders>
              <w:top w:val="single" w:sz="4" w:space="0" w:color="auto"/>
              <w:left w:val="single" w:sz="4" w:space="0" w:color="auto"/>
              <w:bottom w:val="single" w:sz="4" w:space="0" w:color="auto"/>
              <w:right w:val="single" w:sz="4" w:space="0" w:color="auto"/>
            </w:tcBorders>
            <w:vAlign w:val="center"/>
            <w:hideMark/>
          </w:tcPr>
          <w:p w14:paraId="0368F134" w14:textId="04E1EA71" w:rsidR="00D77E2D" w:rsidRPr="009E4337" w:rsidRDefault="00D77E2D" w:rsidP="00131728">
            <w:pPr>
              <w:jc w:val="center"/>
              <w:rPr>
                <w:sz w:val="20"/>
                <w:szCs w:val="20"/>
              </w:rPr>
            </w:pPr>
            <w:r w:rsidRPr="009E4337">
              <w:rPr>
                <w:sz w:val="20"/>
                <w:szCs w:val="20"/>
              </w:rPr>
              <w:t xml:space="preserve">Информация по всем пунктам была скорректирована по состоянию на 01.01.2024. Перечень пунктов изменен в соответствии с актуальной редакцией постановления Правительства РФ от 22 февраля 2012 года №154 </w:t>
            </w:r>
            <w:r w:rsidR="0098168B" w:rsidRPr="009E4337">
              <w:rPr>
                <w:sz w:val="20"/>
                <w:szCs w:val="20"/>
              </w:rPr>
              <w:t>«</w:t>
            </w:r>
            <w:r w:rsidRPr="009E4337">
              <w:rPr>
                <w:sz w:val="20"/>
                <w:szCs w:val="20"/>
              </w:rPr>
              <w:t>О требованиях к схемам теплоснабжения, порядку их разработки и утверждения</w:t>
            </w:r>
            <w:r w:rsidR="0098168B" w:rsidRPr="009E4337">
              <w:rPr>
                <w:sz w:val="20"/>
                <w:szCs w:val="20"/>
              </w:rPr>
              <w:t>»</w:t>
            </w:r>
            <w:r w:rsidRPr="009E4337">
              <w:rPr>
                <w:sz w:val="20"/>
                <w:szCs w:val="20"/>
              </w:rPr>
              <w:t xml:space="preserve"> </w:t>
            </w:r>
          </w:p>
        </w:tc>
      </w:tr>
      <w:tr w:rsidR="009E4337" w:rsidRPr="009E4337" w14:paraId="621B1CA1" w14:textId="77777777" w:rsidTr="00131728">
        <w:trPr>
          <w:jc w:val="center"/>
        </w:trPr>
        <w:tc>
          <w:tcPr>
            <w:tcW w:w="432" w:type="pct"/>
            <w:tcBorders>
              <w:top w:val="single" w:sz="4" w:space="0" w:color="auto"/>
              <w:left w:val="single" w:sz="4" w:space="0" w:color="auto"/>
              <w:bottom w:val="single" w:sz="4" w:space="0" w:color="auto"/>
              <w:right w:val="single" w:sz="4" w:space="0" w:color="auto"/>
            </w:tcBorders>
            <w:vAlign w:val="center"/>
            <w:hideMark/>
          </w:tcPr>
          <w:p w14:paraId="74CEED15" w14:textId="77777777" w:rsidR="00D77E2D" w:rsidRPr="009E4337" w:rsidRDefault="00D77E2D" w:rsidP="00131728">
            <w:pPr>
              <w:jc w:val="center"/>
              <w:rPr>
                <w:sz w:val="20"/>
                <w:szCs w:val="20"/>
              </w:rPr>
            </w:pPr>
            <w:r w:rsidRPr="009E4337">
              <w:rPr>
                <w:sz w:val="20"/>
                <w:szCs w:val="20"/>
              </w:rPr>
              <w:t>7</w:t>
            </w:r>
          </w:p>
        </w:tc>
        <w:tc>
          <w:tcPr>
            <w:tcW w:w="1498" w:type="pct"/>
            <w:tcBorders>
              <w:top w:val="single" w:sz="4" w:space="0" w:color="auto"/>
              <w:left w:val="single" w:sz="4" w:space="0" w:color="auto"/>
              <w:bottom w:val="single" w:sz="4" w:space="0" w:color="auto"/>
              <w:right w:val="single" w:sz="4" w:space="0" w:color="auto"/>
            </w:tcBorders>
            <w:vAlign w:val="center"/>
            <w:hideMark/>
          </w:tcPr>
          <w:p w14:paraId="416A2FFF" w14:textId="77777777" w:rsidR="00D77E2D" w:rsidRPr="009E4337" w:rsidRDefault="00D77E2D" w:rsidP="00131728">
            <w:pPr>
              <w:jc w:val="center"/>
              <w:rPr>
                <w:sz w:val="20"/>
                <w:szCs w:val="20"/>
              </w:rPr>
            </w:pPr>
            <w:r w:rsidRPr="009E4337">
              <w:rPr>
                <w:sz w:val="20"/>
                <w:szCs w:val="20"/>
              </w:rPr>
              <w:t>Предложения по строительству, реконструкции и техническому перевооружению источников тепловой энергии</w:t>
            </w:r>
          </w:p>
        </w:tc>
        <w:tc>
          <w:tcPr>
            <w:tcW w:w="3070" w:type="pct"/>
            <w:tcBorders>
              <w:top w:val="single" w:sz="4" w:space="0" w:color="auto"/>
              <w:left w:val="single" w:sz="4" w:space="0" w:color="auto"/>
              <w:bottom w:val="single" w:sz="4" w:space="0" w:color="auto"/>
              <w:right w:val="single" w:sz="4" w:space="0" w:color="auto"/>
            </w:tcBorders>
            <w:vAlign w:val="center"/>
            <w:hideMark/>
          </w:tcPr>
          <w:p w14:paraId="21C01CBC" w14:textId="46C1B7FD" w:rsidR="00D77E2D" w:rsidRPr="009E4337" w:rsidRDefault="00D77E2D" w:rsidP="00131728">
            <w:pPr>
              <w:jc w:val="center"/>
              <w:rPr>
                <w:sz w:val="20"/>
                <w:szCs w:val="20"/>
              </w:rPr>
            </w:pPr>
            <w:r w:rsidRPr="009E4337">
              <w:rPr>
                <w:sz w:val="20"/>
                <w:szCs w:val="20"/>
              </w:rPr>
              <w:t xml:space="preserve">Информация по всем пунктам была скорректирована по состоянию на 01.01.2024. Перечень пунктов изменен в соответствии с актуальной редакцией постановления Правительства РФ от 22 февраля 2012 года №154 </w:t>
            </w:r>
            <w:r w:rsidR="0098168B" w:rsidRPr="009E4337">
              <w:rPr>
                <w:sz w:val="20"/>
                <w:szCs w:val="20"/>
              </w:rPr>
              <w:t>«</w:t>
            </w:r>
            <w:r w:rsidRPr="009E4337">
              <w:rPr>
                <w:sz w:val="20"/>
                <w:szCs w:val="20"/>
              </w:rPr>
              <w:t>О требованиях к схемам теплоснабжения, порядку их разработки и утверждения</w:t>
            </w:r>
            <w:r w:rsidR="0098168B" w:rsidRPr="009E4337">
              <w:rPr>
                <w:sz w:val="20"/>
                <w:szCs w:val="20"/>
              </w:rPr>
              <w:t>»</w:t>
            </w:r>
          </w:p>
        </w:tc>
      </w:tr>
      <w:tr w:rsidR="009E4337" w:rsidRPr="009E4337" w14:paraId="5942DF5E" w14:textId="77777777" w:rsidTr="00131728">
        <w:trPr>
          <w:jc w:val="center"/>
        </w:trPr>
        <w:tc>
          <w:tcPr>
            <w:tcW w:w="432" w:type="pct"/>
            <w:tcBorders>
              <w:top w:val="single" w:sz="4" w:space="0" w:color="auto"/>
              <w:left w:val="single" w:sz="4" w:space="0" w:color="auto"/>
              <w:bottom w:val="single" w:sz="4" w:space="0" w:color="auto"/>
              <w:right w:val="single" w:sz="4" w:space="0" w:color="auto"/>
            </w:tcBorders>
            <w:vAlign w:val="center"/>
            <w:hideMark/>
          </w:tcPr>
          <w:p w14:paraId="45263F81" w14:textId="77777777" w:rsidR="00D77E2D" w:rsidRPr="009E4337" w:rsidRDefault="00D77E2D" w:rsidP="00131728">
            <w:pPr>
              <w:jc w:val="center"/>
              <w:rPr>
                <w:sz w:val="20"/>
                <w:szCs w:val="20"/>
              </w:rPr>
            </w:pPr>
            <w:r w:rsidRPr="009E4337">
              <w:rPr>
                <w:sz w:val="20"/>
                <w:szCs w:val="20"/>
              </w:rPr>
              <w:t>8</w:t>
            </w:r>
          </w:p>
        </w:tc>
        <w:tc>
          <w:tcPr>
            <w:tcW w:w="1498" w:type="pct"/>
            <w:tcBorders>
              <w:top w:val="single" w:sz="4" w:space="0" w:color="auto"/>
              <w:left w:val="single" w:sz="4" w:space="0" w:color="auto"/>
              <w:bottom w:val="single" w:sz="4" w:space="0" w:color="auto"/>
              <w:right w:val="single" w:sz="4" w:space="0" w:color="auto"/>
            </w:tcBorders>
            <w:vAlign w:val="center"/>
            <w:hideMark/>
          </w:tcPr>
          <w:p w14:paraId="675F0ABB" w14:textId="77777777" w:rsidR="00D77E2D" w:rsidRPr="009E4337" w:rsidRDefault="00D77E2D" w:rsidP="00131728">
            <w:pPr>
              <w:jc w:val="center"/>
              <w:rPr>
                <w:sz w:val="20"/>
                <w:szCs w:val="20"/>
              </w:rPr>
            </w:pPr>
            <w:r w:rsidRPr="009E4337">
              <w:rPr>
                <w:sz w:val="20"/>
                <w:szCs w:val="20"/>
              </w:rPr>
              <w:t>Предложения по строительству и реконструкции тепловых сетей и сооружений на них</w:t>
            </w:r>
          </w:p>
        </w:tc>
        <w:tc>
          <w:tcPr>
            <w:tcW w:w="3070" w:type="pct"/>
            <w:tcBorders>
              <w:top w:val="single" w:sz="4" w:space="0" w:color="auto"/>
              <w:left w:val="single" w:sz="4" w:space="0" w:color="auto"/>
              <w:bottom w:val="single" w:sz="4" w:space="0" w:color="auto"/>
              <w:right w:val="single" w:sz="4" w:space="0" w:color="auto"/>
            </w:tcBorders>
            <w:vAlign w:val="center"/>
            <w:hideMark/>
          </w:tcPr>
          <w:p w14:paraId="442BA417" w14:textId="41078A67" w:rsidR="00D77E2D" w:rsidRPr="009E4337" w:rsidRDefault="00D77E2D" w:rsidP="00131728">
            <w:pPr>
              <w:jc w:val="center"/>
              <w:rPr>
                <w:sz w:val="20"/>
                <w:szCs w:val="20"/>
              </w:rPr>
            </w:pPr>
            <w:r w:rsidRPr="009E4337">
              <w:rPr>
                <w:sz w:val="20"/>
                <w:szCs w:val="20"/>
              </w:rPr>
              <w:t xml:space="preserve">Информация по всем пунктам была скорректирована по состоянию на 01.01.2024. Перечень пунктов изменен в соответствии с актуальной редакцией постановления Правительства РФ от 22 февраля 2012 года №154 </w:t>
            </w:r>
            <w:r w:rsidR="0098168B" w:rsidRPr="009E4337">
              <w:rPr>
                <w:sz w:val="20"/>
                <w:szCs w:val="20"/>
              </w:rPr>
              <w:t>«</w:t>
            </w:r>
            <w:r w:rsidRPr="009E4337">
              <w:rPr>
                <w:sz w:val="20"/>
                <w:szCs w:val="20"/>
              </w:rPr>
              <w:t>О требованиях к схемам теплоснабжения, порядку их разработки и утверждения</w:t>
            </w:r>
            <w:r w:rsidR="0098168B" w:rsidRPr="009E4337">
              <w:rPr>
                <w:sz w:val="20"/>
                <w:szCs w:val="20"/>
              </w:rPr>
              <w:t>»</w:t>
            </w:r>
            <w:r w:rsidRPr="009E4337">
              <w:rPr>
                <w:sz w:val="20"/>
                <w:szCs w:val="20"/>
              </w:rPr>
              <w:t xml:space="preserve"> </w:t>
            </w:r>
          </w:p>
        </w:tc>
      </w:tr>
      <w:tr w:rsidR="009E4337" w:rsidRPr="009E4337" w14:paraId="6E7DF433" w14:textId="77777777" w:rsidTr="00131728">
        <w:trPr>
          <w:jc w:val="center"/>
        </w:trPr>
        <w:tc>
          <w:tcPr>
            <w:tcW w:w="432" w:type="pct"/>
            <w:tcBorders>
              <w:top w:val="single" w:sz="4" w:space="0" w:color="auto"/>
              <w:left w:val="single" w:sz="4" w:space="0" w:color="auto"/>
              <w:bottom w:val="single" w:sz="4" w:space="0" w:color="auto"/>
              <w:right w:val="single" w:sz="4" w:space="0" w:color="auto"/>
            </w:tcBorders>
            <w:vAlign w:val="center"/>
            <w:hideMark/>
          </w:tcPr>
          <w:p w14:paraId="75801141" w14:textId="77777777" w:rsidR="00D77E2D" w:rsidRPr="009E4337" w:rsidRDefault="00D77E2D" w:rsidP="00131728">
            <w:pPr>
              <w:jc w:val="center"/>
              <w:rPr>
                <w:sz w:val="20"/>
                <w:szCs w:val="20"/>
              </w:rPr>
            </w:pPr>
            <w:r w:rsidRPr="009E4337">
              <w:rPr>
                <w:sz w:val="20"/>
                <w:szCs w:val="20"/>
              </w:rPr>
              <w:t>9</w:t>
            </w:r>
          </w:p>
        </w:tc>
        <w:tc>
          <w:tcPr>
            <w:tcW w:w="1498" w:type="pct"/>
            <w:tcBorders>
              <w:top w:val="single" w:sz="4" w:space="0" w:color="auto"/>
              <w:left w:val="single" w:sz="4" w:space="0" w:color="auto"/>
              <w:bottom w:val="single" w:sz="4" w:space="0" w:color="auto"/>
              <w:right w:val="single" w:sz="4" w:space="0" w:color="auto"/>
            </w:tcBorders>
            <w:vAlign w:val="center"/>
            <w:hideMark/>
          </w:tcPr>
          <w:p w14:paraId="4D22F155" w14:textId="77777777" w:rsidR="00D77E2D" w:rsidRPr="009E4337" w:rsidRDefault="00D77E2D" w:rsidP="00131728">
            <w:pPr>
              <w:jc w:val="center"/>
              <w:rPr>
                <w:sz w:val="20"/>
                <w:szCs w:val="20"/>
              </w:rPr>
            </w:pPr>
            <w:r w:rsidRPr="009E4337">
              <w:rPr>
                <w:sz w:val="20"/>
                <w:szCs w:val="20"/>
              </w:rPr>
              <w:t>Предложения по переводу открытых систем теплоснабжения (горячего водоснабжения), отдельных участков таких систем на закрытые системы горячего водоснабжения</w:t>
            </w:r>
          </w:p>
        </w:tc>
        <w:tc>
          <w:tcPr>
            <w:tcW w:w="3070" w:type="pct"/>
            <w:tcBorders>
              <w:top w:val="single" w:sz="4" w:space="0" w:color="auto"/>
              <w:left w:val="single" w:sz="4" w:space="0" w:color="auto"/>
              <w:bottom w:val="single" w:sz="4" w:space="0" w:color="auto"/>
              <w:right w:val="single" w:sz="4" w:space="0" w:color="auto"/>
            </w:tcBorders>
            <w:vAlign w:val="center"/>
            <w:hideMark/>
          </w:tcPr>
          <w:p w14:paraId="50913A7F" w14:textId="1B701950" w:rsidR="00D77E2D" w:rsidRPr="009E4337" w:rsidRDefault="00D77E2D" w:rsidP="00131728">
            <w:pPr>
              <w:jc w:val="center"/>
              <w:rPr>
                <w:sz w:val="20"/>
                <w:szCs w:val="20"/>
              </w:rPr>
            </w:pPr>
            <w:r w:rsidRPr="009E4337">
              <w:rPr>
                <w:sz w:val="20"/>
                <w:szCs w:val="20"/>
              </w:rPr>
              <w:t xml:space="preserve">Внесены корректировки в Главу 9 </w:t>
            </w:r>
            <w:r w:rsidR="0098168B" w:rsidRPr="009E4337">
              <w:rPr>
                <w:sz w:val="20"/>
                <w:szCs w:val="20"/>
              </w:rPr>
              <w:t>«</w:t>
            </w:r>
            <w:r w:rsidRPr="009E4337">
              <w:rPr>
                <w:sz w:val="20"/>
                <w:szCs w:val="20"/>
              </w:rPr>
              <w:t>Предложения по переводу открытых систем теплоснабжения (горячего водоснабжения) в закрытые системы горячего водоснабжения</w:t>
            </w:r>
            <w:r w:rsidR="0098168B" w:rsidRPr="009E4337">
              <w:rPr>
                <w:sz w:val="20"/>
                <w:szCs w:val="20"/>
              </w:rPr>
              <w:t>»</w:t>
            </w:r>
          </w:p>
        </w:tc>
      </w:tr>
      <w:tr w:rsidR="009E4337" w:rsidRPr="009E4337" w14:paraId="70BDE3AA" w14:textId="77777777" w:rsidTr="00131728">
        <w:trPr>
          <w:jc w:val="center"/>
        </w:trPr>
        <w:tc>
          <w:tcPr>
            <w:tcW w:w="432" w:type="pct"/>
            <w:tcBorders>
              <w:top w:val="single" w:sz="4" w:space="0" w:color="auto"/>
              <w:left w:val="single" w:sz="4" w:space="0" w:color="auto"/>
              <w:bottom w:val="single" w:sz="4" w:space="0" w:color="auto"/>
              <w:right w:val="single" w:sz="4" w:space="0" w:color="auto"/>
            </w:tcBorders>
            <w:vAlign w:val="center"/>
            <w:hideMark/>
          </w:tcPr>
          <w:p w14:paraId="710E2F1A" w14:textId="77777777" w:rsidR="00D77E2D" w:rsidRPr="009E4337" w:rsidRDefault="00D77E2D" w:rsidP="00131728">
            <w:pPr>
              <w:jc w:val="center"/>
              <w:rPr>
                <w:sz w:val="20"/>
                <w:szCs w:val="20"/>
              </w:rPr>
            </w:pPr>
            <w:r w:rsidRPr="009E4337">
              <w:rPr>
                <w:sz w:val="20"/>
                <w:szCs w:val="20"/>
              </w:rPr>
              <w:t>10</w:t>
            </w:r>
          </w:p>
        </w:tc>
        <w:tc>
          <w:tcPr>
            <w:tcW w:w="1498" w:type="pct"/>
            <w:tcBorders>
              <w:top w:val="single" w:sz="4" w:space="0" w:color="auto"/>
              <w:left w:val="single" w:sz="4" w:space="0" w:color="auto"/>
              <w:bottom w:val="single" w:sz="4" w:space="0" w:color="auto"/>
              <w:right w:val="single" w:sz="4" w:space="0" w:color="auto"/>
            </w:tcBorders>
            <w:vAlign w:val="center"/>
            <w:hideMark/>
          </w:tcPr>
          <w:p w14:paraId="4831EBE9" w14:textId="77777777" w:rsidR="00D77E2D" w:rsidRPr="009E4337" w:rsidRDefault="00D77E2D" w:rsidP="00131728">
            <w:pPr>
              <w:jc w:val="center"/>
              <w:rPr>
                <w:sz w:val="20"/>
                <w:szCs w:val="20"/>
              </w:rPr>
            </w:pPr>
            <w:r w:rsidRPr="009E4337">
              <w:rPr>
                <w:sz w:val="20"/>
                <w:szCs w:val="20"/>
              </w:rPr>
              <w:t>Перспективные топливные балансы</w:t>
            </w:r>
          </w:p>
        </w:tc>
        <w:tc>
          <w:tcPr>
            <w:tcW w:w="3070" w:type="pct"/>
            <w:tcBorders>
              <w:top w:val="single" w:sz="4" w:space="0" w:color="auto"/>
              <w:left w:val="single" w:sz="4" w:space="0" w:color="auto"/>
              <w:bottom w:val="single" w:sz="4" w:space="0" w:color="auto"/>
              <w:right w:val="single" w:sz="4" w:space="0" w:color="auto"/>
            </w:tcBorders>
            <w:vAlign w:val="center"/>
            <w:hideMark/>
          </w:tcPr>
          <w:p w14:paraId="3E34200A" w14:textId="2A2F7DF8" w:rsidR="00D77E2D" w:rsidRPr="009E4337" w:rsidRDefault="00D77E2D" w:rsidP="00131728">
            <w:pPr>
              <w:jc w:val="center"/>
              <w:rPr>
                <w:sz w:val="20"/>
                <w:szCs w:val="20"/>
              </w:rPr>
            </w:pPr>
            <w:r w:rsidRPr="009E4337">
              <w:rPr>
                <w:sz w:val="20"/>
                <w:szCs w:val="20"/>
              </w:rPr>
              <w:t xml:space="preserve">Информация по всем пунктам была скорректирована по состоянию на 01.01.2024. Перечень пунктов изменен в соответствии с актуальной редакцией постановления Правительства РФ от 22 февраля 2012 года №154 </w:t>
            </w:r>
            <w:r w:rsidR="0098168B" w:rsidRPr="009E4337">
              <w:rPr>
                <w:sz w:val="20"/>
                <w:szCs w:val="20"/>
              </w:rPr>
              <w:t>«</w:t>
            </w:r>
            <w:r w:rsidRPr="009E4337">
              <w:rPr>
                <w:sz w:val="20"/>
                <w:szCs w:val="20"/>
              </w:rPr>
              <w:t>О требованиях к схемам теплоснабжения, порядку их разработки и утверждения</w:t>
            </w:r>
            <w:r w:rsidR="0098168B" w:rsidRPr="009E4337">
              <w:rPr>
                <w:sz w:val="20"/>
                <w:szCs w:val="20"/>
              </w:rPr>
              <w:t>»</w:t>
            </w:r>
          </w:p>
        </w:tc>
      </w:tr>
      <w:tr w:rsidR="009E4337" w:rsidRPr="009E4337" w14:paraId="43DE42FF" w14:textId="77777777" w:rsidTr="00131728">
        <w:trPr>
          <w:jc w:val="center"/>
        </w:trPr>
        <w:tc>
          <w:tcPr>
            <w:tcW w:w="432" w:type="pct"/>
            <w:tcBorders>
              <w:top w:val="single" w:sz="4" w:space="0" w:color="auto"/>
              <w:left w:val="single" w:sz="4" w:space="0" w:color="auto"/>
              <w:bottom w:val="single" w:sz="4" w:space="0" w:color="auto"/>
              <w:right w:val="single" w:sz="4" w:space="0" w:color="auto"/>
            </w:tcBorders>
            <w:vAlign w:val="center"/>
            <w:hideMark/>
          </w:tcPr>
          <w:p w14:paraId="3FD3EE43" w14:textId="77777777" w:rsidR="00D77E2D" w:rsidRPr="009E4337" w:rsidRDefault="00D77E2D" w:rsidP="00131728">
            <w:pPr>
              <w:jc w:val="center"/>
              <w:rPr>
                <w:sz w:val="20"/>
                <w:szCs w:val="20"/>
              </w:rPr>
            </w:pPr>
            <w:r w:rsidRPr="009E4337">
              <w:rPr>
                <w:sz w:val="20"/>
                <w:szCs w:val="20"/>
              </w:rPr>
              <w:t>11</w:t>
            </w:r>
          </w:p>
        </w:tc>
        <w:tc>
          <w:tcPr>
            <w:tcW w:w="1498" w:type="pct"/>
            <w:tcBorders>
              <w:top w:val="single" w:sz="4" w:space="0" w:color="auto"/>
              <w:left w:val="single" w:sz="4" w:space="0" w:color="auto"/>
              <w:bottom w:val="single" w:sz="4" w:space="0" w:color="auto"/>
              <w:right w:val="single" w:sz="4" w:space="0" w:color="auto"/>
            </w:tcBorders>
            <w:vAlign w:val="center"/>
            <w:hideMark/>
          </w:tcPr>
          <w:p w14:paraId="406863C5" w14:textId="77777777" w:rsidR="00D77E2D" w:rsidRPr="009E4337" w:rsidRDefault="00D77E2D" w:rsidP="00131728">
            <w:pPr>
              <w:jc w:val="center"/>
              <w:rPr>
                <w:sz w:val="20"/>
                <w:szCs w:val="20"/>
              </w:rPr>
            </w:pPr>
            <w:r w:rsidRPr="009E4337">
              <w:rPr>
                <w:sz w:val="20"/>
                <w:szCs w:val="20"/>
              </w:rPr>
              <w:t>Оценка надежности теплоснаб</w:t>
            </w:r>
            <w:r w:rsidRPr="009E4337">
              <w:rPr>
                <w:sz w:val="20"/>
                <w:szCs w:val="20"/>
              </w:rPr>
              <w:lastRenderedPageBreak/>
              <w:t>жения</w:t>
            </w:r>
          </w:p>
        </w:tc>
        <w:tc>
          <w:tcPr>
            <w:tcW w:w="3070" w:type="pct"/>
            <w:tcBorders>
              <w:top w:val="single" w:sz="4" w:space="0" w:color="auto"/>
              <w:left w:val="single" w:sz="4" w:space="0" w:color="auto"/>
              <w:bottom w:val="single" w:sz="4" w:space="0" w:color="auto"/>
              <w:right w:val="single" w:sz="4" w:space="0" w:color="auto"/>
            </w:tcBorders>
            <w:vAlign w:val="center"/>
            <w:hideMark/>
          </w:tcPr>
          <w:p w14:paraId="7FC857D3" w14:textId="1B37E544" w:rsidR="00D77E2D" w:rsidRPr="009E4337" w:rsidRDefault="00D77E2D" w:rsidP="00131728">
            <w:pPr>
              <w:jc w:val="center"/>
              <w:rPr>
                <w:sz w:val="20"/>
                <w:szCs w:val="20"/>
              </w:rPr>
            </w:pPr>
            <w:r w:rsidRPr="009E4337">
              <w:rPr>
                <w:sz w:val="20"/>
                <w:szCs w:val="20"/>
              </w:rPr>
              <w:lastRenderedPageBreak/>
              <w:t xml:space="preserve">Информация по всем пунктам была скорректирована по состоянию </w:t>
            </w:r>
            <w:r w:rsidRPr="009E4337">
              <w:rPr>
                <w:sz w:val="20"/>
                <w:szCs w:val="20"/>
              </w:rPr>
              <w:lastRenderedPageBreak/>
              <w:t xml:space="preserve">на 01.01.2024. Перечень пунктов изменен в соответствии с актуальной редакцией постановления Правительства РФ от 22 февраля 2012 года №154 </w:t>
            </w:r>
            <w:r w:rsidR="0098168B" w:rsidRPr="009E4337">
              <w:rPr>
                <w:sz w:val="20"/>
                <w:szCs w:val="20"/>
              </w:rPr>
              <w:t>«</w:t>
            </w:r>
            <w:r w:rsidRPr="009E4337">
              <w:rPr>
                <w:sz w:val="20"/>
                <w:szCs w:val="20"/>
              </w:rPr>
              <w:t>О требованиях к схемам теплоснабжения, порядку их разработки и утверждения</w:t>
            </w:r>
            <w:r w:rsidR="0098168B" w:rsidRPr="009E4337">
              <w:rPr>
                <w:sz w:val="20"/>
                <w:szCs w:val="20"/>
              </w:rPr>
              <w:t>»</w:t>
            </w:r>
            <w:r w:rsidRPr="009E4337">
              <w:rPr>
                <w:sz w:val="20"/>
                <w:szCs w:val="20"/>
              </w:rPr>
              <w:t xml:space="preserve"> </w:t>
            </w:r>
          </w:p>
        </w:tc>
      </w:tr>
      <w:tr w:rsidR="009E4337" w:rsidRPr="009E4337" w14:paraId="4EDB9AB6" w14:textId="77777777" w:rsidTr="00131728">
        <w:trPr>
          <w:jc w:val="center"/>
        </w:trPr>
        <w:tc>
          <w:tcPr>
            <w:tcW w:w="432" w:type="pct"/>
            <w:tcBorders>
              <w:top w:val="single" w:sz="4" w:space="0" w:color="auto"/>
              <w:left w:val="single" w:sz="4" w:space="0" w:color="auto"/>
              <w:bottom w:val="single" w:sz="4" w:space="0" w:color="auto"/>
              <w:right w:val="single" w:sz="4" w:space="0" w:color="auto"/>
            </w:tcBorders>
            <w:vAlign w:val="center"/>
            <w:hideMark/>
          </w:tcPr>
          <w:p w14:paraId="40BD0887" w14:textId="77777777" w:rsidR="00D77E2D" w:rsidRPr="009E4337" w:rsidRDefault="00D77E2D" w:rsidP="00131728">
            <w:pPr>
              <w:jc w:val="center"/>
              <w:rPr>
                <w:sz w:val="20"/>
                <w:szCs w:val="20"/>
              </w:rPr>
            </w:pPr>
            <w:r w:rsidRPr="009E4337">
              <w:rPr>
                <w:sz w:val="20"/>
                <w:szCs w:val="20"/>
              </w:rPr>
              <w:lastRenderedPageBreak/>
              <w:t>12</w:t>
            </w:r>
          </w:p>
        </w:tc>
        <w:tc>
          <w:tcPr>
            <w:tcW w:w="1498" w:type="pct"/>
            <w:tcBorders>
              <w:top w:val="single" w:sz="4" w:space="0" w:color="auto"/>
              <w:left w:val="single" w:sz="4" w:space="0" w:color="auto"/>
              <w:bottom w:val="single" w:sz="4" w:space="0" w:color="auto"/>
              <w:right w:val="single" w:sz="4" w:space="0" w:color="auto"/>
            </w:tcBorders>
            <w:vAlign w:val="center"/>
            <w:hideMark/>
          </w:tcPr>
          <w:p w14:paraId="2EFCFF5B" w14:textId="77777777" w:rsidR="00D77E2D" w:rsidRPr="009E4337" w:rsidRDefault="00D77E2D" w:rsidP="00131728">
            <w:pPr>
              <w:jc w:val="center"/>
              <w:rPr>
                <w:sz w:val="20"/>
                <w:szCs w:val="20"/>
              </w:rPr>
            </w:pPr>
            <w:r w:rsidRPr="009E4337">
              <w:rPr>
                <w:sz w:val="20"/>
                <w:szCs w:val="20"/>
              </w:rPr>
              <w:t>Обоснование инвестиций в строительство, реконструкцию и техническое перевооружение</w:t>
            </w:r>
          </w:p>
        </w:tc>
        <w:tc>
          <w:tcPr>
            <w:tcW w:w="3070" w:type="pct"/>
            <w:tcBorders>
              <w:top w:val="single" w:sz="4" w:space="0" w:color="auto"/>
              <w:left w:val="single" w:sz="4" w:space="0" w:color="auto"/>
              <w:bottom w:val="single" w:sz="4" w:space="0" w:color="auto"/>
              <w:right w:val="single" w:sz="4" w:space="0" w:color="auto"/>
            </w:tcBorders>
            <w:vAlign w:val="center"/>
            <w:hideMark/>
          </w:tcPr>
          <w:p w14:paraId="3ADD1782" w14:textId="1E8EE1B4" w:rsidR="00D77E2D" w:rsidRPr="009E4337" w:rsidRDefault="00D77E2D" w:rsidP="00131728">
            <w:pPr>
              <w:jc w:val="center"/>
              <w:rPr>
                <w:sz w:val="20"/>
                <w:szCs w:val="20"/>
              </w:rPr>
            </w:pPr>
            <w:r w:rsidRPr="009E4337">
              <w:rPr>
                <w:sz w:val="20"/>
                <w:szCs w:val="20"/>
              </w:rPr>
              <w:t xml:space="preserve">Информация по всем пунктам была скорректирована по состоянию на 01.01.2024. Перечень пунктов изменен в соответствии с актуальной редакцией постановления Правительства РФ от 22 февраля 2012 года №154 </w:t>
            </w:r>
            <w:r w:rsidR="0098168B" w:rsidRPr="009E4337">
              <w:rPr>
                <w:sz w:val="20"/>
                <w:szCs w:val="20"/>
              </w:rPr>
              <w:t>«</w:t>
            </w:r>
            <w:r w:rsidRPr="009E4337">
              <w:rPr>
                <w:sz w:val="20"/>
                <w:szCs w:val="20"/>
              </w:rPr>
              <w:t>О требованиях к схемам теплоснабжения, порядку их разработки и утверждения</w:t>
            </w:r>
            <w:r w:rsidR="0098168B" w:rsidRPr="009E4337">
              <w:rPr>
                <w:sz w:val="20"/>
                <w:szCs w:val="20"/>
              </w:rPr>
              <w:t>»</w:t>
            </w:r>
          </w:p>
        </w:tc>
      </w:tr>
      <w:tr w:rsidR="009E4337" w:rsidRPr="009E4337" w14:paraId="27161F6A" w14:textId="77777777" w:rsidTr="00131728">
        <w:trPr>
          <w:jc w:val="center"/>
        </w:trPr>
        <w:tc>
          <w:tcPr>
            <w:tcW w:w="432" w:type="pct"/>
            <w:tcBorders>
              <w:top w:val="single" w:sz="4" w:space="0" w:color="auto"/>
              <w:left w:val="single" w:sz="4" w:space="0" w:color="auto"/>
              <w:bottom w:val="single" w:sz="4" w:space="0" w:color="auto"/>
              <w:right w:val="single" w:sz="4" w:space="0" w:color="auto"/>
            </w:tcBorders>
            <w:vAlign w:val="center"/>
            <w:hideMark/>
          </w:tcPr>
          <w:p w14:paraId="59CB12B4" w14:textId="77777777" w:rsidR="00D77E2D" w:rsidRPr="009E4337" w:rsidRDefault="00D77E2D" w:rsidP="00131728">
            <w:pPr>
              <w:jc w:val="center"/>
              <w:rPr>
                <w:sz w:val="20"/>
                <w:szCs w:val="20"/>
              </w:rPr>
            </w:pPr>
            <w:r w:rsidRPr="009E4337">
              <w:rPr>
                <w:sz w:val="20"/>
                <w:szCs w:val="20"/>
              </w:rPr>
              <w:t>13</w:t>
            </w:r>
          </w:p>
        </w:tc>
        <w:tc>
          <w:tcPr>
            <w:tcW w:w="1498" w:type="pct"/>
            <w:tcBorders>
              <w:top w:val="single" w:sz="4" w:space="0" w:color="auto"/>
              <w:left w:val="single" w:sz="4" w:space="0" w:color="auto"/>
              <w:bottom w:val="single" w:sz="4" w:space="0" w:color="auto"/>
              <w:right w:val="single" w:sz="4" w:space="0" w:color="auto"/>
            </w:tcBorders>
            <w:vAlign w:val="center"/>
            <w:hideMark/>
          </w:tcPr>
          <w:p w14:paraId="5E997462" w14:textId="77777777" w:rsidR="00D77E2D" w:rsidRPr="009E4337" w:rsidRDefault="00D77E2D" w:rsidP="00131728">
            <w:pPr>
              <w:jc w:val="center"/>
              <w:rPr>
                <w:sz w:val="20"/>
                <w:szCs w:val="20"/>
              </w:rPr>
            </w:pPr>
            <w:r w:rsidRPr="009E4337">
              <w:rPr>
                <w:sz w:val="20"/>
                <w:szCs w:val="20"/>
              </w:rPr>
              <w:t xml:space="preserve">Индикаторы развития систем теплоснабжения </w:t>
            </w:r>
          </w:p>
        </w:tc>
        <w:tc>
          <w:tcPr>
            <w:tcW w:w="3070" w:type="pct"/>
            <w:tcBorders>
              <w:top w:val="single" w:sz="4" w:space="0" w:color="auto"/>
              <w:left w:val="single" w:sz="4" w:space="0" w:color="auto"/>
              <w:bottom w:val="single" w:sz="4" w:space="0" w:color="auto"/>
              <w:right w:val="single" w:sz="4" w:space="0" w:color="auto"/>
            </w:tcBorders>
            <w:vAlign w:val="center"/>
            <w:hideMark/>
          </w:tcPr>
          <w:p w14:paraId="4012AA25" w14:textId="799034D3" w:rsidR="00D77E2D" w:rsidRPr="009E4337" w:rsidRDefault="000D2062" w:rsidP="00131728">
            <w:pPr>
              <w:jc w:val="center"/>
              <w:rPr>
                <w:sz w:val="20"/>
                <w:szCs w:val="20"/>
              </w:rPr>
            </w:pPr>
            <w:r w:rsidRPr="009E4337">
              <w:rPr>
                <w:sz w:val="20"/>
                <w:szCs w:val="20"/>
              </w:rPr>
              <w:t>Информация по всем пунктам была скорректирована по состоянию на 01.01.2024. Перечень пунктов изменен в соответствии с актуальной редакцией постановления Правительства РФ от 22 февраля 2012 года №154 «О требованиях к схемам теплоснабжения, порядку их разработки и утверждения»</w:t>
            </w:r>
          </w:p>
        </w:tc>
      </w:tr>
      <w:tr w:rsidR="009E4337" w:rsidRPr="009E4337" w14:paraId="084002BD" w14:textId="77777777" w:rsidTr="00131728">
        <w:trPr>
          <w:jc w:val="center"/>
        </w:trPr>
        <w:tc>
          <w:tcPr>
            <w:tcW w:w="432" w:type="pct"/>
            <w:tcBorders>
              <w:top w:val="single" w:sz="4" w:space="0" w:color="auto"/>
              <w:left w:val="single" w:sz="4" w:space="0" w:color="auto"/>
              <w:bottom w:val="single" w:sz="4" w:space="0" w:color="auto"/>
              <w:right w:val="single" w:sz="4" w:space="0" w:color="auto"/>
            </w:tcBorders>
            <w:vAlign w:val="center"/>
            <w:hideMark/>
          </w:tcPr>
          <w:p w14:paraId="16BFF469" w14:textId="77777777" w:rsidR="00D77E2D" w:rsidRPr="009E4337" w:rsidRDefault="00D77E2D" w:rsidP="00131728">
            <w:pPr>
              <w:jc w:val="center"/>
              <w:rPr>
                <w:sz w:val="20"/>
                <w:szCs w:val="20"/>
              </w:rPr>
            </w:pPr>
            <w:r w:rsidRPr="009E4337">
              <w:rPr>
                <w:sz w:val="20"/>
                <w:szCs w:val="20"/>
              </w:rPr>
              <w:t>14</w:t>
            </w:r>
          </w:p>
        </w:tc>
        <w:tc>
          <w:tcPr>
            <w:tcW w:w="1498" w:type="pct"/>
            <w:tcBorders>
              <w:top w:val="single" w:sz="4" w:space="0" w:color="auto"/>
              <w:left w:val="single" w:sz="4" w:space="0" w:color="auto"/>
              <w:bottom w:val="single" w:sz="4" w:space="0" w:color="auto"/>
              <w:right w:val="single" w:sz="4" w:space="0" w:color="auto"/>
            </w:tcBorders>
            <w:vAlign w:val="center"/>
            <w:hideMark/>
          </w:tcPr>
          <w:p w14:paraId="5D101DE2" w14:textId="77777777" w:rsidR="00D77E2D" w:rsidRPr="009E4337" w:rsidRDefault="00D77E2D" w:rsidP="00131728">
            <w:pPr>
              <w:jc w:val="center"/>
              <w:rPr>
                <w:sz w:val="20"/>
                <w:szCs w:val="20"/>
              </w:rPr>
            </w:pPr>
            <w:r w:rsidRPr="009E4337">
              <w:rPr>
                <w:sz w:val="20"/>
                <w:szCs w:val="20"/>
              </w:rPr>
              <w:t>Ценовые (тарифные) последствия</w:t>
            </w:r>
          </w:p>
        </w:tc>
        <w:tc>
          <w:tcPr>
            <w:tcW w:w="3070" w:type="pct"/>
            <w:tcBorders>
              <w:top w:val="single" w:sz="4" w:space="0" w:color="auto"/>
              <w:left w:val="single" w:sz="4" w:space="0" w:color="auto"/>
              <w:bottom w:val="single" w:sz="4" w:space="0" w:color="auto"/>
              <w:right w:val="single" w:sz="4" w:space="0" w:color="auto"/>
            </w:tcBorders>
            <w:vAlign w:val="center"/>
            <w:hideMark/>
          </w:tcPr>
          <w:p w14:paraId="4E575AB7" w14:textId="4F2EB4D3" w:rsidR="00D77E2D" w:rsidRPr="009E4337" w:rsidRDefault="000D2062" w:rsidP="00131728">
            <w:pPr>
              <w:jc w:val="center"/>
              <w:rPr>
                <w:sz w:val="20"/>
                <w:szCs w:val="20"/>
              </w:rPr>
            </w:pPr>
            <w:r w:rsidRPr="009E4337">
              <w:rPr>
                <w:sz w:val="20"/>
                <w:szCs w:val="20"/>
              </w:rPr>
              <w:t>Информация по всем пунктам была скорректирована по состоянию на 01.01.2024. Перечень пунктов изменен в соответствии с актуальной редакцией постановления Правительства РФ от 22 февраля 2012 года №154 «О требованиях к схемам теплоснабжения, порядку их разработки и утверждения»</w:t>
            </w:r>
          </w:p>
        </w:tc>
      </w:tr>
      <w:tr w:rsidR="009E4337" w:rsidRPr="009E4337" w14:paraId="160BF7F0" w14:textId="77777777" w:rsidTr="00131728">
        <w:trPr>
          <w:jc w:val="center"/>
        </w:trPr>
        <w:tc>
          <w:tcPr>
            <w:tcW w:w="432" w:type="pct"/>
            <w:tcBorders>
              <w:top w:val="single" w:sz="4" w:space="0" w:color="auto"/>
              <w:left w:val="single" w:sz="4" w:space="0" w:color="auto"/>
              <w:bottom w:val="single" w:sz="4" w:space="0" w:color="auto"/>
              <w:right w:val="single" w:sz="4" w:space="0" w:color="auto"/>
            </w:tcBorders>
            <w:vAlign w:val="center"/>
            <w:hideMark/>
          </w:tcPr>
          <w:p w14:paraId="1AB5C17D" w14:textId="77777777" w:rsidR="00D77E2D" w:rsidRPr="009E4337" w:rsidRDefault="00D77E2D" w:rsidP="00131728">
            <w:pPr>
              <w:jc w:val="center"/>
              <w:rPr>
                <w:sz w:val="20"/>
                <w:szCs w:val="20"/>
              </w:rPr>
            </w:pPr>
            <w:r w:rsidRPr="009E4337">
              <w:rPr>
                <w:sz w:val="20"/>
                <w:szCs w:val="20"/>
              </w:rPr>
              <w:t>15</w:t>
            </w:r>
          </w:p>
        </w:tc>
        <w:tc>
          <w:tcPr>
            <w:tcW w:w="1498" w:type="pct"/>
            <w:tcBorders>
              <w:top w:val="single" w:sz="4" w:space="0" w:color="auto"/>
              <w:left w:val="single" w:sz="4" w:space="0" w:color="auto"/>
              <w:bottom w:val="single" w:sz="4" w:space="0" w:color="auto"/>
              <w:right w:val="single" w:sz="4" w:space="0" w:color="auto"/>
            </w:tcBorders>
            <w:vAlign w:val="center"/>
            <w:hideMark/>
          </w:tcPr>
          <w:p w14:paraId="49CC8E0F" w14:textId="77777777" w:rsidR="00D77E2D" w:rsidRPr="009E4337" w:rsidRDefault="00D77E2D" w:rsidP="00131728">
            <w:pPr>
              <w:jc w:val="center"/>
              <w:rPr>
                <w:sz w:val="20"/>
                <w:szCs w:val="20"/>
              </w:rPr>
            </w:pPr>
            <w:r w:rsidRPr="009E4337">
              <w:rPr>
                <w:sz w:val="20"/>
                <w:szCs w:val="20"/>
              </w:rPr>
              <w:t>Реестр единых теплоснабжающих организаций</w:t>
            </w:r>
          </w:p>
        </w:tc>
        <w:tc>
          <w:tcPr>
            <w:tcW w:w="3070" w:type="pct"/>
            <w:tcBorders>
              <w:top w:val="single" w:sz="4" w:space="0" w:color="auto"/>
              <w:left w:val="single" w:sz="4" w:space="0" w:color="auto"/>
              <w:bottom w:val="single" w:sz="4" w:space="0" w:color="auto"/>
              <w:right w:val="single" w:sz="4" w:space="0" w:color="auto"/>
            </w:tcBorders>
            <w:vAlign w:val="center"/>
            <w:hideMark/>
          </w:tcPr>
          <w:p w14:paraId="4772B163" w14:textId="7058CEDA" w:rsidR="00D77E2D" w:rsidRPr="009E4337" w:rsidRDefault="00D77E2D" w:rsidP="00131728">
            <w:pPr>
              <w:jc w:val="center"/>
              <w:rPr>
                <w:sz w:val="20"/>
                <w:szCs w:val="20"/>
              </w:rPr>
            </w:pPr>
            <w:r w:rsidRPr="009E4337">
              <w:rPr>
                <w:sz w:val="20"/>
                <w:szCs w:val="20"/>
              </w:rPr>
              <w:t xml:space="preserve">Информация по всем пунктам была скорректирована по состоянию на 01.01.2024. Перечень пунктов изменен в соответствии с актуальной редакцией постановления Правительства РФ от 22 февраля 2012 года №154 </w:t>
            </w:r>
            <w:r w:rsidR="0098168B" w:rsidRPr="009E4337">
              <w:rPr>
                <w:sz w:val="20"/>
                <w:szCs w:val="20"/>
              </w:rPr>
              <w:t>«</w:t>
            </w:r>
            <w:r w:rsidRPr="009E4337">
              <w:rPr>
                <w:sz w:val="20"/>
                <w:szCs w:val="20"/>
              </w:rPr>
              <w:t>О требованиях к схемам теплоснабжения, порядку их разработки и утверждения</w:t>
            </w:r>
            <w:r w:rsidR="0098168B" w:rsidRPr="009E4337">
              <w:rPr>
                <w:sz w:val="20"/>
                <w:szCs w:val="20"/>
              </w:rPr>
              <w:t>»</w:t>
            </w:r>
            <w:r w:rsidRPr="009E4337">
              <w:rPr>
                <w:sz w:val="20"/>
                <w:szCs w:val="20"/>
              </w:rPr>
              <w:t xml:space="preserve"> </w:t>
            </w:r>
          </w:p>
        </w:tc>
      </w:tr>
      <w:tr w:rsidR="009E4337" w:rsidRPr="009E4337" w14:paraId="14BDE5E5" w14:textId="77777777" w:rsidTr="00131728">
        <w:trPr>
          <w:jc w:val="center"/>
        </w:trPr>
        <w:tc>
          <w:tcPr>
            <w:tcW w:w="432" w:type="pct"/>
            <w:tcBorders>
              <w:top w:val="single" w:sz="4" w:space="0" w:color="auto"/>
              <w:left w:val="single" w:sz="4" w:space="0" w:color="auto"/>
              <w:bottom w:val="single" w:sz="4" w:space="0" w:color="auto"/>
              <w:right w:val="single" w:sz="4" w:space="0" w:color="auto"/>
            </w:tcBorders>
            <w:vAlign w:val="center"/>
            <w:hideMark/>
          </w:tcPr>
          <w:p w14:paraId="643364E9" w14:textId="77777777" w:rsidR="00D77E2D" w:rsidRPr="009E4337" w:rsidRDefault="00D77E2D" w:rsidP="00131728">
            <w:pPr>
              <w:jc w:val="center"/>
              <w:rPr>
                <w:sz w:val="20"/>
                <w:szCs w:val="20"/>
              </w:rPr>
            </w:pPr>
            <w:r w:rsidRPr="009E4337">
              <w:rPr>
                <w:sz w:val="20"/>
                <w:szCs w:val="20"/>
              </w:rPr>
              <w:t>16</w:t>
            </w:r>
          </w:p>
        </w:tc>
        <w:tc>
          <w:tcPr>
            <w:tcW w:w="1498" w:type="pct"/>
            <w:tcBorders>
              <w:top w:val="single" w:sz="4" w:space="0" w:color="auto"/>
              <w:left w:val="single" w:sz="4" w:space="0" w:color="auto"/>
              <w:bottom w:val="single" w:sz="4" w:space="0" w:color="auto"/>
              <w:right w:val="single" w:sz="4" w:space="0" w:color="auto"/>
            </w:tcBorders>
            <w:vAlign w:val="center"/>
            <w:hideMark/>
          </w:tcPr>
          <w:p w14:paraId="22B33DBA" w14:textId="77777777" w:rsidR="00D77E2D" w:rsidRPr="009E4337" w:rsidRDefault="00D77E2D" w:rsidP="00131728">
            <w:pPr>
              <w:jc w:val="center"/>
              <w:rPr>
                <w:sz w:val="20"/>
                <w:szCs w:val="20"/>
              </w:rPr>
            </w:pPr>
            <w:r w:rsidRPr="009E4337">
              <w:rPr>
                <w:sz w:val="20"/>
                <w:szCs w:val="20"/>
              </w:rPr>
              <w:t>Реестр мероприятий схемы теплоснабжения</w:t>
            </w:r>
          </w:p>
        </w:tc>
        <w:tc>
          <w:tcPr>
            <w:tcW w:w="3070" w:type="pct"/>
            <w:tcBorders>
              <w:top w:val="single" w:sz="4" w:space="0" w:color="auto"/>
              <w:left w:val="single" w:sz="4" w:space="0" w:color="auto"/>
              <w:bottom w:val="single" w:sz="4" w:space="0" w:color="auto"/>
              <w:right w:val="single" w:sz="4" w:space="0" w:color="auto"/>
            </w:tcBorders>
            <w:vAlign w:val="center"/>
            <w:hideMark/>
          </w:tcPr>
          <w:p w14:paraId="5153BE71" w14:textId="4568A862" w:rsidR="00D77E2D" w:rsidRPr="009E4337" w:rsidRDefault="00D77E2D" w:rsidP="00131728">
            <w:pPr>
              <w:jc w:val="center"/>
              <w:rPr>
                <w:sz w:val="20"/>
                <w:szCs w:val="20"/>
              </w:rPr>
            </w:pPr>
            <w:r w:rsidRPr="009E4337">
              <w:rPr>
                <w:sz w:val="20"/>
                <w:szCs w:val="20"/>
              </w:rPr>
              <w:t xml:space="preserve">Внесены корректировки в Главу 16 </w:t>
            </w:r>
            <w:r w:rsidR="0098168B" w:rsidRPr="009E4337">
              <w:rPr>
                <w:sz w:val="20"/>
                <w:szCs w:val="20"/>
              </w:rPr>
              <w:t>«</w:t>
            </w:r>
            <w:r w:rsidRPr="009E4337">
              <w:rPr>
                <w:sz w:val="20"/>
                <w:szCs w:val="20"/>
              </w:rPr>
              <w:t>Реестр мероприятий схемы теплоснабжения городского поселения</w:t>
            </w:r>
            <w:r w:rsidR="0098168B" w:rsidRPr="009E4337">
              <w:rPr>
                <w:sz w:val="20"/>
                <w:szCs w:val="20"/>
              </w:rPr>
              <w:t>»</w:t>
            </w:r>
          </w:p>
        </w:tc>
      </w:tr>
      <w:tr w:rsidR="009E4337" w:rsidRPr="009E4337" w14:paraId="0EEA3920" w14:textId="77777777" w:rsidTr="00131728">
        <w:trPr>
          <w:jc w:val="center"/>
        </w:trPr>
        <w:tc>
          <w:tcPr>
            <w:tcW w:w="432" w:type="pct"/>
            <w:tcBorders>
              <w:top w:val="single" w:sz="4" w:space="0" w:color="auto"/>
              <w:left w:val="single" w:sz="4" w:space="0" w:color="auto"/>
              <w:bottom w:val="single" w:sz="4" w:space="0" w:color="auto"/>
              <w:right w:val="single" w:sz="4" w:space="0" w:color="auto"/>
            </w:tcBorders>
            <w:vAlign w:val="center"/>
          </w:tcPr>
          <w:p w14:paraId="54294ACC" w14:textId="77777777" w:rsidR="00D77E2D" w:rsidRPr="009E4337" w:rsidRDefault="00D77E2D" w:rsidP="00131728">
            <w:pPr>
              <w:jc w:val="center"/>
              <w:rPr>
                <w:sz w:val="20"/>
                <w:szCs w:val="20"/>
              </w:rPr>
            </w:pPr>
            <w:r w:rsidRPr="009E4337">
              <w:rPr>
                <w:sz w:val="20"/>
                <w:szCs w:val="20"/>
              </w:rPr>
              <w:t>17</w:t>
            </w:r>
          </w:p>
        </w:tc>
        <w:tc>
          <w:tcPr>
            <w:tcW w:w="1498" w:type="pct"/>
            <w:tcBorders>
              <w:top w:val="single" w:sz="4" w:space="0" w:color="auto"/>
              <w:left w:val="single" w:sz="4" w:space="0" w:color="auto"/>
              <w:bottom w:val="single" w:sz="4" w:space="0" w:color="auto"/>
              <w:right w:val="single" w:sz="4" w:space="0" w:color="auto"/>
            </w:tcBorders>
            <w:vAlign w:val="center"/>
          </w:tcPr>
          <w:p w14:paraId="4F274E53" w14:textId="77777777" w:rsidR="00D77E2D" w:rsidRPr="009E4337" w:rsidRDefault="00D77E2D" w:rsidP="00131728">
            <w:pPr>
              <w:jc w:val="center"/>
              <w:rPr>
                <w:sz w:val="20"/>
                <w:szCs w:val="20"/>
              </w:rPr>
            </w:pPr>
            <w:r w:rsidRPr="009E4337">
              <w:rPr>
                <w:sz w:val="20"/>
                <w:szCs w:val="20"/>
              </w:rPr>
              <w:t>Оценка экологической безопасности теплоснабжения</w:t>
            </w:r>
          </w:p>
        </w:tc>
        <w:tc>
          <w:tcPr>
            <w:tcW w:w="3070" w:type="pct"/>
            <w:tcBorders>
              <w:top w:val="single" w:sz="4" w:space="0" w:color="auto"/>
              <w:left w:val="single" w:sz="4" w:space="0" w:color="auto"/>
              <w:bottom w:val="single" w:sz="4" w:space="0" w:color="auto"/>
              <w:right w:val="single" w:sz="4" w:space="0" w:color="auto"/>
            </w:tcBorders>
            <w:vAlign w:val="center"/>
          </w:tcPr>
          <w:p w14:paraId="31F4944E" w14:textId="242D2964" w:rsidR="00D77E2D" w:rsidRPr="009E4337" w:rsidRDefault="00D77E2D" w:rsidP="00131728">
            <w:pPr>
              <w:jc w:val="center"/>
              <w:rPr>
                <w:sz w:val="20"/>
                <w:szCs w:val="20"/>
              </w:rPr>
            </w:pPr>
            <w:r w:rsidRPr="009E4337">
              <w:rPr>
                <w:sz w:val="20"/>
                <w:szCs w:val="20"/>
              </w:rPr>
              <w:t xml:space="preserve">Информация по всем пунктам была скорректирована по состоянию на 01.01.2024. Перечень пунктов изменен в соответствии с актуальной редакцией постановления Правительства РФ от 22 февраля 2012 года №154 </w:t>
            </w:r>
            <w:r w:rsidR="0098168B" w:rsidRPr="009E4337">
              <w:rPr>
                <w:sz w:val="20"/>
                <w:szCs w:val="20"/>
              </w:rPr>
              <w:t>«</w:t>
            </w:r>
            <w:r w:rsidRPr="009E4337">
              <w:rPr>
                <w:sz w:val="20"/>
                <w:szCs w:val="20"/>
              </w:rPr>
              <w:t>О требованиях к схемам теплоснабжения, порядку их разработки и утверждения</w:t>
            </w:r>
            <w:r w:rsidR="0098168B" w:rsidRPr="009E4337">
              <w:rPr>
                <w:sz w:val="20"/>
                <w:szCs w:val="20"/>
              </w:rPr>
              <w:t>»</w:t>
            </w:r>
          </w:p>
        </w:tc>
      </w:tr>
      <w:tr w:rsidR="009E4337" w:rsidRPr="009E4337" w14:paraId="60A5D5BF" w14:textId="77777777" w:rsidTr="00131728">
        <w:trPr>
          <w:jc w:val="center"/>
        </w:trPr>
        <w:tc>
          <w:tcPr>
            <w:tcW w:w="432" w:type="pct"/>
            <w:tcBorders>
              <w:top w:val="single" w:sz="4" w:space="0" w:color="auto"/>
              <w:left w:val="single" w:sz="4" w:space="0" w:color="auto"/>
              <w:bottom w:val="single" w:sz="4" w:space="0" w:color="auto"/>
              <w:right w:val="single" w:sz="4" w:space="0" w:color="auto"/>
            </w:tcBorders>
            <w:vAlign w:val="center"/>
            <w:hideMark/>
          </w:tcPr>
          <w:p w14:paraId="4A9E2A5C" w14:textId="77777777" w:rsidR="00D77E2D" w:rsidRPr="009E4337" w:rsidRDefault="00D77E2D" w:rsidP="00131728">
            <w:pPr>
              <w:jc w:val="center"/>
              <w:rPr>
                <w:sz w:val="20"/>
                <w:szCs w:val="20"/>
              </w:rPr>
            </w:pPr>
            <w:r w:rsidRPr="009E4337">
              <w:rPr>
                <w:sz w:val="20"/>
                <w:szCs w:val="20"/>
              </w:rPr>
              <w:t>18</w:t>
            </w:r>
          </w:p>
        </w:tc>
        <w:tc>
          <w:tcPr>
            <w:tcW w:w="1498" w:type="pct"/>
            <w:tcBorders>
              <w:top w:val="single" w:sz="4" w:space="0" w:color="auto"/>
              <w:left w:val="single" w:sz="4" w:space="0" w:color="auto"/>
              <w:bottom w:val="single" w:sz="4" w:space="0" w:color="auto"/>
              <w:right w:val="single" w:sz="4" w:space="0" w:color="auto"/>
            </w:tcBorders>
            <w:vAlign w:val="center"/>
            <w:hideMark/>
          </w:tcPr>
          <w:p w14:paraId="30CBEBEE" w14:textId="77777777" w:rsidR="00D77E2D" w:rsidRPr="009E4337" w:rsidRDefault="00D77E2D" w:rsidP="00131728">
            <w:pPr>
              <w:jc w:val="center"/>
              <w:rPr>
                <w:sz w:val="20"/>
                <w:szCs w:val="20"/>
              </w:rPr>
            </w:pPr>
            <w:r w:rsidRPr="009E4337">
              <w:rPr>
                <w:sz w:val="20"/>
                <w:szCs w:val="20"/>
              </w:rPr>
              <w:t>Замечания и предложения к проекту схемы теплоснабжения</w:t>
            </w:r>
          </w:p>
        </w:tc>
        <w:tc>
          <w:tcPr>
            <w:tcW w:w="3070" w:type="pct"/>
            <w:tcBorders>
              <w:top w:val="single" w:sz="4" w:space="0" w:color="auto"/>
              <w:left w:val="single" w:sz="4" w:space="0" w:color="auto"/>
              <w:bottom w:val="single" w:sz="4" w:space="0" w:color="auto"/>
              <w:right w:val="single" w:sz="4" w:space="0" w:color="auto"/>
            </w:tcBorders>
            <w:vAlign w:val="center"/>
            <w:hideMark/>
          </w:tcPr>
          <w:p w14:paraId="1A26E181" w14:textId="33432016" w:rsidR="00D77E2D" w:rsidRPr="009E4337" w:rsidRDefault="00D77E2D" w:rsidP="00131728">
            <w:pPr>
              <w:jc w:val="center"/>
              <w:rPr>
                <w:sz w:val="20"/>
                <w:szCs w:val="20"/>
              </w:rPr>
            </w:pPr>
            <w:r w:rsidRPr="009E4337">
              <w:rPr>
                <w:sz w:val="20"/>
                <w:szCs w:val="20"/>
              </w:rPr>
              <w:t xml:space="preserve">Внесены корректировки в Главу 17 </w:t>
            </w:r>
            <w:r w:rsidR="0098168B" w:rsidRPr="009E4337">
              <w:rPr>
                <w:sz w:val="20"/>
                <w:szCs w:val="20"/>
              </w:rPr>
              <w:t>«</w:t>
            </w:r>
            <w:r w:rsidRPr="009E4337">
              <w:rPr>
                <w:sz w:val="20"/>
                <w:szCs w:val="20"/>
              </w:rPr>
              <w:t>Замечания и предложения к проекту схемы теплоснабжения поселения</w:t>
            </w:r>
            <w:r w:rsidR="0098168B" w:rsidRPr="009E4337">
              <w:rPr>
                <w:sz w:val="20"/>
                <w:szCs w:val="20"/>
              </w:rPr>
              <w:t>»</w:t>
            </w:r>
          </w:p>
        </w:tc>
      </w:tr>
      <w:tr w:rsidR="009E4337" w:rsidRPr="009E4337" w14:paraId="6408A989" w14:textId="77777777" w:rsidTr="00131728">
        <w:trPr>
          <w:jc w:val="center"/>
        </w:trPr>
        <w:tc>
          <w:tcPr>
            <w:tcW w:w="432" w:type="pct"/>
            <w:tcBorders>
              <w:top w:val="single" w:sz="4" w:space="0" w:color="auto"/>
              <w:left w:val="single" w:sz="4" w:space="0" w:color="auto"/>
              <w:bottom w:val="single" w:sz="4" w:space="0" w:color="auto"/>
              <w:right w:val="single" w:sz="4" w:space="0" w:color="auto"/>
            </w:tcBorders>
            <w:vAlign w:val="center"/>
            <w:hideMark/>
          </w:tcPr>
          <w:p w14:paraId="5505EFF4" w14:textId="77777777" w:rsidR="00D77E2D" w:rsidRPr="009E4337" w:rsidRDefault="00D77E2D" w:rsidP="00131728">
            <w:pPr>
              <w:jc w:val="center"/>
              <w:rPr>
                <w:sz w:val="20"/>
                <w:szCs w:val="20"/>
              </w:rPr>
            </w:pPr>
            <w:r w:rsidRPr="009E4337">
              <w:rPr>
                <w:sz w:val="20"/>
                <w:szCs w:val="20"/>
              </w:rPr>
              <w:t>19</w:t>
            </w:r>
          </w:p>
        </w:tc>
        <w:tc>
          <w:tcPr>
            <w:tcW w:w="1498" w:type="pct"/>
            <w:tcBorders>
              <w:top w:val="single" w:sz="4" w:space="0" w:color="auto"/>
              <w:left w:val="single" w:sz="4" w:space="0" w:color="auto"/>
              <w:bottom w:val="single" w:sz="4" w:space="0" w:color="auto"/>
              <w:right w:val="single" w:sz="4" w:space="0" w:color="auto"/>
            </w:tcBorders>
            <w:vAlign w:val="center"/>
            <w:hideMark/>
          </w:tcPr>
          <w:p w14:paraId="5FD34F3C" w14:textId="77777777" w:rsidR="00D77E2D" w:rsidRPr="009E4337" w:rsidRDefault="00D77E2D" w:rsidP="00131728">
            <w:pPr>
              <w:jc w:val="center"/>
              <w:rPr>
                <w:sz w:val="20"/>
                <w:szCs w:val="20"/>
              </w:rPr>
            </w:pPr>
            <w:r w:rsidRPr="009E4337">
              <w:rPr>
                <w:sz w:val="20"/>
                <w:szCs w:val="20"/>
              </w:rPr>
              <w:t>Сводный том изменений, выполненных в доработанной и (или) актуализированной схемы теплоснабжения</w:t>
            </w:r>
          </w:p>
        </w:tc>
        <w:tc>
          <w:tcPr>
            <w:tcW w:w="3070" w:type="pct"/>
            <w:tcBorders>
              <w:top w:val="single" w:sz="4" w:space="0" w:color="auto"/>
              <w:left w:val="single" w:sz="4" w:space="0" w:color="auto"/>
              <w:bottom w:val="single" w:sz="4" w:space="0" w:color="auto"/>
              <w:right w:val="single" w:sz="4" w:space="0" w:color="auto"/>
            </w:tcBorders>
            <w:vAlign w:val="center"/>
            <w:hideMark/>
          </w:tcPr>
          <w:p w14:paraId="4893AAB4" w14:textId="3F7D755F" w:rsidR="00D77E2D" w:rsidRPr="009E4337" w:rsidRDefault="00D77E2D" w:rsidP="00131728">
            <w:pPr>
              <w:jc w:val="center"/>
              <w:rPr>
                <w:sz w:val="20"/>
                <w:szCs w:val="20"/>
              </w:rPr>
            </w:pPr>
            <w:r w:rsidRPr="009E4337">
              <w:rPr>
                <w:sz w:val="20"/>
                <w:szCs w:val="20"/>
              </w:rPr>
              <w:t xml:space="preserve">Внесены корректировки в Главу 18 </w:t>
            </w:r>
            <w:r w:rsidR="0098168B" w:rsidRPr="009E4337">
              <w:rPr>
                <w:sz w:val="20"/>
                <w:szCs w:val="20"/>
              </w:rPr>
              <w:t>«</w:t>
            </w:r>
            <w:r w:rsidRPr="009E4337">
              <w:rPr>
                <w:sz w:val="20"/>
                <w:szCs w:val="20"/>
              </w:rPr>
              <w:t>Сводный том изменений, выполненных в доработанной и (или) актуализированной схемы теплоснабжения городского поселения</w:t>
            </w:r>
            <w:r w:rsidR="0098168B" w:rsidRPr="009E4337">
              <w:rPr>
                <w:sz w:val="20"/>
                <w:szCs w:val="20"/>
              </w:rPr>
              <w:t>»</w:t>
            </w:r>
          </w:p>
        </w:tc>
      </w:tr>
    </w:tbl>
    <w:p w14:paraId="3B5CC70F" w14:textId="02B7B980" w:rsidR="00D77E2D" w:rsidRPr="009E4337" w:rsidRDefault="00D77E2D" w:rsidP="00D77E2D">
      <w:pPr>
        <w:pStyle w:val="21"/>
        <w:rPr>
          <w:rFonts w:eastAsiaTheme="majorEastAsia"/>
        </w:rPr>
      </w:pPr>
      <w:bookmarkStart w:id="621" w:name="_Toc160790067"/>
      <w:bookmarkStart w:id="622" w:name="_Toc162688180"/>
      <w:bookmarkStart w:id="623" w:name="_Hlk160566224"/>
      <w:bookmarkStart w:id="624" w:name="_Toc183331915"/>
      <w:bookmarkEnd w:id="620"/>
      <w:r w:rsidRPr="009E4337">
        <w:t>18.2 Сведения о том, какие мероприятия из утвержденной схемы теплоснабжения были выполнены за период, прошедший с даты утверждения схемы теплоснабжения</w:t>
      </w:r>
      <w:bookmarkEnd w:id="621"/>
      <w:bookmarkEnd w:id="622"/>
      <w:bookmarkEnd w:id="624"/>
    </w:p>
    <w:p w14:paraId="12625EEA" w14:textId="714D5F91" w:rsidR="00BE01A1" w:rsidRPr="009E4337" w:rsidRDefault="00D77E2D" w:rsidP="00D77E2D">
      <w:pPr>
        <w:ind w:firstLine="567"/>
      </w:pPr>
      <w:r w:rsidRPr="009E4337">
        <w:t>Сведения о том, какие мероприятия из утвержденной схемы теплоснабжения были выполнены за период, прошедший с даты утверждения схемы теплоснабжения, отсутствуют.</w:t>
      </w:r>
      <w:bookmarkEnd w:id="618"/>
      <w:bookmarkEnd w:id="623"/>
    </w:p>
    <w:p w14:paraId="283CEB0E" w14:textId="5C3CD9D0" w:rsidR="00E5411C" w:rsidRPr="009E4337" w:rsidRDefault="00E5411C" w:rsidP="0006129B">
      <w:pPr>
        <w:ind w:firstLine="567"/>
        <w:sectPr w:rsidR="00E5411C" w:rsidRPr="009E4337" w:rsidSect="004C5CD6">
          <w:pgSz w:w="11904" w:h="16838"/>
          <w:pgMar w:top="1134" w:right="851" w:bottom="1134" w:left="1134" w:header="720" w:footer="720" w:gutter="0"/>
          <w:cols w:space="720"/>
          <w:noEndnote/>
          <w:docGrid w:linePitch="326"/>
        </w:sectPr>
      </w:pPr>
    </w:p>
    <w:p w14:paraId="2855E00C" w14:textId="77777777" w:rsidR="00BE01A1" w:rsidRPr="009E4337" w:rsidRDefault="00BE01A1" w:rsidP="00BE01A1">
      <w:pPr>
        <w:pStyle w:val="1"/>
        <w:rPr>
          <w:rStyle w:val="ed"/>
        </w:rPr>
      </w:pPr>
      <w:bookmarkStart w:id="625" w:name="_Toc141885059"/>
      <w:bookmarkStart w:id="626" w:name="_Toc142553621"/>
      <w:bookmarkStart w:id="627" w:name="_Toc151552344"/>
      <w:bookmarkStart w:id="628" w:name="_Toc158278822"/>
      <w:bookmarkStart w:id="629" w:name="_Toc183331916"/>
      <w:r w:rsidRPr="009E4337">
        <w:rPr>
          <w:rStyle w:val="ed"/>
        </w:rPr>
        <w:lastRenderedPageBreak/>
        <w:t xml:space="preserve">ГЛАВА 19 </w:t>
      </w:r>
      <w:bookmarkEnd w:id="625"/>
      <w:r w:rsidRPr="009E4337">
        <w:rPr>
          <w:rStyle w:val="ed"/>
        </w:rPr>
        <w:t>Разработка сценариев развития аварий в системах теплоснабжения с моделированием гидравлических режимов работы таких систем, а том числе при отказе элементов тепловых сетей и при аварийных режимах работы систем теплоснабжения, связанных с прекращением подачи тепловой энергии</w:t>
      </w:r>
      <w:bookmarkEnd w:id="626"/>
      <w:bookmarkEnd w:id="627"/>
      <w:bookmarkEnd w:id="628"/>
      <w:bookmarkEnd w:id="629"/>
    </w:p>
    <w:p w14:paraId="0C12EF7B" w14:textId="38205568" w:rsidR="000D2062" w:rsidRPr="009E4337" w:rsidRDefault="000D2062" w:rsidP="000D2062">
      <w:pPr>
        <w:pStyle w:val="Affa"/>
      </w:pPr>
      <w:bookmarkStart w:id="630" w:name="_Toc72492577"/>
      <w:bookmarkStart w:id="631" w:name="_Toc111799165"/>
      <w:bookmarkStart w:id="632" w:name="_Toc112915735"/>
      <w:bookmarkStart w:id="633" w:name="_Toc129439073"/>
      <w:bookmarkStart w:id="634" w:name="_Toc141885060"/>
      <w:bookmarkStart w:id="635" w:name="_Toc151552345"/>
      <w:bookmarkStart w:id="636" w:name="_Toc158278823"/>
      <w:r w:rsidRPr="009E4337">
        <w:t xml:space="preserve">В настоящее время на территории поселения действует </w:t>
      </w:r>
      <w:r w:rsidR="0062368A">
        <w:t xml:space="preserve">три источника </w:t>
      </w:r>
      <w:r w:rsidR="002A5F7F" w:rsidRPr="009E4337">
        <w:t>централизованного теплоснабжения</w:t>
      </w:r>
      <w:r w:rsidRPr="009E4337">
        <w:t xml:space="preserve">, </w:t>
      </w:r>
      <w:r w:rsidR="0062368A">
        <w:t>отапливающих жилые</w:t>
      </w:r>
      <w:r w:rsidRPr="009E4337">
        <w:t xml:space="preserve">, административные и социально-значимые объекты. Обслуживание объектов систем централизованного теплоснабжения осуществляется </w:t>
      </w:r>
      <w:r w:rsidR="00116845">
        <w:t>ООО «МЕТАЛЛСТРОЙМОНТАЖ»</w:t>
      </w:r>
      <w:r w:rsidRPr="009E4337">
        <w:t>.</w:t>
      </w:r>
    </w:p>
    <w:p w14:paraId="420A9457" w14:textId="77777777" w:rsidR="00BE01A1" w:rsidRPr="009E4337" w:rsidRDefault="00BE01A1" w:rsidP="00BE01A1">
      <w:pPr>
        <w:pStyle w:val="21"/>
      </w:pPr>
      <w:bookmarkStart w:id="637" w:name="_Toc183331917"/>
      <w:r w:rsidRPr="009E4337">
        <w:t>19.1 Риски возникновения аварий, масштабы и последствия</w:t>
      </w:r>
      <w:bookmarkEnd w:id="630"/>
      <w:bookmarkEnd w:id="631"/>
      <w:bookmarkEnd w:id="632"/>
      <w:bookmarkEnd w:id="633"/>
      <w:bookmarkEnd w:id="634"/>
      <w:bookmarkEnd w:id="635"/>
      <w:bookmarkEnd w:id="636"/>
      <w:bookmarkEnd w:id="637"/>
    </w:p>
    <w:p w14:paraId="2AE9AF63" w14:textId="77777777" w:rsidR="00BE01A1" w:rsidRPr="009E4337" w:rsidRDefault="00BE01A1" w:rsidP="00BE01A1">
      <w:pPr>
        <w:ind w:firstLine="709"/>
      </w:pPr>
      <w:r w:rsidRPr="009E4337">
        <w:t>Наиболее вероятными причинами возникновения аварийных ситуаций в работе системы теплоснабжения \ могут послужить:</w:t>
      </w:r>
    </w:p>
    <w:p w14:paraId="61FA4460" w14:textId="77777777" w:rsidR="00BE01A1" w:rsidRPr="009E4337" w:rsidRDefault="00BE01A1" w:rsidP="00BE01A1">
      <w:pPr>
        <w:ind w:firstLine="709"/>
      </w:pPr>
      <w:r w:rsidRPr="009E4337">
        <w:t>-</w:t>
      </w:r>
      <w:r w:rsidRPr="009E4337">
        <w:tab/>
        <w:t>неблагоприятные погодно-климатические явления (ураганы, смерчи, бури, сильные ветры, сильные морозы, снегопады и метели, обледенение и гололед);</w:t>
      </w:r>
    </w:p>
    <w:p w14:paraId="591E07CA" w14:textId="77777777" w:rsidR="00BE01A1" w:rsidRPr="009E4337" w:rsidRDefault="00BE01A1" w:rsidP="00BE01A1">
      <w:pPr>
        <w:ind w:firstLine="709"/>
      </w:pPr>
      <w:r w:rsidRPr="009E4337">
        <w:t>-</w:t>
      </w:r>
      <w:r w:rsidRPr="009E4337">
        <w:tab/>
        <w:t>человеческий фактор (неправильные действия персонала);</w:t>
      </w:r>
    </w:p>
    <w:p w14:paraId="701DC651" w14:textId="77777777" w:rsidR="00BE01A1" w:rsidRPr="009E4337" w:rsidRDefault="00BE01A1" w:rsidP="00BE01A1">
      <w:pPr>
        <w:ind w:firstLine="709"/>
      </w:pPr>
      <w:r w:rsidRPr="009E4337">
        <w:t>-</w:t>
      </w:r>
      <w:r w:rsidRPr="009E4337">
        <w:tab/>
        <w:t>прекращение подачи электрической энергии, холодной воды, топлива на источник тепловой энергии;</w:t>
      </w:r>
    </w:p>
    <w:p w14:paraId="414E0DE2" w14:textId="77777777" w:rsidR="00BE01A1" w:rsidRPr="009E4337" w:rsidRDefault="00BE01A1" w:rsidP="00BE01A1">
      <w:pPr>
        <w:ind w:firstLine="709"/>
        <w:rPr>
          <w:b/>
          <w:bCs/>
        </w:rPr>
      </w:pPr>
      <w:r w:rsidRPr="009E4337">
        <w:t>-</w:t>
      </w:r>
      <w:r w:rsidRPr="009E4337">
        <w:tab/>
        <w:t>внеплановая остановка (выход из строя) оборудования на объектах системы теплоснабжения.</w:t>
      </w:r>
    </w:p>
    <w:p w14:paraId="6A7765B3" w14:textId="32622CA6" w:rsidR="00BE01A1" w:rsidRPr="009E4337" w:rsidRDefault="00BE01A1" w:rsidP="00BE01A1">
      <w:pPr>
        <w:ind w:firstLine="567"/>
        <w:contextualSpacing/>
        <w:rPr>
          <w:szCs w:val="28"/>
          <w:lang w:val="x-none"/>
        </w:rPr>
      </w:pPr>
      <w:r w:rsidRPr="009E4337">
        <w:rPr>
          <w:szCs w:val="28"/>
          <w:lang w:val="x-none"/>
        </w:rPr>
        <w:t xml:space="preserve">Основные причины возникновения аварии, описания аварийных ситуаций, возможные масштабы аварии их последствия и уровень реагирования приведены в таблице </w:t>
      </w:r>
      <w:r w:rsidR="009E4337">
        <w:rPr>
          <w:szCs w:val="28"/>
        </w:rPr>
        <w:t>61</w:t>
      </w:r>
      <w:r w:rsidRPr="009E4337">
        <w:rPr>
          <w:szCs w:val="28"/>
          <w:lang w:val="x-none"/>
        </w:rPr>
        <w:t>.</w:t>
      </w:r>
    </w:p>
    <w:p w14:paraId="018572A0" w14:textId="77777777" w:rsidR="00BE01A1" w:rsidRPr="009E4337" w:rsidRDefault="00BE01A1" w:rsidP="00BE01A1"/>
    <w:p w14:paraId="778B1B7E" w14:textId="7346988D" w:rsidR="00BE01A1" w:rsidRPr="009E4337" w:rsidRDefault="00BE01A1" w:rsidP="00BE01A1">
      <w:pPr>
        <w:pStyle w:val="aff8"/>
        <w:rPr>
          <w:rFonts w:eastAsia="Calibri"/>
          <w:szCs w:val="24"/>
        </w:rPr>
      </w:pPr>
      <w:r w:rsidRPr="009E4337">
        <w:t xml:space="preserve">Таблица </w:t>
      </w:r>
      <w:r w:rsidR="0075452D" w:rsidRPr="009E4337">
        <w:fldChar w:fldCharType="begin"/>
      </w:r>
      <w:r w:rsidR="0075452D" w:rsidRPr="009E4337">
        <w:instrText xml:space="preserve"> SEQ Таблица \* ARABIC </w:instrText>
      </w:r>
      <w:r w:rsidR="0075452D" w:rsidRPr="009E4337">
        <w:fldChar w:fldCharType="separate"/>
      </w:r>
      <w:r w:rsidR="00421AC7">
        <w:rPr>
          <w:noProof/>
        </w:rPr>
        <w:t>61</w:t>
      </w:r>
      <w:r w:rsidR="0075452D" w:rsidRPr="009E4337">
        <w:rPr>
          <w:noProof/>
        </w:rPr>
        <w:fldChar w:fldCharType="end"/>
      </w:r>
      <w:r w:rsidRPr="009E4337">
        <w:t xml:space="preserve"> </w:t>
      </w:r>
      <w:r w:rsidRPr="009E4337">
        <w:rPr>
          <w:rFonts w:eastAsia="Calibri"/>
          <w:szCs w:val="24"/>
        </w:rPr>
        <w:t>-Риски возникновения аварий</w:t>
      </w:r>
    </w:p>
    <w:tbl>
      <w:tblPr>
        <w:tblW w:w="5000" w:type="pct"/>
        <w:tblCellMar>
          <w:left w:w="40" w:type="dxa"/>
          <w:right w:w="40" w:type="dxa"/>
        </w:tblCellMar>
        <w:tblLook w:val="04A0" w:firstRow="1" w:lastRow="0" w:firstColumn="1" w:lastColumn="0" w:noHBand="0" w:noVBand="1"/>
      </w:tblPr>
      <w:tblGrid>
        <w:gridCol w:w="2103"/>
        <w:gridCol w:w="1678"/>
        <w:gridCol w:w="4666"/>
        <w:gridCol w:w="1552"/>
      </w:tblGrid>
      <w:tr w:rsidR="009E4337" w:rsidRPr="009E4337" w14:paraId="3052B860" w14:textId="77777777" w:rsidTr="00BE01A1">
        <w:trPr>
          <w:cantSplit/>
          <w:tblHeader/>
        </w:trPr>
        <w:tc>
          <w:tcPr>
            <w:tcW w:w="1052" w:type="pct"/>
            <w:tcBorders>
              <w:top w:val="single" w:sz="6" w:space="0" w:color="auto"/>
              <w:left w:val="single" w:sz="6" w:space="0" w:color="auto"/>
              <w:bottom w:val="single" w:sz="6" w:space="0" w:color="auto"/>
              <w:right w:val="single" w:sz="6" w:space="0" w:color="auto"/>
            </w:tcBorders>
            <w:vAlign w:val="center"/>
            <w:hideMark/>
          </w:tcPr>
          <w:p w14:paraId="44D3E079" w14:textId="77777777" w:rsidR="00BE01A1" w:rsidRPr="009E4337" w:rsidRDefault="00BE01A1" w:rsidP="00E65DEE">
            <w:pPr>
              <w:autoSpaceDE w:val="0"/>
              <w:autoSpaceDN w:val="0"/>
              <w:adjustRightInd w:val="0"/>
              <w:ind w:firstLine="14"/>
              <w:jc w:val="center"/>
              <w:rPr>
                <w:b/>
                <w:sz w:val="22"/>
              </w:rPr>
            </w:pPr>
            <w:bookmarkStart w:id="638" w:name="_Toc72492578"/>
            <w:bookmarkStart w:id="639" w:name="_Toc111799166"/>
            <w:bookmarkStart w:id="640" w:name="_Toc112915736"/>
            <w:bookmarkStart w:id="641" w:name="_Toc129439074"/>
            <w:bookmarkStart w:id="642" w:name="_Toc141885061"/>
            <w:bookmarkStart w:id="643" w:name="_Toc151552346"/>
            <w:r w:rsidRPr="009E4337">
              <w:rPr>
                <w:b/>
                <w:sz w:val="22"/>
              </w:rPr>
              <w:t>Причина возникновения аварии</w:t>
            </w:r>
          </w:p>
        </w:tc>
        <w:tc>
          <w:tcPr>
            <w:tcW w:w="839" w:type="pct"/>
            <w:tcBorders>
              <w:top w:val="single" w:sz="6" w:space="0" w:color="auto"/>
              <w:left w:val="single" w:sz="6" w:space="0" w:color="auto"/>
              <w:bottom w:val="single" w:sz="6" w:space="0" w:color="auto"/>
              <w:right w:val="single" w:sz="6" w:space="0" w:color="auto"/>
            </w:tcBorders>
            <w:vAlign w:val="center"/>
            <w:hideMark/>
          </w:tcPr>
          <w:p w14:paraId="0F5750A3" w14:textId="77777777" w:rsidR="00BE01A1" w:rsidRPr="009E4337" w:rsidRDefault="00BE01A1" w:rsidP="00E65DEE">
            <w:pPr>
              <w:autoSpaceDE w:val="0"/>
              <w:autoSpaceDN w:val="0"/>
              <w:adjustRightInd w:val="0"/>
              <w:ind w:firstLine="14"/>
              <w:jc w:val="center"/>
              <w:rPr>
                <w:b/>
                <w:sz w:val="22"/>
              </w:rPr>
            </w:pPr>
            <w:r w:rsidRPr="009E4337">
              <w:rPr>
                <w:b/>
                <w:sz w:val="22"/>
              </w:rPr>
              <w:t>Описание аварийной ситуации</w:t>
            </w:r>
          </w:p>
        </w:tc>
        <w:tc>
          <w:tcPr>
            <w:tcW w:w="2333" w:type="pct"/>
            <w:tcBorders>
              <w:top w:val="single" w:sz="6" w:space="0" w:color="auto"/>
              <w:left w:val="single" w:sz="6" w:space="0" w:color="auto"/>
              <w:bottom w:val="single" w:sz="6" w:space="0" w:color="auto"/>
              <w:right w:val="single" w:sz="6" w:space="0" w:color="auto"/>
            </w:tcBorders>
            <w:vAlign w:val="center"/>
            <w:hideMark/>
          </w:tcPr>
          <w:p w14:paraId="23BD260E" w14:textId="77777777" w:rsidR="00BE01A1" w:rsidRPr="009E4337" w:rsidRDefault="00BE01A1" w:rsidP="00E65DEE">
            <w:pPr>
              <w:autoSpaceDE w:val="0"/>
              <w:autoSpaceDN w:val="0"/>
              <w:adjustRightInd w:val="0"/>
              <w:ind w:firstLine="14"/>
              <w:jc w:val="center"/>
              <w:rPr>
                <w:b/>
                <w:sz w:val="22"/>
              </w:rPr>
            </w:pPr>
            <w:r w:rsidRPr="009E4337">
              <w:rPr>
                <w:b/>
                <w:sz w:val="22"/>
              </w:rPr>
              <w:t>Возможные масштабы аварии и последствия</w:t>
            </w:r>
          </w:p>
        </w:tc>
        <w:tc>
          <w:tcPr>
            <w:tcW w:w="776" w:type="pct"/>
            <w:tcBorders>
              <w:top w:val="single" w:sz="6" w:space="0" w:color="auto"/>
              <w:left w:val="single" w:sz="6" w:space="0" w:color="auto"/>
              <w:bottom w:val="single" w:sz="6" w:space="0" w:color="auto"/>
              <w:right w:val="single" w:sz="6" w:space="0" w:color="auto"/>
            </w:tcBorders>
            <w:vAlign w:val="center"/>
            <w:hideMark/>
          </w:tcPr>
          <w:p w14:paraId="2A699A57" w14:textId="77777777" w:rsidR="00BE01A1" w:rsidRPr="009E4337" w:rsidRDefault="00BE01A1" w:rsidP="00E65DEE">
            <w:pPr>
              <w:autoSpaceDE w:val="0"/>
              <w:autoSpaceDN w:val="0"/>
              <w:adjustRightInd w:val="0"/>
              <w:ind w:firstLine="14"/>
              <w:jc w:val="center"/>
              <w:rPr>
                <w:b/>
                <w:sz w:val="22"/>
              </w:rPr>
            </w:pPr>
            <w:r w:rsidRPr="009E4337">
              <w:rPr>
                <w:b/>
                <w:sz w:val="22"/>
              </w:rPr>
              <w:t>Уровень реагирования</w:t>
            </w:r>
          </w:p>
        </w:tc>
      </w:tr>
      <w:tr w:rsidR="009E4337" w:rsidRPr="009E4337" w14:paraId="279049BD" w14:textId="77777777" w:rsidTr="00BE01A1">
        <w:trPr>
          <w:cantSplit/>
        </w:trPr>
        <w:tc>
          <w:tcPr>
            <w:tcW w:w="1052" w:type="pct"/>
            <w:tcBorders>
              <w:top w:val="single" w:sz="6" w:space="0" w:color="auto"/>
              <w:left w:val="single" w:sz="6" w:space="0" w:color="auto"/>
              <w:bottom w:val="single" w:sz="6" w:space="0" w:color="auto"/>
              <w:right w:val="single" w:sz="6" w:space="0" w:color="auto"/>
            </w:tcBorders>
          </w:tcPr>
          <w:p w14:paraId="7077FA43" w14:textId="77777777" w:rsidR="00BE01A1" w:rsidRPr="009E4337" w:rsidRDefault="00BE01A1" w:rsidP="00E65DEE">
            <w:pPr>
              <w:autoSpaceDE w:val="0"/>
              <w:autoSpaceDN w:val="0"/>
              <w:adjustRightInd w:val="0"/>
              <w:ind w:firstLine="14"/>
              <w:jc w:val="center"/>
              <w:rPr>
                <w:sz w:val="22"/>
              </w:rPr>
            </w:pPr>
            <w:r w:rsidRPr="009E4337">
              <w:rPr>
                <w:sz w:val="22"/>
              </w:rPr>
              <w:t>Прекращение подачи электроэнергии на источник тепловой энергии.</w:t>
            </w:r>
          </w:p>
        </w:tc>
        <w:tc>
          <w:tcPr>
            <w:tcW w:w="839" w:type="pct"/>
            <w:tcBorders>
              <w:top w:val="single" w:sz="6" w:space="0" w:color="auto"/>
              <w:left w:val="single" w:sz="6" w:space="0" w:color="auto"/>
              <w:bottom w:val="single" w:sz="6" w:space="0" w:color="auto"/>
              <w:right w:val="single" w:sz="6" w:space="0" w:color="auto"/>
            </w:tcBorders>
            <w:hideMark/>
          </w:tcPr>
          <w:p w14:paraId="45C8CFCE" w14:textId="77777777" w:rsidR="00BE01A1" w:rsidRPr="009E4337" w:rsidRDefault="00BE01A1" w:rsidP="00E65DEE">
            <w:pPr>
              <w:autoSpaceDE w:val="0"/>
              <w:autoSpaceDN w:val="0"/>
              <w:adjustRightInd w:val="0"/>
              <w:ind w:right="197" w:firstLine="14"/>
              <w:jc w:val="center"/>
              <w:rPr>
                <w:sz w:val="22"/>
              </w:rPr>
            </w:pPr>
            <w:r w:rsidRPr="009E4337">
              <w:rPr>
                <w:sz w:val="22"/>
              </w:rPr>
              <w:t>Остановка работы источника тепловой энергии</w:t>
            </w:r>
          </w:p>
        </w:tc>
        <w:tc>
          <w:tcPr>
            <w:tcW w:w="2333" w:type="pct"/>
            <w:tcBorders>
              <w:top w:val="single" w:sz="6" w:space="0" w:color="auto"/>
              <w:left w:val="single" w:sz="6" w:space="0" w:color="auto"/>
              <w:bottom w:val="single" w:sz="6" w:space="0" w:color="auto"/>
              <w:right w:val="single" w:sz="6" w:space="0" w:color="auto"/>
            </w:tcBorders>
            <w:hideMark/>
          </w:tcPr>
          <w:p w14:paraId="43D8E83A" w14:textId="77777777" w:rsidR="00BE01A1" w:rsidRPr="009E4337" w:rsidRDefault="00BE01A1" w:rsidP="00E65DEE">
            <w:pPr>
              <w:ind w:firstLine="14"/>
              <w:jc w:val="center"/>
              <w:rPr>
                <w:sz w:val="22"/>
              </w:rPr>
            </w:pPr>
            <w:r w:rsidRPr="009E4337">
              <w:rPr>
                <w:sz w:val="22"/>
              </w:rPr>
              <w:t>Прекращение циркуляции в системе теплоснабжения всех потребителей населенного пункта, понижение температуры в зданиях. возможное размораживание наружных тепловых сетей и внутренних отопительных систем</w:t>
            </w:r>
          </w:p>
        </w:tc>
        <w:tc>
          <w:tcPr>
            <w:tcW w:w="776" w:type="pct"/>
            <w:tcBorders>
              <w:top w:val="single" w:sz="6" w:space="0" w:color="auto"/>
              <w:left w:val="single" w:sz="6" w:space="0" w:color="auto"/>
              <w:bottom w:val="single" w:sz="6" w:space="0" w:color="auto"/>
              <w:right w:val="single" w:sz="6" w:space="0" w:color="auto"/>
            </w:tcBorders>
            <w:hideMark/>
          </w:tcPr>
          <w:p w14:paraId="7351E377" w14:textId="77777777" w:rsidR="00BE01A1" w:rsidRPr="009E4337" w:rsidRDefault="00BE01A1" w:rsidP="00E65DEE">
            <w:pPr>
              <w:autoSpaceDE w:val="0"/>
              <w:autoSpaceDN w:val="0"/>
              <w:adjustRightInd w:val="0"/>
              <w:ind w:firstLine="14"/>
              <w:jc w:val="center"/>
              <w:rPr>
                <w:sz w:val="22"/>
              </w:rPr>
            </w:pPr>
            <w:r w:rsidRPr="009E4337">
              <w:rPr>
                <w:sz w:val="22"/>
              </w:rPr>
              <w:t>Местный</w:t>
            </w:r>
          </w:p>
        </w:tc>
      </w:tr>
      <w:tr w:rsidR="009E4337" w:rsidRPr="009E4337" w14:paraId="70C5AA81" w14:textId="77777777" w:rsidTr="00BE01A1">
        <w:trPr>
          <w:cantSplit/>
        </w:trPr>
        <w:tc>
          <w:tcPr>
            <w:tcW w:w="1052" w:type="pct"/>
            <w:tcBorders>
              <w:top w:val="single" w:sz="6" w:space="0" w:color="auto"/>
              <w:left w:val="single" w:sz="6" w:space="0" w:color="auto"/>
              <w:bottom w:val="single" w:sz="6" w:space="0" w:color="auto"/>
              <w:right w:val="single" w:sz="6" w:space="0" w:color="auto"/>
            </w:tcBorders>
            <w:hideMark/>
          </w:tcPr>
          <w:p w14:paraId="656994BA" w14:textId="77777777" w:rsidR="00BE01A1" w:rsidRPr="009E4337" w:rsidRDefault="00BE01A1" w:rsidP="00E65DEE">
            <w:pPr>
              <w:ind w:left="5" w:firstLine="14"/>
              <w:rPr>
                <w:sz w:val="22"/>
              </w:rPr>
            </w:pPr>
            <w:r w:rsidRPr="009E4337">
              <w:rPr>
                <w:sz w:val="22"/>
              </w:rPr>
              <w:t>Прекращение подачи холодной воды на источник-тепловой энергии</w:t>
            </w:r>
          </w:p>
        </w:tc>
        <w:tc>
          <w:tcPr>
            <w:tcW w:w="839" w:type="pct"/>
            <w:tcBorders>
              <w:top w:val="single" w:sz="6" w:space="0" w:color="auto"/>
              <w:left w:val="single" w:sz="6" w:space="0" w:color="auto"/>
              <w:bottom w:val="single" w:sz="6" w:space="0" w:color="auto"/>
              <w:right w:val="single" w:sz="6" w:space="0" w:color="auto"/>
            </w:tcBorders>
            <w:hideMark/>
          </w:tcPr>
          <w:p w14:paraId="1E7B7ED6" w14:textId="77777777" w:rsidR="00BE01A1" w:rsidRPr="009E4337" w:rsidRDefault="00BE01A1" w:rsidP="00E65DEE">
            <w:pPr>
              <w:autoSpaceDE w:val="0"/>
              <w:autoSpaceDN w:val="0"/>
              <w:adjustRightInd w:val="0"/>
              <w:ind w:right="149" w:firstLine="14"/>
              <w:rPr>
                <w:sz w:val="22"/>
              </w:rPr>
            </w:pPr>
            <w:r w:rsidRPr="009E4337">
              <w:rPr>
                <w:sz w:val="22"/>
              </w:rPr>
              <w:t>Ограничение работы источника тепловой энергии</w:t>
            </w:r>
          </w:p>
        </w:tc>
        <w:tc>
          <w:tcPr>
            <w:tcW w:w="2333" w:type="pct"/>
            <w:tcBorders>
              <w:top w:val="single" w:sz="6" w:space="0" w:color="auto"/>
              <w:left w:val="single" w:sz="6" w:space="0" w:color="auto"/>
              <w:bottom w:val="single" w:sz="6" w:space="0" w:color="auto"/>
              <w:right w:val="single" w:sz="6" w:space="0" w:color="auto"/>
            </w:tcBorders>
            <w:hideMark/>
          </w:tcPr>
          <w:p w14:paraId="02BD945D" w14:textId="77777777" w:rsidR="00BE01A1" w:rsidRPr="009E4337" w:rsidRDefault="00BE01A1" w:rsidP="00E65DEE">
            <w:pPr>
              <w:ind w:firstLine="14"/>
              <w:rPr>
                <w:sz w:val="22"/>
              </w:rPr>
            </w:pPr>
            <w:r w:rsidRPr="009E4337">
              <w:rPr>
                <w:sz w:val="22"/>
              </w:rPr>
              <w:t>Ограничение циркуляции теплоносителя в системе теплоснабжения всех потребителей населенного пункта, понижение температуры воздуха в зданиях</w:t>
            </w:r>
          </w:p>
        </w:tc>
        <w:tc>
          <w:tcPr>
            <w:tcW w:w="776" w:type="pct"/>
            <w:tcBorders>
              <w:top w:val="single" w:sz="6" w:space="0" w:color="auto"/>
              <w:left w:val="single" w:sz="6" w:space="0" w:color="auto"/>
              <w:bottom w:val="single" w:sz="6" w:space="0" w:color="auto"/>
              <w:right w:val="single" w:sz="6" w:space="0" w:color="auto"/>
            </w:tcBorders>
            <w:hideMark/>
          </w:tcPr>
          <w:p w14:paraId="3DF1653D" w14:textId="77777777" w:rsidR="00BE01A1" w:rsidRPr="009E4337" w:rsidRDefault="00BE01A1" w:rsidP="00E65DEE">
            <w:pPr>
              <w:autoSpaceDE w:val="0"/>
              <w:autoSpaceDN w:val="0"/>
              <w:adjustRightInd w:val="0"/>
              <w:ind w:firstLine="14"/>
              <w:jc w:val="center"/>
              <w:rPr>
                <w:sz w:val="22"/>
              </w:rPr>
            </w:pPr>
            <w:r w:rsidRPr="009E4337">
              <w:rPr>
                <w:sz w:val="22"/>
              </w:rPr>
              <w:t>Местный</w:t>
            </w:r>
          </w:p>
        </w:tc>
      </w:tr>
      <w:tr w:rsidR="009E4337" w:rsidRPr="009E4337" w14:paraId="3E681E7D" w14:textId="77777777" w:rsidTr="00BE01A1">
        <w:trPr>
          <w:cantSplit/>
          <w:trHeight w:val="952"/>
        </w:trPr>
        <w:tc>
          <w:tcPr>
            <w:tcW w:w="1052" w:type="pct"/>
            <w:tcBorders>
              <w:top w:val="single" w:sz="6" w:space="0" w:color="auto"/>
              <w:left w:val="single" w:sz="6" w:space="0" w:color="auto"/>
              <w:right w:val="single" w:sz="6" w:space="0" w:color="auto"/>
            </w:tcBorders>
            <w:hideMark/>
          </w:tcPr>
          <w:p w14:paraId="38B729C6" w14:textId="77777777" w:rsidR="00BE01A1" w:rsidRPr="009E4337" w:rsidRDefault="00BE01A1" w:rsidP="00E65DEE">
            <w:pPr>
              <w:autoSpaceDE w:val="0"/>
              <w:autoSpaceDN w:val="0"/>
              <w:adjustRightInd w:val="0"/>
              <w:ind w:firstLine="14"/>
              <w:rPr>
                <w:sz w:val="22"/>
              </w:rPr>
            </w:pPr>
            <w:r w:rsidRPr="009E4337">
              <w:rPr>
                <w:sz w:val="22"/>
              </w:rPr>
              <w:t>Выход из строя Сетевого (сетевых)</w:t>
            </w:r>
          </w:p>
          <w:p w14:paraId="65CA7315" w14:textId="77777777" w:rsidR="00BE01A1" w:rsidRPr="009E4337" w:rsidRDefault="00BE01A1" w:rsidP="00E65DEE">
            <w:pPr>
              <w:autoSpaceDE w:val="0"/>
              <w:autoSpaceDN w:val="0"/>
              <w:adjustRightInd w:val="0"/>
              <w:ind w:firstLine="14"/>
              <w:rPr>
                <w:sz w:val="22"/>
              </w:rPr>
            </w:pPr>
            <w:r w:rsidRPr="009E4337">
              <w:rPr>
                <w:sz w:val="22"/>
              </w:rPr>
              <w:t>насоса</w:t>
            </w:r>
          </w:p>
        </w:tc>
        <w:tc>
          <w:tcPr>
            <w:tcW w:w="839" w:type="pct"/>
            <w:tcBorders>
              <w:top w:val="single" w:sz="6" w:space="0" w:color="auto"/>
              <w:left w:val="single" w:sz="6" w:space="0" w:color="auto"/>
              <w:right w:val="single" w:sz="6" w:space="0" w:color="auto"/>
            </w:tcBorders>
            <w:hideMark/>
          </w:tcPr>
          <w:p w14:paraId="22ADEAE3" w14:textId="77777777" w:rsidR="00BE01A1" w:rsidRPr="009E4337" w:rsidRDefault="00BE01A1" w:rsidP="00E65DEE">
            <w:pPr>
              <w:autoSpaceDE w:val="0"/>
              <w:autoSpaceDN w:val="0"/>
              <w:adjustRightInd w:val="0"/>
              <w:ind w:left="10" w:firstLine="14"/>
              <w:rPr>
                <w:sz w:val="22"/>
              </w:rPr>
            </w:pPr>
            <w:r w:rsidRPr="009E4337">
              <w:rPr>
                <w:sz w:val="22"/>
              </w:rPr>
              <w:t>Ограничение (остановка) работы источника тепловой энергии</w:t>
            </w:r>
          </w:p>
        </w:tc>
        <w:tc>
          <w:tcPr>
            <w:tcW w:w="2333" w:type="pct"/>
            <w:tcBorders>
              <w:top w:val="single" w:sz="6" w:space="0" w:color="auto"/>
              <w:left w:val="single" w:sz="6" w:space="0" w:color="auto"/>
              <w:bottom w:val="single" w:sz="6" w:space="0" w:color="auto"/>
              <w:right w:val="single" w:sz="6" w:space="0" w:color="auto"/>
            </w:tcBorders>
            <w:hideMark/>
          </w:tcPr>
          <w:p w14:paraId="0518BC6B" w14:textId="77777777" w:rsidR="00BE01A1" w:rsidRPr="009E4337" w:rsidRDefault="00BE01A1" w:rsidP="00E65DEE">
            <w:pPr>
              <w:ind w:left="14" w:firstLine="14"/>
              <w:rPr>
                <w:sz w:val="22"/>
              </w:rPr>
            </w:pPr>
            <w:r w:rsidRPr="009E4337">
              <w:rPr>
                <w:sz w:val="22"/>
              </w:rPr>
              <w:t>Прекращение циркуляции в системе теплоснабжения всех потребителей населенного пункта, понижение температуры воздуха в зданиях, возможное размораживание наружных тепловых сетей и внутренних отопительных систем</w:t>
            </w:r>
          </w:p>
        </w:tc>
        <w:tc>
          <w:tcPr>
            <w:tcW w:w="776" w:type="pct"/>
            <w:tcBorders>
              <w:top w:val="single" w:sz="6" w:space="0" w:color="auto"/>
              <w:left w:val="single" w:sz="6" w:space="0" w:color="auto"/>
              <w:bottom w:val="single" w:sz="6" w:space="0" w:color="auto"/>
              <w:right w:val="single" w:sz="6" w:space="0" w:color="auto"/>
            </w:tcBorders>
            <w:hideMark/>
          </w:tcPr>
          <w:p w14:paraId="2100FFF5" w14:textId="77777777" w:rsidR="00BE01A1" w:rsidRPr="009E4337" w:rsidRDefault="00BE01A1" w:rsidP="00E65DEE">
            <w:pPr>
              <w:autoSpaceDE w:val="0"/>
              <w:autoSpaceDN w:val="0"/>
              <w:adjustRightInd w:val="0"/>
              <w:ind w:firstLine="14"/>
              <w:jc w:val="center"/>
              <w:rPr>
                <w:sz w:val="22"/>
              </w:rPr>
            </w:pPr>
            <w:r w:rsidRPr="009E4337">
              <w:rPr>
                <w:sz w:val="22"/>
              </w:rPr>
              <w:t>Местный</w:t>
            </w:r>
          </w:p>
        </w:tc>
      </w:tr>
      <w:tr w:rsidR="009E4337" w:rsidRPr="009E4337" w14:paraId="773DAC51" w14:textId="77777777" w:rsidTr="00BE01A1">
        <w:trPr>
          <w:cantSplit/>
        </w:trPr>
        <w:tc>
          <w:tcPr>
            <w:tcW w:w="1052" w:type="pct"/>
            <w:tcBorders>
              <w:top w:val="single" w:sz="6" w:space="0" w:color="auto"/>
              <w:left w:val="single" w:sz="6" w:space="0" w:color="auto"/>
              <w:bottom w:val="single" w:sz="6" w:space="0" w:color="auto"/>
              <w:right w:val="single" w:sz="6" w:space="0" w:color="auto"/>
            </w:tcBorders>
            <w:hideMark/>
          </w:tcPr>
          <w:p w14:paraId="3B667C00" w14:textId="77777777" w:rsidR="00BE01A1" w:rsidRPr="009E4337" w:rsidRDefault="00BE01A1" w:rsidP="00E65DEE">
            <w:pPr>
              <w:autoSpaceDE w:val="0"/>
              <w:autoSpaceDN w:val="0"/>
              <w:adjustRightInd w:val="0"/>
              <w:ind w:firstLine="14"/>
              <w:rPr>
                <w:sz w:val="22"/>
              </w:rPr>
            </w:pPr>
            <w:r w:rsidRPr="009E4337">
              <w:rPr>
                <w:sz w:val="22"/>
              </w:rPr>
              <w:t>Выход из строя котла (котлов)</w:t>
            </w:r>
          </w:p>
        </w:tc>
        <w:tc>
          <w:tcPr>
            <w:tcW w:w="839" w:type="pct"/>
            <w:tcBorders>
              <w:top w:val="single" w:sz="6" w:space="0" w:color="auto"/>
              <w:left w:val="single" w:sz="6" w:space="0" w:color="auto"/>
              <w:bottom w:val="single" w:sz="6" w:space="0" w:color="auto"/>
              <w:right w:val="single" w:sz="6" w:space="0" w:color="auto"/>
            </w:tcBorders>
            <w:hideMark/>
          </w:tcPr>
          <w:p w14:paraId="65AFD6A0" w14:textId="77777777" w:rsidR="00BE01A1" w:rsidRPr="009E4337" w:rsidRDefault="00BE01A1" w:rsidP="00E65DEE">
            <w:pPr>
              <w:autoSpaceDE w:val="0"/>
              <w:autoSpaceDN w:val="0"/>
              <w:adjustRightInd w:val="0"/>
              <w:ind w:right="202" w:firstLine="14"/>
              <w:rPr>
                <w:sz w:val="22"/>
              </w:rPr>
            </w:pPr>
            <w:r w:rsidRPr="009E4337">
              <w:rPr>
                <w:sz w:val="22"/>
              </w:rPr>
              <w:t>Ограничение (остановка) работы источника тепловой энергии</w:t>
            </w:r>
          </w:p>
        </w:tc>
        <w:tc>
          <w:tcPr>
            <w:tcW w:w="2333" w:type="pct"/>
            <w:tcBorders>
              <w:top w:val="single" w:sz="6" w:space="0" w:color="auto"/>
              <w:left w:val="single" w:sz="6" w:space="0" w:color="auto"/>
              <w:bottom w:val="single" w:sz="6" w:space="0" w:color="auto"/>
              <w:right w:val="single" w:sz="6" w:space="0" w:color="auto"/>
            </w:tcBorders>
            <w:hideMark/>
          </w:tcPr>
          <w:p w14:paraId="25C9B508" w14:textId="77777777" w:rsidR="00BE01A1" w:rsidRPr="009E4337" w:rsidRDefault="00BE01A1" w:rsidP="00E65DEE">
            <w:pPr>
              <w:autoSpaceDE w:val="0"/>
              <w:autoSpaceDN w:val="0"/>
              <w:adjustRightInd w:val="0"/>
              <w:ind w:firstLine="14"/>
              <w:jc w:val="center"/>
              <w:rPr>
                <w:sz w:val="22"/>
              </w:rPr>
            </w:pPr>
            <w:r w:rsidRPr="009E4337">
              <w:rPr>
                <w:sz w:val="22"/>
              </w:rPr>
              <w:t>Ограничение (прекращение) подачи горячей воды в систему</w:t>
            </w:r>
          </w:p>
          <w:p w14:paraId="4632C5E1" w14:textId="77777777" w:rsidR="00BE01A1" w:rsidRPr="009E4337" w:rsidRDefault="00BE01A1" w:rsidP="00E65DEE">
            <w:pPr>
              <w:autoSpaceDE w:val="0"/>
              <w:autoSpaceDN w:val="0"/>
              <w:adjustRightInd w:val="0"/>
              <w:ind w:firstLine="14"/>
              <w:jc w:val="center"/>
              <w:rPr>
                <w:sz w:val="22"/>
              </w:rPr>
            </w:pPr>
            <w:r w:rsidRPr="009E4337">
              <w:rPr>
                <w:sz w:val="22"/>
              </w:rPr>
              <w:t>отопления всех потребителей населенного пункта, понижение температуры воздуха в зданиях</w:t>
            </w:r>
          </w:p>
        </w:tc>
        <w:tc>
          <w:tcPr>
            <w:tcW w:w="776" w:type="pct"/>
            <w:tcBorders>
              <w:top w:val="single" w:sz="6" w:space="0" w:color="auto"/>
              <w:left w:val="single" w:sz="6" w:space="0" w:color="auto"/>
              <w:bottom w:val="single" w:sz="6" w:space="0" w:color="auto"/>
              <w:right w:val="single" w:sz="6" w:space="0" w:color="auto"/>
            </w:tcBorders>
            <w:hideMark/>
          </w:tcPr>
          <w:p w14:paraId="24DE17A4" w14:textId="77777777" w:rsidR="00BE01A1" w:rsidRPr="009E4337" w:rsidRDefault="00BE01A1" w:rsidP="00E65DEE">
            <w:pPr>
              <w:autoSpaceDE w:val="0"/>
              <w:autoSpaceDN w:val="0"/>
              <w:adjustRightInd w:val="0"/>
              <w:ind w:firstLine="14"/>
              <w:rPr>
                <w:sz w:val="22"/>
              </w:rPr>
            </w:pPr>
            <w:r w:rsidRPr="009E4337">
              <w:rPr>
                <w:sz w:val="22"/>
              </w:rPr>
              <w:t>Объектовый</w:t>
            </w:r>
          </w:p>
        </w:tc>
      </w:tr>
      <w:tr w:rsidR="009E4337" w:rsidRPr="009E4337" w14:paraId="79F76259" w14:textId="77777777" w:rsidTr="00BE01A1">
        <w:trPr>
          <w:cantSplit/>
        </w:trPr>
        <w:tc>
          <w:tcPr>
            <w:tcW w:w="1052" w:type="pct"/>
            <w:tcBorders>
              <w:top w:val="single" w:sz="6" w:space="0" w:color="auto"/>
              <w:left w:val="single" w:sz="6" w:space="0" w:color="auto"/>
              <w:bottom w:val="single" w:sz="6" w:space="0" w:color="auto"/>
              <w:right w:val="single" w:sz="6" w:space="0" w:color="auto"/>
            </w:tcBorders>
            <w:hideMark/>
          </w:tcPr>
          <w:p w14:paraId="1408930B" w14:textId="77777777" w:rsidR="00BE01A1" w:rsidRPr="009E4337" w:rsidRDefault="00BE01A1" w:rsidP="00E65DEE">
            <w:pPr>
              <w:autoSpaceDE w:val="0"/>
              <w:autoSpaceDN w:val="0"/>
              <w:adjustRightInd w:val="0"/>
              <w:ind w:firstLine="14"/>
              <w:rPr>
                <w:sz w:val="22"/>
              </w:rPr>
            </w:pPr>
            <w:r w:rsidRPr="009E4337">
              <w:rPr>
                <w:sz w:val="22"/>
              </w:rPr>
              <w:t>Предельный износ сетей, гидродинамические удары</w:t>
            </w:r>
          </w:p>
        </w:tc>
        <w:tc>
          <w:tcPr>
            <w:tcW w:w="839" w:type="pct"/>
            <w:tcBorders>
              <w:top w:val="single" w:sz="6" w:space="0" w:color="auto"/>
              <w:left w:val="single" w:sz="6" w:space="0" w:color="auto"/>
              <w:bottom w:val="single" w:sz="6" w:space="0" w:color="auto"/>
              <w:right w:val="single" w:sz="6" w:space="0" w:color="auto"/>
            </w:tcBorders>
            <w:hideMark/>
          </w:tcPr>
          <w:p w14:paraId="27FDCAF7" w14:textId="77777777" w:rsidR="00BE01A1" w:rsidRPr="009E4337" w:rsidRDefault="00BE01A1" w:rsidP="00E65DEE">
            <w:pPr>
              <w:autoSpaceDE w:val="0"/>
              <w:autoSpaceDN w:val="0"/>
              <w:adjustRightInd w:val="0"/>
              <w:ind w:right="235" w:firstLine="14"/>
              <w:rPr>
                <w:sz w:val="22"/>
              </w:rPr>
            </w:pPr>
            <w:r w:rsidRPr="009E4337">
              <w:rPr>
                <w:sz w:val="22"/>
              </w:rPr>
              <w:t>Порыв на тепловых сетях</w:t>
            </w:r>
          </w:p>
        </w:tc>
        <w:tc>
          <w:tcPr>
            <w:tcW w:w="2333" w:type="pct"/>
            <w:tcBorders>
              <w:top w:val="single" w:sz="6" w:space="0" w:color="auto"/>
              <w:left w:val="single" w:sz="6" w:space="0" w:color="auto"/>
              <w:bottom w:val="single" w:sz="6" w:space="0" w:color="auto"/>
              <w:right w:val="single" w:sz="6" w:space="0" w:color="auto"/>
            </w:tcBorders>
            <w:hideMark/>
          </w:tcPr>
          <w:p w14:paraId="4E602186" w14:textId="77777777" w:rsidR="00BE01A1" w:rsidRPr="009E4337" w:rsidRDefault="00BE01A1" w:rsidP="00E65DEE">
            <w:pPr>
              <w:autoSpaceDE w:val="0"/>
              <w:autoSpaceDN w:val="0"/>
              <w:adjustRightInd w:val="0"/>
              <w:ind w:firstLine="14"/>
              <w:jc w:val="center"/>
              <w:rPr>
                <w:sz w:val="22"/>
              </w:rPr>
            </w:pPr>
            <w:r w:rsidRPr="009E4337">
              <w:rPr>
                <w:sz w:val="22"/>
              </w:rPr>
              <w:t>Прекращение циркуляции в части системы теплоснабжения, понижение температуры в зданиях, возможное размораживание наружных тепловых сетей и внутренних отопительных систем</w:t>
            </w:r>
          </w:p>
        </w:tc>
        <w:tc>
          <w:tcPr>
            <w:tcW w:w="776" w:type="pct"/>
            <w:tcBorders>
              <w:top w:val="single" w:sz="6" w:space="0" w:color="auto"/>
              <w:left w:val="single" w:sz="6" w:space="0" w:color="auto"/>
              <w:bottom w:val="single" w:sz="6" w:space="0" w:color="auto"/>
              <w:right w:val="single" w:sz="6" w:space="0" w:color="auto"/>
            </w:tcBorders>
            <w:hideMark/>
          </w:tcPr>
          <w:p w14:paraId="58F2E992" w14:textId="77777777" w:rsidR="00BE01A1" w:rsidRPr="009E4337" w:rsidRDefault="00BE01A1" w:rsidP="00E65DEE">
            <w:pPr>
              <w:autoSpaceDE w:val="0"/>
              <w:autoSpaceDN w:val="0"/>
              <w:adjustRightInd w:val="0"/>
              <w:ind w:firstLine="14"/>
              <w:rPr>
                <w:sz w:val="22"/>
              </w:rPr>
            </w:pPr>
            <w:r w:rsidRPr="009E4337">
              <w:rPr>
                <w:sz w:val="22"/>
              </w:rPr>
              <w:t>Объектовый</w:t>
            </w:r>
          </w:p>
        </w:tc>
      </w:tr>
    </w:tbl>
    <w:p w14:paraId="4FF11D38" w14:textId="77777777" w:rsidR="00BE01A1" w:rsidRPr="009E4337" w:rsidRDefault="00BE01A1" w:rsidP="00BE01A1">
      <w:pPr>
        <w:pStyle w:val="21"/>
      </w:pPr>
      <w:bookmarkStart w:id="644" w:name="_Toc158278824"/>
      <w:bookmarkStart w:id="645" w:name="_Toc183331918"/>
      <w:r w:rsidRPr="009E4337">
        <w:lastRenderedPageBreak/>
        <w:t>19.2 Схема теплоснабжения объектов</w:t>
      </w:r>
      <w:bookmarkEnd w:id="638"/>
      <w:bookmarkEnd w:id="639"/>
      <w:bookmarkEnd w:id="640"/>
      <w:bookmarkEnd w:id="641"/>
      <w:bookmarkEnd w:id="642"/>
      <w:bookmarkEnd w:id="643"/>
      <w:bookmarkEnd w:id="644"/>
      <w:bookmarkEnd w:id="645"/>
    </w:p>
    <w:p w14:paraId="70EBF7E3" w14:textId="77777777" w:rsidR="009C3857" w:rsidRPr="009E4337" w:rsidRDefault="009C3857" w:rsidP="009C3857">
      <w:pPr>
        <w:tabs>
          <w:tab w:val="left" w:pos="0"/>
        </w:tabs>
        <w:ind w:firstLine="709"/>
      </w:pPr>
      <w:r w:rsidRPr="009E4337">
        <w:t>Потребители, подключённые к тепловым сетям отопления двух и более источников тепла отсутствуют. Аварийное переключение нагрузки между источниками тепла не предусмотрено.</w:t>
      </w:r>
    </w:p>
    <w:p w14:paraId="2791B4A8" w14:textId="77777777" w:rsidR="009C3857" w:rsidRPr="009E4337" w:rsidRDefault="009C3857" w:rsidP="009C3857">
      <w:pPr>
        <w:tabs>
          <w:tab w:val="left" w:pos="0"/>
        </w:tabs>
        <w:ind w:firstLine="709"/>
      </w:pPr>
      <w:r w:rsidRPr="009E4337">
        <w:t>Необходимость составления плана ликвидации аварийных ситуаций с применением электронного моделирования отсутствует, так как все локальные системы теплоснабжения имеют лучевую без перемычек структуру тепловых сетей, а также отсутствует возможность переключения тепловой нагрузки на другие (смежные, технологически связанные) системы теплоснабжения.</w:t>
      </w:r>
    </w:p>
    <w:p w14:paraId="060261DC" w14:textId="171F9224" w:rsidR="00BE01A1" w:rsidRPr="009E4337" w:rsidRDefault="00BE01A1" w:rsidP="00BE01A1">
      <w:pPr>
        <w:ind w:firstLine="567"/>
        <w:rPr>
          <w:shd w:val="clear" w:color="auto" w:fill="FFFFFF"/>
        </w:rPr>
      </w:pPr>
      <w:r w:rsidRPr="009E4337">
        <w:rPr>
          <w:shd w:val="clear" w:color="auto" w:fill="FFFFFF"/>
        </w:rPr>
        <w:t>В соответствии с п. 4.2 4.2</w:t>
      </w:r>
      <w:r w:rsidRPr="009E4337">
        <w:t xml:space="preserve"> </w:t>
      </w:r>
      <w:r w:rsidRPr="009E4337">
        <w:rPr>
          <w:shd w:val="clear" w:color="auto" w:fill="FFFFFF"/>
        </w:rPr>
        <w:t xml:space="preserve">СП 124.13330.2012 </w:t>
      </w:r>
      <w:r w:rsidR="0098168B" w:rsidRPr="009E4337">
        <w:rPr>
          <w:shd w:val="clear" w:color="auto" w:fill="FFFFFF"/>
        </w:rPr>
        <w:t>«</w:t>
      </w:r>
      <w:r w:rsidRPr="009E4337">
        <w:rPr>
          <w:shd w:val="clear" w:color="auto" w:fill="FFFFFF"/>
        </w:rPr>
        <w:t>Тепловые сети. Актуализированная редакция СНиП 41-02-2003</w:t>
      </w:r>
      <w:r w:rsidR="0098168B" w:rsidRPr="009E4337">
        <w:rPr>
          <w:shd w:val="clear" w:color="auto" w:fill="FFFFFF"/>
        </w:rPr>
        <w:t>»</w:t>
      </w:r>
      <w:r w:rsidRPr="009E4337">
        <w:rPr>
          <w:shd w:val="clear" w:color="auto" w:fill="FFFFFF"/>
        </w:rPr>
        <w:t xml:space="preserve"> потребители теплоты по надежности теплоснабжения делятся на три категории:</w:t>
      </w:r>
    </w:p>
    <w:p w14:paraId="2470D5D1" w14:textId="77777777" w:rsidR="00BE01A1" w:rsidRPr="009E4337" w:rsidRDefault="00BE01A1" w:rsidP="00BE01A1">
      <w:pPr>
        <w:ind w:firstLine="567"/>
        <w:rPr>
          <w:shd w:val="clear" w:color="auto" w:fill="FFFFFF"/>
        </w:rPr>
      </w:pPr>
      <w:r w:rsidRPr="009E4337">
        <w:rPr>
          <w:i/>
          <w:shd w:val="clear" w:color="auto" w:fill="FFFFFF"/>
        </w:rPr>
        <w:t>Первая категория</w:t>
      </w:r>
      <w:r w:rsidRPr="009E4337">
        <w:rPr>
          <w:shd w:val="clear" w:color="auto" w:fill="FFFFFF"/>
        </w:rPr>
        <w:t xml:space="preserve"> - потребители, не допускающие перерывов в подаче расчетного количества теплоты и снижения температуры воздуха в помещениях ниже предусмотренных ГОСТ 30494. 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т.п.</w:t>
      </w:r>
    </w:p>
    <w:p w14:paraId="17C782CD" w14:textId="77777777" w:rsidR="00BE01A1" w:rsidRPr="009E4337" w:rsidRDefault="00BE01A1" w:rsidP="00BE01A1">
      <w:pPr>
        <w:ind w:firstLine="567"/>
        <w:rPr>
          <w:shd w:val="clear" w:color="auto" w:fill="FFFFFF"/>
        </w:rPr>
      </w:pPr>
      <w:r w:rsidRPr="009E4337">
        <w:rPr>
          <w:b/>
          <w:shd w:val="clear" w:color="auto" w:fill="FFFFFF"/>
        </w:rPr>
        <w:t>Вторая категория</w:t>
      </w:r>
      <w:r w:rsidRPr="009E4337">
        <w:rPr>
          <w:shd w:val="clear" w:color="auto" w:fill="FFFFFF"/>
        </w:rPr>
        <w:t xml:space="preserve"> - потребители, допускающие снижение температуры в отапливаемых помещениях на период ликвидации аварии, но не более 54 ч:</w:t>
      </w:r>
    </w:p>
    <w:p w14:paraId="5BF1BE13" w14:textId="77777777" w:rsidR="00BE01A1" w:rsidRPr="009E4337" w:rsidRDefault="00BE01A1">
      <w:pPr>
        <w:numPr>
          <w:ilvl w:val="0"/>
          <w:numId w:val="14"/>
        </w:numPr>
        <w:rPr>
          <w:shd w:val="clear" w:color="auto" w:fill="FFFFFF"/>
        </w:rPr>
      </w:pPr>
      <w:r w:rsidRPr="009E4337">
        <w:rPr>
          <w:shd w:val="clear" w:color="auto" w:fill="FFFFFF"/>
        </w:rPr>
        <w:t>жилые и общественные здания до 12 °С;</w:t>
      </w:r>
    </w:p>
    <w:p w14:paraId="6415C34E" w14:textId="77777777" w:rsidR="00BE01A1" w:rsidRPr="009E4337" w:rsidRDefault="00BE01A1">
      <w:pPr>
        <w:numPr>
          <w:ilvl w:val="0"/>
          <w:numId w:val="14"/>
        </w:numPr>
        <w:rPr>
          <w:shd w:val="clear" w:color="auto" w:fill="FFFFFF"/>
        </w:rPr>
      </w:pPr>
      <w:r w:rsidRPr="009E4337">
        <w:rPr>
          <w:shd w:val="clear" w:color="auto" w:fill="FFFFFF"/>
        </w:rPr>
        <w:t>промышленные здания до 8 °С.</w:t>
      </w:r>
    </w:p>
    <w:p w14:paraId="31F27076" w14:textId="77777777" w:rsidR="00BE01A1" w:rsidRPr="009E4337" w:rsidRDefault="00BE01A1" w:rsidP="00BE01A1">
      <w:pPr>
        <w:ind w:firstLine="567"/>
        <w:rPr>
          <w:shd w:val="clear" w:color="auto" w:fill="FFFFFF"/>
        </w:rPr>
      </w:pPr>
      <w:r w:rsidRPr="009E4337">
        <w:rPr>
          <w:b/>
          <w:shd w:val="clear" w:color="auto" w:fill="FFFFFF"/>
        </w:rPr>
        <w:t>Третья категория</w:t>
      </w:r>
      <w:r w:rsidRPr="009E4337">
        <w:rPr>
          <w:shd w:val="clear" w:color="auto" w:fill="FFFFFF"/>
        </w:rPr>
        <w:t xml:space="preserve"> - остальные потребители.</w:t>
      </w:r>
    </w:p>
    <w:p w14:paraId="3CD132A3" w14:textId="77777777" w:rsidR="00BE01A1" w:rsidRPr="009E4337" w:rsidRDefault="00BE01A1" w:rsidP="00BE01A1">
      <w:pPr>
        <w:ind w:firstLine="567"/>
      </w:pPr>
    </w:p>
    <w:p w14:paraId="409073E7" w14:textId="4F18C7DE" w:rsidR="00BE01A1" w:rsidRPr="009E4337" w:rsidRDefault="00BE01A1" w:rsidP="00BE01A1">
      <w:pPr>
        <w:ind w:firstLine="567"/>
      </w:pPr>
      <w:r w:rsidRPr="009E4337">
        <w:t xml:space="preserve">Согласно Постановлению Правительства РФ от 06.05.2011 N 354 </w:t>
      </w:r>
      <w:r w:rsidR="0098168B" w:rsidRPr="009E4337">
        <w:t>«</w:t>
      </w:r>
      <w:r w:rsidRPr="009E4337">
        <w:t>О предоставлении коммунальных услуг…</w:t>
      </w:r>
      <w:r w:rsidR="0098168B" w:rsidRPr="009E4337">
        <w:t>»</w:t>
      </w:r>
      <w:r w:rsidRPr="009E4337">
        <w:t xml:space="preserve">, в жилых помещениях в нормативная температура воздуха должна составлять не ниже +18 °С. Допустимая продолжительность перерыва отопления: </w:t>
      </w:r>
    </w:p>
    <w:p w14:paraId="00BB32D9" w14:textId="77777777" w:rsidR="00BE01A1" w:rsidRPr="009E4337" w:rsidRDefault="00BE01A1" w:rsidP="00BE01A1">
      <w:pPr>
        <w:ind w:firstLine="567"/>
      </w:pPr>
      <w:r w:rsidRPr="009E4337">
        <w:t>− не более 24 часов (суммарно) в течение 1 месяца;</w:t>
      </w:r>
    </w:p>
    <w:p w14:paraId="289A5EB7" w14:textId="77777777" w:rsidR="00BE01A1" w:rsidRPr="009E4337" w:rsidRDefault="00BE01A1" w:rsidP="00BE01A1">
      <w:pPr>
        <w:ind w:firstLine="567"/>
      </w:pPr>
      <w:r w:rsidRPr="009E4337">
        <w:t>− не более 16 часов единовременно – при температуре воздуха в жилых помещениях от +12 °С до нормативной температуры;</w:t>
      </w:r>
    </w:p>
    <w:p w14:paraId="45304894" w14:textId="77777777" w:rsidR="00BE01A1" w:rsidRPr="009E4337" w:rsidRDefault="00BE01A1" w:rsidP="00BE01A1">
      <w:pPr>
        <w:ind w:firstLine="567"/>
      </w:pPr>
      <w:r w:rsidRPr="009E4337">
        <w:t>− не более 8 часов единовременно – при температуре воздуха в жилых помещениях от +10 °С до +12 °С;</w:t>
      </w:r>
    </w:p>
    <w:p w14:paraId="685D40A6" w14:textId="77777777" w:rsidR="00BE01A1" w:rsidRPr="009E4337" w:rsidRDefault="00BE01A1" w:rsidP="00BE01A1">
      <w:pPr>
        <w:ind w:firstLine="567"/>
      </w:pPr>
      <w:r w:rsidRPr="009E4337">
        <w:t xml:space="preserve">− не более 4 часов единовременно – при температуре воздуха в жилых помещениях от +8 °С до +10 °С. </w:t>
      </w:r>
    </w:p>
    <w:p w14:paraId="5C861198" w14:textId="59888C21" w:rsidR="00BE01A1" w:rsidRPr="009E4337" w:rsidRDefault="00BE01A1" w:rsidP="00BE01A1">
      <w:pPr>
        <w:ind w:firstLine="567"/>
      </w:pPr>
      <w:r w:rsidRPr="009E4337">
        <w:t xml:space="preserve">Согласно СП 124.13330.2012 </w:t>
      </w:r>
      <w:r w:rsidR="0098168B" w:rsidRPr="009E4337">
        <w:t>«</w:t>
      </w:r>
      <w:r w:rsidRPr="009E4337">
        <w:t>Тепловые сети</w:t>
      </w:r>
      <w:r w:rsidR="0098168B" w:rsidRPr="009E4337">
        <w:t>»</w:t>
      </w:r>
      <w:r w:rsidRPr="009E4337">
        <w:t>, на период ликвидации аварии не допускается снижение температуры в отапливаемых помещениях жилых и общественных зданий второй категории ниже +12 °С, промышленных зданий ниже +8 °С. Сведения о допустимом снижении при расчетной температуре наружного воздуха приведено в таблице ниже.</w:t>
      </w:r>
    </w:p>
    <w:p w14:paraId="1E5DE6A3" w14:textId="77777777" w:rsidR="00BE01A1" w:rsidRPr="009E4337" w:rsidRDefault="00BE01A1" w:rsidP="00BE01A1">
      <w:pPr>
        <w:ind w:firstLine="567"/>
      </w:pPr>
    </w:p>
    <w:p w14:paraId="54ECD022" w14:textId="77777777" w:rsidR="00AF0178" w:rsidRPr="009E4337" w:rsidRDefault="00AF0178" w:rsidP="00AF0178">
      <w:pPr>
        <w:pStyle w:val="aff8"/>
      </w:pPr>
      <w:r w:rsidRPr="009E4337">
        <w:br w:type="page"/>
      </w:r>
    </w:p>
    <w:p w14:paraId="1365BCB5" w14:textId="1C6D9A08" w:rsidR="00BE01A1" w:rsidRPr="009E4337" w:rsidRDefault="00AF0178" w:rsidP="00AF0178">
      <w:pPr>
        <w:pStyle w:val="aff8"/>
        <w:rPr>
          <w:bCs w:val="0"/>
        </w:rPr>
      </w:pPr>
      <w:r w:rsidRPr="009E4337">
        <w:lastRenderedPageBreak/>
        <w:t xml:space="preserve">Таблица </w:t>
      </w:r>
      <w:r w:rsidRPr="009E4337">
        <w:fldChar w:fldCharType="begin"/>
      </w:r>
      <w:r w:rsidRPr="009E4337">
        <w:instrText xml:space="preserve"> SEQ Таблица \* ARABIC </w:instrText>
      </w:r>
      <w:r w:rsidRPr="009E4337">
        <w:fldChar w:fldCharType="separate"/>
      </w:r>
      <w:r w:rsidR="00421AC7">
        <w:rPr>
          <w:noProof/>
        </w:rPr>
        <w:t>62</w:t>
      </w:r>
      <w:r w:rsidRPr="009E4337">
        <w:fldChar w:fldCharType="end"/>
      </w:r>
      <w:r w:rsidRPr="009E4337">
        <w:t xml:space="preserve"> </w:t>
      </w:r>
      <w:r w:rsidR="00BE01A1" w:rsidRPr="009E4337">
        <w:t>- Допустимое снижение теплоты при расчетной температуре наружного воздуха</w:t>
      </w:r>
    </w:p>
    <w:tbl>
      <w:tblPr>
        <w:tblW w:w="0" w:type="auto"/>
        <w:tblCellMar>
          <w:left w:w="0" w:type="dxa"/>
          <w:right w:w="0" w:type="dxa"/>
        </w:tblCellMar>
        <w:tblLook w:val="04A0" w:firstRow="1" w:lastRow="0" w:firstColumn="1" w:lastColumn="0" w:noHBand="0" w:noVBand="1"/>
      </w:tblPr>
      <w:tblGrid>
        <w:gridCol w:w="4280"/>
        <w:gridCol w:w="1185"/>
        <w:gridCol w:w="1186"/>
        <w:gridCol w:w="1041"/>
        <w:gridCol w:w="1186"/>
        <w:gridCol w:w="1041"/>
      </w:tblGrid>
      <w:tr w:rsidR="009E4337" w:rsidRPr="009E4337" w14:paraId="5B75817D" w14:textId="77777777" w:rsidTr="00E65DEE">
        <w:trPr>
          <w:trHeight w:val="15"/>
        </w:trPr>
        <w:tc>
          <w:tcPr>
            <w:tcW w:w="4368" w:type="dxa"/>
            <w:tcBorders>
              <w:top w:val="nil"/>
              <w:left w:val="nil"/>
              <w:bottom w:val="nil"/>
              <w:right w:val="nil"/>
            </w:tcBorders>
            <w:shd w:val="clear" w:color="auto" w:fill="auto"/>
            <w:hideMark/>
          </w:tcPr>
          <w:p w14:paraId="410515CA" w14:textId="77777777" w:rsidR="00BE01A1" w:rsidRPr="009E4337" w:rsidRDefault="00BE01A1" w:rsidP="00E65DEE">
            <w:pPr>
              <w:rPr>
                <w:sz w:val="2"/>
                <w:lang w:val="x-none"/>
              </w:rPr>
            </w:pPr>
          </w:p>
        </w:tc>
        <w:tc>
          <w:tcPr>
            <w:tcW w:w="1199" w:type="dxa"/>
            <w:tcBorders>
              <w:top w:val="nil"/>
              <w:left w:val="nil"/>
              <w:bottom w:val="nil"/>
              <w:right w:val="nil"/>
            </w:tcBorders>
            <w:shd w:val="clear" w:color="auto" w:fill="auto"/>
            <w:hideMark/>
          </w:tcPr>
          <w:p w14:paraId="7B21BC66" w14:textId="77777777" w:rsidR="00BE01A1" w:rsidRPr="009E4337" w:rsidRDefault="00BE01A1" w:rsidP="00E65DEE">
            <w:pPr>
              <w:rPr>
                <w:sz w:val="2"/>
              </w:rPr>
            </w:pPr>
          </w:p>
        </w:tc>
        <w:tc>
          <w:tcPr>
            <w:tcW w:w="1199" w:type="dxa"/>
            <w:tcBorders>
              <w:top w:val="nil"/>
              <w:left w:val="nil"/>
              <w:bottom w:val="nil"/>
              <w:right w:val="nil"/>
            </w:tcBorders>
            <w:shd w:val="clear" w:color="auto" w:fill="auto"/>
            <w:hideMark/>
          </w:tcPr>
          <w:p w14:paraId="584582F9" w14:textId="77777777" w:rsidR="00BE01A1" w:rsidRPr="009E4337" w:rsidRDefault="00BE01A1" w:rsidP="00E65DEE">
            <w:pPr>
              <w:rPr>
                <w:sz w:val="2"/>
              </w:rPr>
            </w:pPr>
          </w:p>
        </w:tc>
        <w:tc>
          <w:tcPr>
            <w:tcW w:w="1049" w:type="dxa"/>
            <w:tcBorders>
              <w:top w:val="nil"/>
              <w:left w:val="nil"/>
              <w:bottom w:val="nil"/>
              <w:right w:val="nil"/>
            </w:tcBorders>
            <w:shd w:val="clear" w:color="auto" w:fill="auto"/>
            <w:hideMark/>
          </w:tcPr>
          <w:p w14:paraId="7DBE7647" w14:textId="77777777" w:rsidR="00BE01A1" w:rsidRPr="009E4337" w:rsidRDefault="00BE01A1" w:rsidP="00E65DEE">
            <w:pPr>
              <w:rPr>
                <w:sz w:val="2"/>
              </w:rPr>
            </w:pPr>
          </w:p>
        </w:tc>
        <w:tc>
          <w:tcPr>
            <w:tcW w:w="1199" w:type="dxa"/>
            <w:tcBorders>
              <w:top w:val="nil"/>
              <w:left w:val="nil"/>
              <w:bottom w:val="nil"/>
              <w:right w:val="nil"/>
            </w:tcBorders>
            <w:shd w:val="clear" w:color="auto" w:fill="auto"/>
            <w:hideMark/>
          </w:tcPr>
          <w:p w14:paraId="0ECC6A3F" w14:textId="77777777" w:rsidR="00BE01A1" w:rsidRPr="009E4337" w:rsidRDefault="00BE01A1" w:rsidP="00E65DEE">
            <w:pPr>
              <w:rPr>
                <w:sz w:val="2"/>
              </w:rPr>
            </w:pPr>
          </w:p>
        </w:tc>
        <w:tc>
          <w:tcPr>
            <w:tcW w:w="1049" w:type="dxa"/>
            <w:tcBorders>
              <w:top w:val="nil"/>
              <w:left w:val="nil"/>
              <w:bottom w:val="nil"/>
              <w:right w:val="nil"/>
            </w:tcBorders>
            <w:shd w:val="clear" w:color="auto" w:fill="auto"/>
            <w:hideMark/>
          </w:tcPr>
          <w:p w14:paraId="5314AE74" w14:textId="77777777" w:rsidR="00BE01A1" w:rsidRPr="009E4337" w:rsidRDefault="00BE01A1" w:rsidP="00E65DEE">
            <w:pPr>
              <w:rPr>
                <w:sz w:val="2"/>
              </w:rPr>
            </w:pPr>
          </w:p>
        </w:tc>
      </w:tr>
      <w:tr w:rsidR="009E4337" w:rsidRPr="009E4337" w14:paraId="411A677A" w14:textId="77777777" w:rsidTr="00E65DEE">
        <w:tc>
          <w:tcPr>
            <w:tcW w:w="4368" w:type="dxa"/>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14:paraId="45F58116" w14:textId="77777777" w:rsidR="00BE01A1" w:rsidRPr="009E4337" w:rsidRDefault="00BE01A1" w:rsidP="00E65DEE">
            <w:pPr>
              <w:jc w:val="center"/>
              <w:textAlignment w:val="baseline"/>
            </w:pPr>
            <w:r w:rsidRPr="009E4337">
              <w:t>Наименование показателя</w:t>
            </w:r>
          </w:p>
        </w:tc>
        <w:tc>
          <w:tcPr>
            <w:tcW w:w="5695"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7665F950" w14:textId="77777777" w:rsidR="00BE01A1" w:rsidRPr="009E4337" w:rsidRDefault="00BE01A1" w:rsidP="00E65DEE">
            <w:pPr>
              <w:jc w:val="center"/>
              <w:textAlignment w:val="baseline"/>
            </w:pPr>
            <w:r w:rsidRPr="009E4337">
              <w:t>Расчетная температура наружного воздуха для проектирования отопления, °C</w:t>
            </w:r>
          </w:p>
        </w:tc>
      </w:tr>
      <w:tr w:rsidR="009E4337" w:rsidRPr="009E4337" w14:paraId="22A4E416" w14:textId="77777777" w:rsidTr="00E65DEE">
        <w:tc>
          <w:tcPr>
            <w:tcW w:w="4368" w:type="dxa"/>
            <w:vMerge/>
            <w:tcBorders>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2D007F13" w14:textId="77777777" w:rsidR="00BE01A1" w:rsidRPr="009E4337" w:rsidRDefault="00BE01A1" w:rsidP="00E65DEE"/>
        </w:tc>
        <w:tc>
          <w:tcPr>
            <w:tcW w:w="119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0717C7E2" w14:textId="77777777" w:rsidR="00BE01A1" w:rsidRPr="009E4337" w:rsidRDefault="00BE01A1" w:rsidP="00E65DEE">
            <w:pPr>
              <w:jc w:val="center"/>
              <w:textAlignment w:val="baseline"/>
            </w:pPr>
            <w:r w:rsidRPr="009E4337">
              <w:t>минус 10</w:t>
            </w:r>
          </w:p>
        </w:tc>
        <w:tc>
          <w:tcPr>
            <w:tcW w:w="119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365BE39F" w14:textId="77777777" w:rsidR="00BE01A1" w:rsidRPr="009E4337" w:rsidRDefault="00BE01A1" w:rsidP="00E65DEE">
            <w:pPr>
              <w:jc w:val="center"/>
              <w:textAlignment w:val="baseline"/>
            </w:pPr>
            <w:r w:rsidRPr="009E4337">
              <w:t>минус 20</w:t>
            </w:r>
          </w:p>
        </w:tc>
        <w:tc>
          <w:tcPr>
            <w:tcW w:w="104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7E381F47" w14:textId="77777777" w:rsidR="00BE01A1" w:rsidRPr="009E4337" w:rsidRDefault="00BE01A1" w:rsidP="00E65DEE">
            <w:pPr>
              <w:jc w:val="center"/>
              <w:textAlignment w:val="baseline"/>
            </w:pPr>
            <w:r w:rsidRPr="009E4337">
              <w:t>минус 30</w:t>
            </w:r>
          </w:p>
        </w:tc>
        <w:tc>
          <w:tcPr>
            <w:tcW w:w="119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4A14E2CD" w14:textId="77777777" w:rsidR="00BE01A1" w:rsidRPr="009E4337" w:rsidRDefault="00BE01A1" w:rsidP="00E65DEE">
            <w:pPr>
              <w:jc w:val="center"/>
              <w:textAlignment w:val="baseline"/>
            </w:pPr>
            <w:r w:rsidRPr="009E4337">
              <w:t>минус 40</w:t>
            </w:r>
          </w:p>
        </w:tc>
        <w:tc>
          <w:tcPr>
            <w:tcW w:w="104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1E4D9DA1" w14:textId="77777777" w:rsidR="00BE01A1" w:rsidRPr="009E4337" w:rsidRDefault="00BE01A1" w:rsidP="00E65DEE">
            <w:pPr>
              <w:jc w:val="center"/>
              <w:textAlignment w:val="baseline"/>
            </w:pPr>
            <w:r w:rsidRPr="009E4337">
              <w:t>минус 50</w:t>
            </w:r>
          </w:p>
        </w:tc>
      </w:tr>
      <w:tr w:rsidR="009E4337" w:rsidRPr="009E4337" w14:paraId="76FA923B" w14:textId="77777777" w:rsidTr="00E65DEE">
        <w:tc>
          <w:tcPr>
            <w:tcW w:w="436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2ACED51E" w14:textId="77777777" w:rsidR="00BE01A1" w:rsidRPr="009E4337" w:rsidRDefault="00BE01A1" w:rsidP="00E65DEE">
            <w:pPr>
              <w:textAlignment w:val="baseline"/>
            </w:pPr>
            <w:r w:rsidRPr="009E4337">
              <w:t>Допустимое снижение подачи теплоты, %, до</w:t>
            </w:r>
          </w:p>
        </w:tc>
        <w:tc>
          <w:tcPr>
            <w:tcW w:w="119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5BD2B16B" w14:textId="77777777" w:rsidR="00BE01A1" w:rsidRPr="009E4337" w:rsidRDefault="00BE01A1" w:rsidP="00E65DEE">
            <w:pPr>
              <w:jc w:val="center"/>
              <w:textAlignment w:val="baseline"/>
            </w:pPr>
            <w:r w:rsidRPr="009E4337">
              <w:t>78</w:t>
            </w:r>
          </w:p>
        </w:tc>
        <w:tc>
          <w:tcPr>
            <w:tcW w:w="119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3CED47B0" w14:textId="77777777" w:rsidR="00BE01A1" w:rsidRPr="009E4337" w:rsidRDefault="00BE01A1" w:rsidP="00E65DEE">
            <w:pPr>
              <w:jc w:val="center"/>
              <w:textAlignment w:val="baseline"/>
            </w:pPr>
            <w:r w:rsidRPr="009E4337">
              <w:t>84</w:t>
            </w:r>
          </w:p>
        </w:tc>
        <w:tc>
          <w:tcPr>
            <w:tcW w:w="104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75E40167" w14:textId="77777777" w:rsidR="00BE01A1" w:rsidRPr="009E4337" w:rsidRDefault="00BE01A1" w:rsidP="00E65DEE">
            <w:pPr>
              <w:jc w:val="center"/>
              <w:textAlignment w:val="baseline"/>
            </w:pPr>
            <w:r w:rsidRPr="009E4337">
              <w:t>87</w:t>
            </w:r>
          </w:p>
        </w:tc>
        <w:tc>
          <w:tcPr>
            <w:tcW w:w="119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4716BDC9" w14:textId="77777777" w:rsidR="00BE01A1" w:rsidRPr="009E4337" w:rsidRDefault="00BE01A1" w:rsidP="00E65DEE">
            <w:pPr>
              <w:jc w:val="center"/>
              <w:textAlignment w:val="baseline"/>
            </w:pPr>
            <w:r w:rsidRPr="009E4337">
              <w:t>89</w:t>
            </w:r>
          </w:p>
        </w:tc>
        <w:tc>
          <w:tcPr>
            <w:tcW w:w="104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4E7B9B1D" w14:textId="77777777" w:rsidR="00BE01A1" w:rsidRPr="009E4337" w:rsidRDefault="00BE01A1" w:rsidP="00E65DEE">
            <w:pPr>
              <w:jc w:val="center"/>
              <w:textAlignment w:val="baseline"/>
            </w:pPr>
            <w:r w:rsidRPr="009E4337">
              <w:t>91</w:t>
            </w:r>
          </w:p>
        </w:tc>
      </w:tr>
      <w:tr w:rsidR="00BE01A1" w:rsidRPr="009E4337" w14:paraId="048B12BA" w14:textId="77777777" w:rsidTr="00E65DEE">
        <w:tc>
          <w:tcPr>
            <w:tcW w:w="10063"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05C8D474" w14:textId="77777777" w:rsidR="00BE01A1" w:rsidRPr="009E4337" w:rsidRDefault="00BE01A1" w:rsidP="00E65DEE">
            <w:pPr>
              <w:textAlignment w:val="baseline"/>
            </w:pPr>
            <w:r w:rsidRPr="009E4337">
              <w:t>Примечание - Таблица соответствует температуре наружного воздуха наиболее холодной пятидневки обеспеченностью 0,92.</w:t>
            </w:r>
          </w:p>
        </w:tc>
      </w:tr>
    </w:tbl>
    <w:p w14:paraId="665A1FF7" w14:textId="77777777" w:rsidR="00BE01A1" w:rsidRPr="009E4337" w:rsidRDefault="00BE01A1" w:rsidP="00BE01A1">
      <w:pPr>
        <w:ind w:firstLine="567"/>
        <w:rPr>
          <w:shd w:val="clear" w:color="auto" w:fill="FFFFFF"/>
        </w:rPr>
      </w:pPr>
    </w:p>
    <w:p w14:paraId="2A8941FD" w14:textId="77777777" w:rsidR="00BE01A1" w:rsidRPr="009E4337" w:rsidRDefault="00BE01A1" w:rsidP="00BE01A1">
      <w:pPr>
        <w:ind w:firstLine="851"/>
      </w:pPr>
      <w:r w:rsidRPr="009E4337">
        <w:t>Для потребителей первой категории допускается предусматривать местные резервные источники теплоты (стационарные или передвижные) при отсутствии возможности резервирования от нескольких независимых источников тепла или тепловых сетей.</w:t>
      </w:r>
    </w:p>
    <w:p w14:paraId="3E2564BE" w14:textId="77777777" w:rsidR="00BE01A1" w:rsidRPr="009E4337" w:rsidRDefault="00BE01A1" w:rsidP="00BE01A1">
      <w:pPr>
        <w:pStyle w:val="21"/>
      </w:pPr>
      <w:bookmarkStart w:id="646" w:name="_Toc72492579"/>
      <w:bookmarkStart w:id="647" w:name="_Toc111799167"/>
      <w:bookmarkStart w:id="648" w:name="_Toc112915737"/>
      <w:bookmarkStart w:id="649" w:name="_Toc129439075"/>
      <w:bookmarkStart w:id="650" w:name="_Toc141885062"/>
      <w:bookmarkStart w:id="651" w:name="_Toc151552347"/>
      <w:bookmarkStart w:id="652" w:name="_Toc158278825"/>
      <w:bookmarkStart w:id="653" w:name="_Toc183331919"/>
      <w:r w:rsidRPr="009E4337">
        <w:t>19.3 Расчеты допустимого времени устранения технологических нарушений</w:t>
      </w:r>
      <w:bookmarkEnd w:id="646"/>
      <w:bookmarkEnd w:id="647"/>
      <w:bookmarkEnd w:id="648"/>
      <w:bookmarkEnd w:id="649"/>
      <w:bookmarkEnd w:id="650"/>
      <w:bookmarkEnd w:id="651"/>
      <w:bookmarkEnd w:id="652"/>
      <w:bookmarkEnd w:id="653"/>
    </w:p>
    <w:p w14:paraId="3B96A8F6" w14:textId="47331359" w:rsidR="00BE01A1" w:rsidRPr="009E4337" w:rsidRDefault="00BE01A1" w:rsidP="00BE01A1">
      <w:pPr>
        <w:ind w:firstLine="709"/>
        <w:rPr>
          <w:szCs w:val="36"/>
          <w:lang w:val="x-none"/>
        </w:rPr>
      </w:pPr>
      <w:r w:rsidRPr="009E4337">
        <w:rPr>
          <w:rFonts w:eastAsia="Microsoft YaHei"/>
          <w:szCs w:val="36"/>
          <w:lang w:val="x-none"/>
        </w:rPr>
        <w:t xml:space="preserve">Отказ теплоснабжения потребителя – событие, приводящее к падению температуры в отапливаемых помещениях жилых и общественных зданий ниже плюс 12°С, в промышленных зданиях ниже +8°С, в соответствии со СП 124.13330.2012. </w:t>
      </w:r>
      <w:r w:rsidR="0098168B" w:rsidRPr="009E4337">
        <w:rPr>
          <w:rFonts w:eastAsia="Microsoft YaHei"/>
          <w:szCs w:val="36"/>
          <w:lang w:val="x-none"/>
        </w:rPr>
        <w:t>«</w:t>
      </w:r>
      <w:r w:rsidRPr="009E4337">
        <w:rPr>
          <w:rFonts w:eastAsia="Microsoft YaHei"/>
          <w:szCs w:val="36"/>
          <w:lang w:val="x-none"/>
        </w:rPr>
        <w:t>Тепловые сети. Актуализированная редакция. CHип 41-02-2003</w:t>
      </w:r>
      <w:r w:rsidR="0098168B" w:rsidRPr="009E4337">
        <w:rPr>
          <w:rFonts w:eastAsia="Microsoft YaHei"/>
          <w:szCs w:val="36"/>
          <w:lang w:val="x-none"/>
        </w:rPr>
        <w:t>»</w:t>
      </w:r>
      <w:r w:rsidRPr="009E4337">
        <w:rPr>
          <w:rFonts w:eastAsia="Microsoft YaHei"/>
          <w:szCs w:val="36"/>
          <w:lang w:val="x-none"/>
        </w:rPr>
        <w:t>. С учетом данных о теплоаккумулирующей способности объектов теплопотребления (зданий) определяется время, за которое температура внутри отапливаемого помещения снизится до температуры, установленной в критериях отказа теплоснабжения.</w:t>
      </w:r>
    </w:p>
    <w:p w14:paraId="1DDCBA57" w14:textId="77777777" w:rsidR="00BE01A1" w:rsidRPr="009E4337" w:rsidRDefault="00BE01A1" w:rsidP="00BE01A1"/>
    <w:p w14:paraId="37E54E55" w14:textId="2983F3B6" w:rsidR="00BE01A1" w:rsidRPr="009E4337" w:rsidRDefault="00BE01A1" w:rsidP="00BE01A1">
      <w:r w:rsidRPr="009E4337">
        <w:t xml:space="preserve">Таблица </w:t>
      </w:r>
      <w:r w:rsidR="0075452D" w:rsidRPr="009E4337">
        <w:fldChar w:fldCharType="begin"/>
      </w:r>
      <w:r w:rsidR="0075452D" w:rsidRPr="009E4337">
        <w:instrText xml:space="preserve"> SEQ Таблица \* ARABIC </w:instrText>
      </w:r>
      <w:r w:rsidR="0075452D" w:rsidRPr="009E4337">
        <w:fldChar w:fldCharType="separate"/>
      </w:r>
      <w:r w:rsidR="00421AC7">
        <w:rPr>
          <w:noProof/>
        </w:rPr>
        <w:t>63</w:t>
      </w:r>
      <w:r w:rsidR="0075452D" w:rsidRPr="009E4337">
        <w:rPr>
          <w:noProof/>
        </w:rPr>
        <w:fldChar w:fldCharType="end"/>
      </w:r>
      <w:r w:rsidRPr="009E4337">
        <w:t xml:space="preserve"> - Допустимое время устранения технологических нарушений на объектах теплоснабжения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50"/>
        <w:gridCol w:w="2210"/>
        <w:gridCol w:w="1680"/>
        <w:gridCol w:w="1747"/>
        <w:gridCol w:w="1082"/>
        <w:gridCol w:w="1082"/>
        <w:gridCol w:w="1084"/>
      </w:tblGrid>
      <w:tr w:rsidR="009E4337" w:rsidRPr="009E4337" w14:paraId="32476446" w14:textId="77777777" w:rsidTr="00E65DEE">
        <w:tc>
          <w:tcPr>
            <w:tcW w:w="616" w:type="pct"/>
            <w:vMerge w:val="restart"/>
            <w:shd w:val="clear" w:color="auto" w:fill="auto"/>
          </w:tcPr>
          <w:p w14:paraId="72FAEB97" w14:textId="77777777" w:rsidR="00BE01A1" w:rsidRPr="009E4337" w:rsidRDefault="00BE01A1" w:rsidP="00E65DEE">
            <w:pPr>
              <w:spacing w:before="100" w:beforeAutospacing="1" w:after="100" w:afterAutospacing="1"/>
              <w:jc w:val="center"/>
            </w:pPr>
            <w:r w:rsidRPr="009E4337">
              <w:t xml:space="preserve">N п/п </w:t>
            </w:r>
          </w:p>
        </w:tc>
        <w:tc>
          <w:tcPr>
            <w:tcW w:w="1090" w:type="pct"/>
            <w:vMerge w:val="restart"/>
            <w:shd w:val="clear" w:color="auto" w:fill="auto"/>
          </w:tcPr>
          <w:p w14:paraId="1F2D0275" w14:textId="77777777" w:rsidR="00BE01A1" w:rsidRPr="009E4337" w:rsidRDefault="00BE01A1" w:rsidP="00E65DEE">
            <w:pPr>
              <w:spacing w:before="100" w:beforeAutospacing="1" w:after="100" w:afterAutospacing="1"/>
              <w:jc w:val="center"/>
            </w:pPr>
            <w:r w:rsidRPr="009E4337">
              <w:t xml:space="preserve">Наименование технологического нарушения </w:t>
            </w:r>
          </w:p>
        </w:tc>
        <w:tc>
          <w:tcPr>
            <w:tcW w:w="829" w:type="pct"/>
            <w:vMerge w:val="restart"/>
            <w:shd w:val="clear" w:color="auto" w:fill="auto"/>
          </w:tcPr>
          <w:p w14:paraId="1CC40D0F" w14:textId="77777777" w:rsidR="00BE01A1" w:rsidRPr="009E4337" w:rsidRDefault="00BE01A1" w:rsidP="00E65DEE">
            <w:pPr>
              <w:spacing w:before="100" w:beforeAutospacing="1" w:after="100" w:afterAutospacing="1"/>
              <w:jc w:val="center"/>
            </w:pPr>
            <w:r w:rsidRPr="009E4337">
              <w:t xml:space="preserve">Время на устранение </w:t>
            </w:r>
          </w:p>
        </w:tc>
        <w:tc>
          <w:tcPr>
            <w:tcW w:w="2465" w:type="pct"/>
            <w:gridSpan w:val="4"/>
            <w:shd w:val="clear" w:color="auto" w:fill="auto"/>
          </w:tcPr>
          <w:p w14:paraId="2835C806" w14:textId="77777777" w:rsidR="00BE01A1" w:rsidRPr="009E4337" w:rsidRDefault="00BE01A1" w:rsidP="00E65DEE">
            <w:r w:rsidRPr="009E4337">
              <w:t xml:space="preserve">Ожидаемая температура в жилых помещениях при температуре наружного воздуха, C </w:t>
            </w:r>
          </w:p>
        </w:tc>
      </w:tr>
      <w:tr w:rsidR="009E4337" w:rsidRPr="009E4337" w14:paraId="1E4E68FE" w14:textId="77777777" w:rsidTr="00E65DEE">
        <w:tc>
          <w:tcPr>
            <w:tcW w:w="616" w:type="pct"/>
            <w:vMerge/>
            <w:shd w:val="clear" w:color="auto" w:fill="auto"/>
          </w:tcPr>
          <w:p w14:paraId="77DE9FF4" w14:textId="77777777" w:rsidR="00BE01A1" w:rsidRPr="009E4337" w:rsidRDefault="00BE01A1" w:rsidP="00E65DEE">
            <w:pPr>
              <w:rPr>
                <w:rFonts w:ascii="Calibri" w:hAnsi="Calibri"/>
                <w:sz w:val="20"/>
              </w:rPr>
            </w:pPr>
          </w:p>
        </w:tc>
        <w:tc>
          <w:tcPr>
            <w:tcW w:w="1090" w:type="pct"/>
            <w:vMerge/>
            <w:shd w:val="clear" w:color="auto" w:fill="auto"/>
          </w:tcPr>
          <w:p w14:paraId="32AB3B45" w14:textId="77777777" w:rsidR="00BE01A1" w:rsidRPr="009E4337" w:rsidRDefault="00BE01A1" w:rsidP="00E65DEE">
            <w:pPr>
              <w:rPr>
                <w:rFonts w:ascii="Calibri" w:hAnsi="Calibri"/>
                <w:sz w:val="20"/>
              </w:rPr>
            </w:pPr>
          </w:p>
        </w:tc>
        <w:tc>
          <w:tcPr>
            <w:tcW w:w="829" w:type="pct"/>
            <w:vMerge/>
            <w:shd w:val="clear" w:color="auto" w:fill="auto"/>
          </w:tcPr>
          <w:p w14:paraId="6E0D81A2" w14:textId="77777777" w:rsidR="00BE01A1" w:rsidRPr="009E4337" w:rsidRDefault="00BE01A1" w:rsidP="00E65DEE">
            <w:pPr>
              <w:rPr>
                <w:rFonts w:ascii="Calibri" w:hAnsi="Calibri"/>
                <w:sz w:val="20"/>
              </w:rPr>
            </w:pPr>
          </w:p>
        </w:tc>
        <w:tc>
          <w:tcPr>
            <w:tcW w:w="862" w:type="pct"/>
            <w:shd w:val="clear" w:color="auto" w:fill="auto"/>
          </w:tcPr>
          <w:p w14:paraId="17330D34" w14:textId="77777777" w:rsidR="00BE01A1" w:rsidRPr="009E4337" w:rsidRDefault="00BE01A1" w:rsidP="00E65DEE">
            <w:pPr>
              <w:spacing w:before="100" w:beforeAutospacing="1" w:after="100" w:afterAutospacing="1"/>
              <w:jc w:val="center"/>
            </w:pPr>
            <w:r w:rsidRPr="009E4337">
              <w:t xml:space="preserve">0 </w:t>
            </w:r>
          </w:p>
        </w:tc>
        <w:tc>
          <w:tcPr>
            <w:tcW w:w="534" w:type="pct"/>
            <w:shd w:val="clear" w:color="auto" w:fill="auto"/>
          </w:tcPr>
          <w:p w14:paraId="1C8E465B" w14:textId="77777777" w:rsidR="00BE01A1" w:rsidRPr="009E4337" w:rsidRDefault="00BE01A1" w:rsidP="00E65DEE">
            <w:pPr>
              <w:spacing w:before="100" w:beforeAutospacing="1" w:after="100" w:afterAutospacing="1"/>
              <w:jc w:val="center"/>
            </w:pPr>
            <w:r w:rsidRPr="009E4337">
              <w:t xml:space="preserve">-10 </w:t>
            </w:r>
          </w:p>
        </w:tc>
        <w:tc>
          <w:tcPr>
            <w:tcW w:w="534" w:type="pct"/>
            <w:shd w:val="clear" w:color="auto" w:fill="auto"/>
          </w:tcPr>
          <w:p w14:paraId="192DC8F5" w14:textId="77777777" w:rsidR="00BE01A1" w:rsidRPr="009E4337" w:rsidRDefault="00BE01A1" w:rsidP="00E65DEE">
            <w:pPr>
              <w:spacing w:before="100" w:beforeAutospacing="1" w:after="100" w:afterAutospacing="1"/>
              <w:jc w:val="center"/>
            </w:pPr>
            <w:r w:rsidRPr="009E4337">
              <w:t xml:space="preserve">-20 </w:t>
            </w:r>
          </w:p>
        </w:tc>
        <w:tc>
          <w:tcPr>
            <w:tcW w:w="534" w:type="pct"/>
            <w:shd w:val="clear" w:color="auto" w:fill="auto"/>
          </w:tcPr>
          <w:p w14:paraId="0C8325D1" w14:textId="77777777" w:rsidR="00BE01A1" w:rsidRPr="009E4337" w:rsidRDefault="00BE01A1" w:rsidP="00E65DEE">
            <w:pPr>
              <w:spacing w:before="100" w:beforeAutospacing="1" w:after="100" w:afterAutospacing="1"/>
              <w:jc w:val="center"/>
            </w:pPr>
            <w:r w:rsidRPr="009E4337">
              <w:t xml:space="preserve">более -20 </w:t>
            </w:r>
          </w:p>
        </w:tc>
      </w:tr>
      <w:tr w:rsidR="009E4337" w:rsidRPr="009E4337" w14:paraId="396ADF48" w14:textId="77777777" w:rsidTr="00E65DEE">
        <w:tc>
          <w:tcPr>
            <w:tcW w:w="616" w:type="pct"/>
            <w:shd w:val="clear" w:color="auto" w:fill="auto"/>
          </w:tcPr>
          <w:p w14:paraId="411E963D" w14:textId="77777777" w:rsidR="00BE01A1" w:rsidRPr="009E4337" w:rsidRDefault="00BE01A1" w:rsidP="00E65DEE">
            <w:pPr>
              <w:spacing w:before="100" w:beforeAutospacing="1" w:after="100" w:afterAutospacing="1"/>
            </w:pPr>
            <w:r w:rsidRPr="009E4337">
              <w:t>1.</w:t>
            </w:r>
          </w:p>
        </w:tc>
        <w:tc>
          <w:tcPr>
            <w:tcW w:w="1090" w:type="pct"/>
            <w:shd w:val="clear" w:color="auto" w:fill="auto"/>
          </w:tcPr>
          <w:p w14:paraId="4D768451" w14:textId="77777777" w:rsidR="00BE01A1" w:rsidRPr="009E4337" w:rsidRDefault="00BE01A1" w:rsidP="00E65DEE">
            <w:pPr>
              <w:spacing w:before="100" w:beforeAutospacing="1" w:after="100" w:afterAutospacing="1"/>
            </w:pPr>
            <w:r w:rsidRPr="009E4337">
              <w:t xml:space="preserve">Отключение отопления </w:t>
            </w:r>
          </w:p>
        </w:tc>
        <w:tc>
          <w:tcPr>
            <w:tcW w:w="829" w:type="pct"/>
            <w:shd w:val="clear" w:color="auto" w:fill="auto"/>
          </w:tcPr>
          <w:p w14:paraId="56BEEF51" w14:textId="77777777" w:rsidR="00BE01A1" w:rsidRPr="009E4337" w:rsidRDefault="00BE01A1" w:rsidP="00E65DEE">
            <w:pPr>
              <w:spacing w:before="100" w:beforeAutospacing="1" w:after="100" w:afterAutospacing="1"/>
            </w:pPr>
            <w:r w:rsidRPr="009E4337">
              <w:t xml:space="preserve">2 часа </w:t>
            </w:r>
          </w:p>
        </w:tc>
        <w:tc>
          <w:tcPr>
            <w:tcW w:w="862" w:type="pct"/>
            <w:shd w:val="clear" w:color="auto" w:fill="auto"/>
          </w:tcPr>
          <w:p w14:paraId="75EFD2BC" w14:textId="77777777" w:rsidR="00BE01A1" w:rsidRPr="009E4337" w:rsidRDefault="00BE01A1" w:rsidP="00E65DEE">
            <w:pPr>
              <w:spacing w:before="100" w:beforeAutospacing="1" w:after="100" w:afterAutospacing="1"/>
              <w:jc w:val="center"/>
            </w:pPr>
            <w:r w:rsidRPr="009E4337">
              <w:t xml:space="preserve">18 </w:t>
            </w:r>
          </w:p>
        </w:tc>
        <w:tc>
          <w:tcPr>
            <w:tcW w:w="534" w:type="pct"/>
            <w:shd w:val="clear" w:color="auto" w:fill="auto"/>
          </w:tcPr>
          <w:p w14:paraId="0C746E1C" w14:textId="77777777" w:rsidR="00BE01A1" w:rsidRPr="009E4337" w:rsidRDefault="00BE01A1" w:rsidP="00E65DEE">
            <w:pPr>
              <w:spacing w:before="100" w:beforeAutospacing="1" w:after="100" w:afterAutospacing="1"/>
              <w:jc w:val="center"/>
            </w:pPr>
            <w:r w:rsidRPr="009E4337">
              <w:t xml:space="preserve">18 </w:t>
            </w:r>
          </w:p>
        </w:tc>
        <w:tc>
          <w:tcPr>
            <w:tcW w:w="534" w:type="pct"/>
            <w:shd w:val="clear" w:color="auto" w:fill="auto"/>
          </w:tcPr>
          <w:p w14:paraId="69B0ECBB" w14:textId="77777777" w:rsidR="00BE01A1" w:rsidRPr="009E4337" w:rsidRDefault="00BE01A1" w:rsidP="00E65DEE">
            <w:pPr>
              <w:spacing w:before="100" w:beforeAutospacing="1" w:after="100" w:afterAutospacing="1"/>
              <w:jc w:val="center"/>
            </w:pPr>
            <w:r w:rsidRPr="009E4337">
              <w:t xml:space="preserve">15 </w:t>
            </w:r>
          </w:p>
        </w:tc>
        <w:tc>
          <w:tcPr>
            <w:tcW w:w="534" w:type="pct"/>
            <w:shd w:val="clear" w:color="auto" w:fill="auto"/>
          </w:tcPr>
          <w:p w14:paraId="4376A37E" w14:textId="77777777" w:rsidR="00BE01A1" w:rsidRPr="009E4337" w:rsidRDefault="00BE01A1" w:rsidP="00E65DEE">
            <w:pPr>
              <w:spacing w:before="100" w:beforeAutospacing="1" w:after="100" w:afterAutospacing="1"/>
              <w:jc w:val="center"/>
            </w:pPr>
            <w:r w:rsidRPr="009E4337">
              <w:t xml:space="preserve">15 </w:t>
            </w:r>
          </w:p>
        </w:tc>
      </w:tr>
      <w:tr w:rsidR="009E4337" w:rsidRPr="009E4337" w14:paraId="536835C1" w14:textId="77777777" w:rsidTr="00E65DEE">
        <w:tc>
          <w:tcPr>
            <w:tcW w:w="616" w:type="pct"/>
            <w:shd w:val="clear" w:color="auto" w:fill="auto"/>
          </w:tcPr>
          <w:p w14:paraId="5404A412" w14:textId="77777777" w:rsidR="00BE01A1" w:rsidRPr="009E4337" w:rsidRDefault="00BE01A1" w:rsidP="00E65DEE">
            <w:pPr>
              <w:spacing w:before="100" w:beforeAutospacing="1" w:after="100" w:afterAutospacing="1"/>
            </w:pPr>
            <w:r w:rsidRPr="009E4337">
              <w:t>2.</w:t>
            </w:r>
          </w:p>
        </w:tc>
        <w:tc>
          <w:tcPr>
            <w:tcW w:w="1090" w:type="pct"/>
            <w:shd w:val="clear" w:color="auto" w:fill="auto"/>
          </w:tcPr>
          <w:p w14:paraId="51173B5A" w14:textId="77777777" w:rsidR="00BE01A1" w:rsidRPr="009E4337" w:rsidRDefault="00BE01A1" w:rsidP="00E65DEE">
            <w:pPr>
              <w:spacing w:before="100" w:beforeAutospacing="1" w:after="100" w:afterAutospacing="1"/>
            </w:pPr>
            <w:r w:rsidRPr="009E4337">
              <w:t xml:space="preserve">Отключение отопления </w:t>
            </w:r>
          </w:p>
        </w:tc>
        <w:tc>
          <w:tcPr>
            <w:tcW w:w="829" w:type="pct"/>
            <w:shd w:val="clear" w:color="auto" w:fill="auto"/>
          </w:tcPr>
          <w:p w14:paraId="034CCC5B" w14:textId="77777777" w:rsidR="00BE01A1" w:rsidRPr="009E4337" w:rsidRDefault="00BE01A1" w:rsidP="00E65DEE">
            <w:pPr>
              <w:spacing w:before="100" w:beforeAutospacing="1" w:after="100" w:afterAutospacing="1"/>
            </w:pPr>
            <w:r w:rsidRPr="009E4337">
              <w:t xml:space="preserve">4 часа </w:t>
            </w:r>
          </w:p>
        </w:tc>
        <w:tc>
          <w:tcPr>
            <w:tcW w:w="862" w:type="pct"/>
            <w:shd w:val="clear" w:color="auto" w:fill="auto"/>
          </w:tcPr>
          <w:p w14:paraId="34487EAC" w14:textId="77777777" w:rsidR="00BE01A1" w:rsidRPr="009E4337" w:rsidRDefault="00BE01A1" w:rsidP="00E65DEE">
            <w:pPr>
              <w:spacing w:before="100" w:beforeAutospacing="1" w:after="100" w:afterAutospacing="1"/>
              <w:jc w:val="center"/>
            </w:pPr>
            <w:r w:rsidRPr="009E4337">
              <w:t xml:space="preserve">18 </w:t>
            </w:r>
          </w:p>
        </w:tc>
        <w:tc>
          <w:tcPr>
            <w:tcW w:w="534" w:type="pct"/>
            <w:shd w:val="clear" w:color="auto" w:fill="auto"/>
          </w:tcPr>
          <w:p w14:paraId="5C306E7E" w14:textId="77777777" w:rsidR="00BE01A1" w:rsidRPr="009E4337" w:rsidRDefault="00BE01A1" w:rsidP="00E65DEE">
            <w:pPr>
              <w:spacing w:before="100" w:beforeAutospacing="1" w:after="100" w:afterAutospacing="1"/>
              <w:jc w:val="center"/>
            </w:pPr>
            <w:r w:rsidRPr="009E4337">
              <w:t xml:space="preserve">15 </w:t>
            </w:r>
          </w:p>
        </w:tc>
        <w:tc>
          <w:tcPr>
            <w:tcW w:w="534" w:type="pct"/>
            <w:shd w:val="clear" w:color="auto" w:fill="auto"/>
          </w:tcPr>
          <w:p w14:paraId="490BB8BB" w14:textId="77777777" w:rsidR="00BE01A1" w:rsidRPr="009E4337" w:rsidRDefault="00BE01A1" w:rsidP="00E65DEE">
            <w:pPr>
              <w:spacing w:before="100" w:beforeAutospacing="1" w:after="100" w:afterAutospacing="1"/>
              <w:jc w:val="center"/>
            </w:pPr>
            <w:r w:rsidRPr="009E4337">
              <w:t xml:space="preserve">15 </w:t>
            </w:r>
          </w:p>
        </w:tc>
        <w:tc>
          <w:tcPr>
            <w:tcW w:w="534" w:type="pct"/>
            <w:shd w:val="clear" w:color="auto" w:fill="auto"/>
          </w:tcPr>
          <w:p w14:paraId="61BAB96B" w14:textId="77777777" w:rsidR="00BE01A1" w:rsidRPr="009E4337" w:rsidRDefault="00BE01A1" w:rsidP="00E65DEE">
            <w:pPr>
              <w:spacing w:before="100" w:beforeAutospacing="1" w:after="100" w:afterAutospacing="1"/>
              <w:jc w:val="center"/>
            </w:pPr>
            <w:r w:rsidRPr="009E4337">
              <w:t xml:space="preserve">15 </w:t>
            </w:r>
          </w:p>
        </w:tc>
      </w:tr>
      <w:tr w:rsidR="009E4337" w:rsidRPr="009E4337" w14:paraId="284D32D1" w14:textId="77777777" w:rsidTr="00E65DEE">
        <w:tc>
          <w:tcPr>
            <w:tcW w:w="616" w:type="pct"/>
            <w:shd w:val="clear" w:color="auto" w:fill="auto"/>
          </w:tcPr>
          <w:p w14:paraId="5FE31EED" w14:textId="77777777" w:rsidR="00BE01A1" w:rsidRPr="009E4337" w:rsidRDefault="00BE01A1" w:rsidP="00E65DEE">
            <w:pPr>
              <w:spacing w:before="100" w:beforeAutospacing="1" w:after="100" w:afterAutospacing="1"/>
            </w:pPr>
            <w:r w:rsidRPr="009E4337">
              <w:t>3.</w:t>
            </w:r>
          </w:p>
        </w:tc>
        <w:tc>
          <w:tcPr>
            <w:tcW w:w="1090" w:type="pct"/>
            <w:shd w:val="clear" w:color="auto" w:fill="auto"/>
          </w:tcPr>
          <w:p w14:paraId="272666EE" w14:textId="77777777" w:rsidR="00BE01A1" w:rsidRPr="009E4337" w:rsidRDefault="00BE01A1" w:rsidP="00E65DEE">
            <w:pPr>
              <w:spacing w:before="100" w:beforeAutospacing="1" w:after="100" w:afterAutospacing="1"/>
            </w:pPr>
            <w:r w:rsidRPr="009E4337">
              <w:t xml:space="preserve">Отключение отопления </w:t>
            </w:r>
          </w:p>
        </w:tc>
        <w:tc>
          <w:tcPr>
            <w:tcW w:w="829" w:type="pct"/>
            <w:shd w:val="clear" w:color="auto" w:fill="auto"/>
          </w:tcPr>
          <w:p w14:paraId="07478378" w14:textId="77777777" w:rsidR="00BE01A1" w:rsidRPr="009E4337" w:rsidRDefault="00BE01A1" w:rsidP="00E65DEE">
            <w:pPr>
              <w:spacing w:before="100" w:beforeAutospacing="1" w:after="100" w:afterAutospacing="1"/>
            </w:pPr>
            <w:r w:rsidRPr="009E4337">
              <w:t xml:space="preserve">6 часов </w:t>
            </w:r>
          </w:p>
        </w:tc>
        <w:tc>
          <w:tcPr>
            <w:tcW w:w="862" w:type="pct"/>
            <w:shd w:val="clear" w:color="auto" w:fill="auto"/>
          </w:tcPr>
          <w:p w14:paraId="5D8B3F40" w14:textId="77777777" w:rsidR="00BE01A1" w:rsidRPr="009E4337" w:rsidRDefault="00BE01A1" w:rsidP="00E65DEE">
            <w:pPr>
              <w:spacing w:before="100" w:beforeAutospacing="1" w:after="100" w:afterAutospacing="1"/>
              <w:jc w:val="center"/>
            </w:pPr>
            <w:r w:rsidRPr="009E4337">
              <w:t xml:space="preserve">15 </w:t>
            </w:r>
          </w:p>
        </w:tc>
        <w:tc>
          <w:tcPr>
            <w:tcW w:w="534" w:type="pct"/>
            <w:shd w:val="clear" w:color="auto" w:fill="auto"/>
          </w:tcPr>
          <w:p w14:paraId="42065DFB" w14:textId="77777777" w:rsidR="00BE01A1" w:rsidRPr="009E4337" w:rsidRDefault="00BE01A1" w:rsidP="00E65DEE">
            <w:pPr>
              <w:spacing w:before="100" w:beforeAutospacing="1" w:after="100" w:afterAutospacing="1"/>
              <w:jc w:val="center"/>
            </w:pPr>
            <w:r w:rsidRPr="009E4337">
              <w:t xml:space="preserve">15 </w:t>
            </w:r>
          </w:p>
        </w:tc>
        <w:tc>
          <w:tcPr>
            <w:tcW w:w="534" w:type="pct"/>
            <w:shd w:val="clear" w:color="auto" w:fill="auto"/>
          </w:tcPr>
          <w:p w14:paraId="095036F6" w14:textId="77777777" w:rsidR="00BE01A1" w:rsidRPr="009E4337" w:rsidRDefault="00BE01A1" w:rsidP="00E65DEE">
            <w:pPr>
              <w:spacing w:before="100" w:beforeAutospacing="1" w:after="100" w:afterAutospacing="1"/>
              <w:jc w:val="center"/>
            </w:pPr>
            <w:r w:rsidRPr="009E4337">
              <w:t xml:space="preserve">15 </w:t>
            </w:r>
          </w:p>
        </w:tc>
        <w:tc>
          <w:tcPr>
            <w:tcW w:w="534" w:type="pct"/>
            <w:shd w:val="clear" w:color="auto" w:fill="auto"/>
          </w:tcPr>
          <w:p w14:paraId="6559277F" w14:textId="77777777" w:rsidR="00BE01A1" w:rsidRPr="009E4337" w:rsidRDefault="00BE01A1" w:rsidP="00E65DEE">
            <w:pPr>
              <w:spacing w:before="100" w:beforeAutospacing="1" w:after="100" w:afterAutospacing="1"/>
              <w:jc w:val="center"/>
            </w:pPr>
            <w:r w:rsidRPr="009E4337">
              <w:t xml:space="preserve">10 </w:t>
            </w:r>
          </w:p>
        </w:tc>
      </w:tr>
      <w:tr w:rsidR="00BE01A1" w:rsidRPr="009E4337" w14:paraId="283F04ED" w14:textId="77777777" w:rsidTr="00E65DEE">
        <w:tc>
          <w:tcPr>
            <w:tcW w:w="616" w:type="pct"/>
            <w:shd w:val="clear" w:color="auto" w:fill="auto"/>
          </w:tcPr>
          <w:p w14:paraId="34A3432F" w14:textId="77777777" w:rsidR="00BE01A1" w:rsidRPr="009E4337" w:rsidRDefault="00BE01A1" w:rsidP="00E65DEE">
            <w:pPr>
              <w:spacing w:before="100" w:beforeAutospacing="1" w:after="100" w:afterAutospacing="1"/>
            </w:pPr>
            <w:r w:rsidRPr="009E4337">
              <w:t>4.</w:t>
            </w:r>
          </w:p>
        </w:tc>
        <w:tc>
          <w:tcPr>
            <w:tcW w:w="1090" w:type="pct"/>
            <w:shd w:val="clear" w:color="auto" w:fill="auto"/>
          </w:tcPr>
          <w:p w14:paraId="765531F2" w14:textId="77777777" w:rsidR="00BE01A1" w:rsidRPr="009E4337" w:rsidRDefault="00BE01A1" w:rsidP="00E65DEE">
            <w:pPr>
              <w:spacing w:before="100" w:beforeAutospacing="1" w:after="100" w:afterAutospacing="1"/>
            </w:pPr>
            <w:r w:rsidRPr="009E4337">
              <w:t xml:space="preserve">Отключение отопления </w:t>
            </w:r>
          </w:p>
        </w:tc>
        <w:tc>
          <w:tcPr>
            <w:tcW w:w="829" w:type="pct"/>
            <w:shd w:val="clear" w:color="auto" w:fill="auto"/>
          </w:tcPr>
          <w:p w14:paraId="3D6A02E1" w14:textId="77777777" w:rsidR="00BE01A1" w:rsidRPr="009E4337" w:rsidRDefault="00BE01A1" w:rsidP="00E65DEE">
            <w:pPr>
              <w:spacing w:before="100" w:beforeAutospacing="1" w:after="100" w:afterAutospacing="1"/>
            </w:pPr>
            <w:r w:rsidRPr="009E4337">
              <w:t xml:space="preserve">8 часов </w:t>
            </w:r>
          </w:p>
        </w:tc>
        <w:tc>
          <w:tcPr>
            <w:tcW w:w="862" w:type="pct"/>
            <w:shd w:val="clear" w:color="auto" w:fill="auto"/>
          </w:tcPr>
          <w:p w14:paraId="26FD5638" w14:textId="77777777" w:rsidR="00BE01A1" w:rsidRPr="009E4337" w:rsidRDefault="00BE01A1" w:rsidP="00E65DEE">
            <w:pPr>
              <w:spacing w:before="100" w:beforeAutospacing="1" w:after="100" w:afterAutospacing="1"/>
              <w:jc w:val="center"/>
            </w:pPr>
            <w:r w:rsidRPr="009E4337">
              <w:t xml:space="preserve">15 </w:t>
            </w:r>
          </w:p>
        </w:tc>
        <w:tc>
          <w:tcPr>
            <w:tcW w:w="534" w:type="pct"/>
            <w:shd w:val="clear" w:color="auto" w:fill="auto"/>
          </w:tcPr>
          <w:p w14:paraId="5FE16C12" w14:textId="77777777" w:rsidR="00BE01A1" w:rsidRPr="009E4337" w:rsidRDefault="00BE01A1" w:rsidP="00E65DEE">
            <w:pPr>
              <w:spacing w:before="100" w:beforeAutospacing="1" w:after="100" w:afterAutospacing="1"/>
              <w:jc w:val="center"/>
            </w:pPr>
            <w:r w:rsidRPr="009E4337">
              <w:t xml:space="preserve">15 </w:t>
            </w:r>
          </w:p>
        </w:tc>
        <w:tc>
          <w:tcPr>
            <w:tcW w:w="534" w:type="pct"/>
            <w:shd w:val="clear" w:color="auto" w:fill="auto"/>
          </w:tcPr>
          <w:p w14:paraId="65FBE48D" w14:textId="77777777" w:rsidR="00BE01A1" w:rsidRPr="009E4337" w:rsidRDefault="00BE01A1" w:rsidP="00E65DEE">
            <w:pPr>
              <w:spacing w:before="100" w:beforeAutospacing="1" w:after="100" w:afterAutospacing="1"/>
              <w:jc w:val="center"/>
            </w:pPr>
            <w:r w:rsidRPr="009E4337">
              <w:t xml:space="preserve">10 </w:t>
            </w:r>
          </w:p>
        </w:tc>
        <w:tc>
          <w:tcPr>
            <w:tcW w:w="534" w:type="pct"/>
            <w:shd w:val="clear" w:color="auto" w:fill="auto"/>
          </w:tcPr>
          <w:p w14:paraId="0B7BD24A" w14:textId="77777777" w:rsidR="00BE01A1" w:rsidRPr="009E4337" w:rsidRDefault="00BE01A1" w:rsidP="00E65DEE">
            <w:pPr>
              <w:spacing w:before="100" w:beforeAutospacing="1" w:after="100" w:afterAutospacing="1"/>
              <w:jc w:val="center"/>
            </w:pPr>
            <w:r w:rsidRPr="009E4337">
              <w:t xml:space="preserve">10 </w:t>
            </w:r>
          </w:p>
        </w:tc>
      </w:tr>
    </w:tbl>
    <w:p w14:paraId="14ACB9BD" w14:textId="77777777" w:rsidR="00BE01A1" w:rsidRPr="009E4337" w:rsidRDefault="00BE01A1" w:rsidP="00BE01A1">
      <w:pPr>
        <w:tabs>
          <w:tab w:val="left" w:pos="993"/>
        </w:tabs>
        <w:ind w:firstLine="709"/>
        <w:rPr>
          <w:rFonts w:eastAsia="Microsoft YaHei"/>
          <w:spacing w:val="-5"/>
        </w:rPr>
      </w:pPr>
    </w:p>
    <w:p w14:paraId="415E3FA2" w14:textId="77777777" w:rsidR="00BE01A1" w:rsidRPr="009E4337" w:rsidRDefault="00BE01A1" w:rsidP="00BE01A1">
      <w:pPr>
        <w:tabs>
          <w:tab w:val="left" w:pos="993"/>
        </w:tabs>
        <w:ind w:firstLine="709"/>
        <w:rPr>
          <w:rFonts w:eastAsia="Microsoft YaHei"/>
          <w:spacing w:val="-5"/>
        </w:rPr>
      </w:pPr>
      <w:r w:rsidRPr="009E4337">
        <w:rPr>
          <w:rFonts w:eastAsia="Microsoft YaHei"/>
          <w:spacing w:val="-5"/>
        </w:rPr>
        <w:t>Период времени снижения температуры при внезапном прекращении теплоснабжения до критического значения (плюс 12°С) рассчитывается по формуле:</w:t>
      </w:r>
    </w:p>
    <w:p w14:paraId="57BBF7A0" w14:textId="77777777" w:rsidR="00BE01A1" w:rsidRPr="009E4337" w:rsidRDefault="00BE01A1" w:rsidP="00BE01A1">
      <w:pPr>
        <w:tabs>
          <w:tab w:val="left" w:pos="993"/>
        </w:tabs>
        <w:ind w:firstLine="709"/>
        <w:jc w:val="center"/>
      </w:pPr>
      <w:r w:rsidRPr="009E4337">
        <w:rPr>
          <w:position w:val="-30"/>
        </w:rPr>
        <w:object w:dxaOrig="1780" w:dyaOrig="700" w14:anchorId="44123AFF">
          <v:shape id="_x0000_i1030" type="#_x0000_t75" style="width:86.25pt;height:36.75pt" o:ole="">
            <v:imagedata r:id="rId24" o:title=""/>
          </v:shape>
          <o:OLEObject Type="Embed" ProgID="Equation.3" ShapeID="_x0000_i1030" DrawAspect="Content" ObjectID="_1793944461" r:id="rId39"/>
        </w:object>
      </w:r>
      <w:r w:rsidRPr="009E4337">
        <w:t>,</w:t>
      </w:r>
    </w:p>
    <w:p w14:paraId="6117A3CB" w14:textId="77777777" w:rsidR="00BE01A1" w:rsidRPr="009E4337" w:rsidRDefault="00BE01A1" w:rsidP="00BE01A1">
      <w:pPr>
        <w:tabs>
          <w:tab w:val="left" w:pos="993"/>
        </w:tabs>
        <w:ind w:firstLine="709"/>
      </w:pPr>
      <w:r w:rsidRPr="009E4337">
        <w:t xml:space="preserve">где </w:t>
      </w:r>
      <w:r w:rsidRPr="009E4337">
        <w:rPr>
          <w:position w:val="-12"/>
        </w:rPr>
        <w:object w:dxaOrig="340" w:dyaOrig="360" w14:anchorId="0A6E2A59">
          <v:shape id="_x0000_i1031" type="#_x0000_t75" style="width:21.75pt;height:14.25pt" o:ole="">
            <v:imagedata r:id="rId26" o:title=""/>
          </v:shape>
          <o:OLEObject Type="Embed" ProgID="Equation.3" ShapeID="_x0000_i1031" DrawAspect="Content" ObjectID="_1793944462" r:id="rId40"/>
        </w:object>
      </w:r>
      <w:r w:rsidRPr="009E4337">
        <w:t xml:space="preserve"> - внутренняя температура, которая устанавливается критерием отказа теплоснабжения (</w:t>
      </w:r>
      <w:r w:rsidRPr="009E4337">
        <w:rPr>
          <w:rFonts w:eastAsia="Microsoft YaHei"/>
          <w:spacing w:val="-5"/>
        </w:rPr>
        <w:t>плюс 12°С</w:t>
      </w:r>
      <w:r w:rsidRPr="009E4337">
        <w:t>);</w:t>
      </w:r>
    </w:p>
    <w:p w14:paraId="62F38773" w14:textId="77777777" w:rsidR="00BE01A1" w:rsidRPr="009E4337" w:rsidRDefault="00BE01A1" w:rsidP="00BE01A1">
      <w:pPr>
        <w:tabs>
          <w:tab w:val="left" w:pos="993"/>
        </w:tabs>
        <w:ind w:firstLine="709"/>
      </w:pPr>
      <w:r w:rsidRPr="009E4337">
        <w:rPr>
          <w:position w:val="-12"/>
        </w:rPr>
        <w:object w:dxaOrig="1020" w:dyaOrig="380" w14:anchorId="3F5B466A">
          <v:shape id="_x0000_i1032" type="#_x0000_t75" style="width:50.25pt;height:14.25pt" o:ole="">
            <v:imagedata r:id="rId28" o:title=""/>
          </v:shape>
          <o:OLEObject Type="Embed" ProgID="Equation.3" ShapeID="_x0000_i1032" DrawAspect="Content" ObjectID="_1793944463" r:id="rId41"/>
        </w:object>
      </w:r>
      <w:r w:rsidRPr="009E4337">
        <w:t xml:space="preserve"> - температура в отапливаемом помещении, которая была в момент начала исходного события;</w:t>
      </w:r>
    </w:p>
    <w:p w14:paraId="33A0256A" w14:textId="77777777" w:rsidR="00BE01A1" w:rsidRPr="009E4337" w:rsidRDefault="00BE01A1" w:rsidP="00BE01A1">
      <w:pPr>
        <w:tabs>
          <w:tab w:val="left" w:pos="993"/>
        </w:tabs>
        <w:ind w:firstLine="709"/>
      </w:pPr>
      <w:r w:rsidRPr="009E4337">
        <w:rPr>
          <w:position w:val="-10"/>
        </w:rPr>
        <w:object w:dxaOrig="880" w:dyaOrig="320" w14:anchorId="2BA91F2F">
          <v:shape id="_x0000_i1033" type="#_x0000_t75" style="width:44.25pt;height:14.25pt" o:ole="">
            <v:imagedata r:id="rId30" o:title=""/>
          </v:shape>
          <o:OLEObject Type="Embed" ProgID="Equation.3" ShapeID="_x0000_i1033" DrawAspect="Content" ObjectID="_1793944464" r:id="rId42"/>
        </w:object>
      </w:r>
      <w:r w:rsidRPr="009E4337">
        <w:t xml:space="preserve"> - коэффициент аккумуляции помещения (здания).</w:t>
      </w:r>
    </w:p>
    <w:p w14:paraId="21C816CC" w14:textId="77777777" w:rsidR="00BE01A1" w:rsidRPr="009E4337" w:rsidRDefault="00BE01A1" w:rsidP="00BE01A1">
      <w:pPr>
        <w:tabs>
          <w:tab w:val="left" w:pos="993"/>
        </w:tabs>
        <w:ind w:firstLine="709"/>
      </w:pPr>
    </w:p>
    <w:p w14:paraId="141F47EF" w14:textId="52C65572" w:rsidR="00BE01A1" w:rsidRPr="009E4337" w:rsidRDefault="00BE01A1" w:rsidP="00BE01A1">
      <w:pPr>
        <w:tabs>
          <w:tab w:val="left" w:pos="993"/>
        </w:tabs>
        <w:ind w:firstLine="709"/>
      </w:pPr>
      <w:r w:rsidRPr="009E4337">
        <w:t xml:space="preserve">Расчет проводится для каждой градации повторяемости температуры наружного воздуха. Результаты расчета приведены в таблице </w:t>
      </w:r>
      <w:r w:rsidR="009E4337">
        <w:t>64</w:t>
      </w:r>
      <w:r w:rsidRPr="009E4337">
        <w:t>.</w:t>
      </w:r>
    </w:p>
    <w:p w14:paraId="0F175BAB" w14:textId="77777777" w:rsidR="00BE01A1" w:rsidRPr="009E4337" w:rsidRDefault="00BE01A1" w:rsidP="00BE01A1">
      <w:pPr>
        <w:tabs>
          <w:tab w:val="left" w:pos="993"/>
        </w:tabs>
        <w:ind w:firstLine="709"/>
      </w:pPr>
    </w:p>
    <w:p w14:paraId="0E24594F" w14:textId="2A537410" w:rsidR="00BE01A1" w:rsidRPr="009E4337" w:rsidRDefault="00BE01A1" w:rsidP="00BE01A1">
      <w:pPr>
        <w:keepNext/>
        <w:widowControl w:val="0"/>
        <w:adjustRightInd w:val="0"/>
        <w:textAlignment w:val="baseline"/>
        <w:rPr>
          <w:rFonts w:eastAsia="Microsoft YaHei"/>
          <w:bCs/>
          <w:spacing w:val="-5"/>
          <w:szCs w:val="18"/>
        </w:rPr>
      </w:pPr>
      <w:r w:rsidRPr="009E4337">
        <w:rPr>
          <w:rFonts w:eastAsia="Microsoft YaHei"/>
          <w:bCs/>
          <w:spacing w:val="-5"/>
          <w:szCs w:val="18"/>
        </w:rPr>
        <w:lastRenderedPageBreak/>
        <w:t xml:space="preserve">Таблица </w:t>
      </w:r>
      <w:r w:rsidRPr="009E4337">
        <w:rPr>
          <w:rFonts w:eastAsia="Microsoft YaHei"/>
          <w:bCs/>
          <w:spacing w:val="-5"/>
          <w:szCs w:val="18"/>
        </w:rPr>
        <w:fldChar w:fldCharType="begin"/>
      </w:r>
      <w:r w:rsidRPr="009E4337">
        <w:rPr>
          <w:rFonts w:eastAsia="Microsoft YaHei"/>
          <w:bCs/>
          <w:spacing w:val="-5"/>
          <w:szCs w:val="18"/>
        </w:rPr>
        <w:instrText xml:space="preserve"> SEQ Таблица \* ARABIC </w:instrText>
      </w:r>
      <w:r w:rsidRPr="009E4337">
        <w:rPr>
          <w:rFonts w:eastAsia="Microsoft YaHei"/>
          <w:bCs/>
          <w:spacing w:val="-5"/>
          <w:szCs w:val="18"/>
        </w:rPr>
        <w:fldChar w:fldCharType="separate"/>
      </w:r>
      <w:r w:rsidR="00421AC7">
        <w:rPr>
          <w:rFonts w:eastAsia="Microsoft YaHei"/>
          <w:bCs/>
          <w:noProof/>
          <w:spacing w:val="-5"/>
          <w:szCs w:val="18"/>
        </w:rPr>
        <w:t>64</w:t>
      </w:r>
      <w:r w:rsidRPr="009E4337">
        <w:rPr>
          <w:rFonts w:eastAsia="Microsoft YaHei"/>
          <w:bCs/>
          <w:noProof/>
          <w:spacing w:val="-5"/>
          <w:szCs w:val="18"/>
        </w:rPr>
        <w:fldChar w:fldCharType="end"/>
      </w:r>
      <w:r w:rsidRPr="009E4337">
        <w:rPr>
          <w:rFonts w:eastAsia="Microsoft YaHei"/>
          <w:bCs/>
          <w:spacing w:val="-5"/>
          <w:szCs w:val="18"/>
        </w:rPr>
        <w:t xml:space="preserve"> – Расчет времени снижения температуры до критического значения.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9"/>
        <w:gridCol w:w="1926"/>
        <w:gridCol w:w="2019"/>
        <w:gridCol w:w="1913"/>
        <w:gridCol w:w="1648"/>
      </w:tblGrid>
      <w:tr w:rsidR="009E4337" w:rsidRPr="009E4337" w14:paraId="2F41B891" w14:textId="77777777" w:rsidTr="00E65DEE">
        <w:trPr>
          <w:trHeight w:val="1160"/>
          <w:tblHeader/>
        </w:trPr>
        <w:tc>
          <w:tcPr>
            <w:tcW w:w="1297" w:type="pct"/>
            <w:shd w:val="clear" w:color="000000" w:fill="FFFFFF"/>
            <w:vAlign w:val="center"/>
          </w:tcPr>
          <w:p w14:paraId="2382E94B" w14:textId="77777777" w:rsidR="00BE01A1" w:rsidRPr="009E4337" w:rsidRDefault="00BE01A1" w:rsidP="00E65DEE">
            <w:pPr>
              <w:jc w:val="center"/>
              <w:rPr>
                <w:b/>
                <w:sz w:val="22"/>
              </w:rPr>
            </w:pPr>
            <w:r w:rsidRPr="009E4337">
              <w:rPr>
                <w:b/>
                <w:sz w:val="22"/>
              </w:rPr>
              <w:t>Температура воздуха, °С</w:t>
            </w:r>
          </w:p>
        </w:tc>
        <w:tc>
          <w:tcPr>
            <w:tcW w:w="950" w:type="pct"/>
            <w:shd w:val="clear" w:color="auto" w:fill="auto"/>
            <w:vAlign w:val="center"/>
          </w:tcPr>
          <w:p w14:paraId="703CA18F" w14:textId="77777777" w:rsidR="00BE01A1" w:rsidRPr="009E4337" w:rsidRDefault="00BE01A1" w:rsidP="00E65DEE">
            <w:pPr>
              <w:jc w:val="center"/>
              <w:rPr>
                <w:rFonts w:ascii="Calibri" w:hAnsi="Calibri"/>
                <w:b/>
                <w:sz w:val="22"/>
              </w:rPr>
            </w:pPr>
            <w:r w:rsidRPr="009E4337">
              <w:rPr>
                <w:b/>
                <w:sz w:val="22"/>
              </w:rPr>
              <w:t xml:space="preserve">Температура в отапливаемом помещении, </w:t>
            </w:r>
            <w:r w:rsidRPr="009E4337">
              <w:rPr>
                <w:rFonts w:eastAsia="Microsoft YaHei"/>
                <w:b/>
                <w:spacing w:val="-5"/>
                <w:sz w:val="22"/>
              </w:rPr>
              <w:t>°С</w:t>
            </w:r>
          </w:p>
        </w:tc>
        <w:tc>
          <w:tcPr>
            <w:tcW w:w="996" w:type="pct"/>
            <w:vAlign w:val="center"/>
          </w:tcPr>
          <w:p w14:paraId="610ED772" w14:textId="77777777" w:rsidR="00BE01A1" w:rsidRPr="009E4337" w:rsidRDefault="00BE01A1" w:rsidP="00E65DEE">
            <w:pPr>
              <w:jc w:val="center"/>
              <w:rPr>
                <w:rFonts w:ascii="Calibri" w:hAnsi="Calibri"/>
                <w:b/>
                <w:sz w:val="22"/>
              </w:rPr>
            </w:pPr>
            <w:r w:rsidRPr="009E4337">
              <w:rPr>
                <w:b/>
                <w:sz w:val="22"/>
              </w:rPr>
              <w:t xml:space="preserve">Критерий отказа теплоснабжения, </w:t>
            </w:r>
            <w:r w:rsidRPr="009E4337">
              <w:rPr>
                <w:rFonts w:eastAsia="Microsoft YaHei"/>
                <w:b/>
                <w:spacing w:val="-5"/>
                <w:sz w:val="22"/>
              </w:rPr>
              <w:t>°С</w:t>
            </w:r>
          </w:p>
        </w:tc>
        <w:tc>
          <w:tcPr>
            <w:tcW w:w="944" w:type="pct"/>
            <w:vAlign w:val="center"/>
          </w:tcPr>
          <w:p w14:paraId="116C0ADB" w14:textId="77777777" w:rsidR="00BE01A1" w:rsidRPr="009E4337" w:rsidRDefault="00BE01A1" w:rsidP="00E65DEE">
            <w:pPr>
              <w:jc w:val="center"/>
              <w:rPr>
                <w:rFonts w:ascii="Calibri" w:hAnsi="Calibri"/>
                <w:b/>
                <w:sz w:val="22"/>
              </w:rPr>
            </w:pPr>
            <w:r w:rsidRPr="009E4337">
              <w:rPr>
                <w:b/>
                <w:sz w:val="22"/>
              </w:rPr>
              <w:t>Коэффициент аккумуляции помещения (здания), ч</w:t>
            </w:r>
          </w:p>
        </w:tc>
        <w:tc>
          <w:tcPr>
            <w:tcW w:w="813" w:type="pct"/>
            <w:vAlign w:val="center"/>
          </w:tcPr>
          <w:p w14:paraId="78E9303F" w14:textId="77777777" w:rsidR="00BE01A1" w:rsidRPr="009E4337" w:rsidRDefault="00BE01A1" w:rsidP="00E65DEE">
            <w:pPr>
              <w:jc w:val="center"/>
              <w:rPr>
                <w:rFonts w:eastAsia="Microsoft YaHei"/>
                <w:b/>
                <w:spacing w:val="-5"/>
                <w:sz w:val="22"/>
              </w:rPr>
            </w:pPr>
            <w:r w:rsidRPr="009E4337">
              <w:rPr>
                <w:rFonts w:eastAsia="Microsoft YaHei"/>
                <w:b/>
                <w:spacing w:val="-5"/>
                <w:sz w:val="22"/>
              </w:rPr>
              <w:t>Период времени снижения температуры</w:t>
            </w:r>
          </w:p>
          <w:p w14:paraId="24ECE609" w14:textId="77777777" w:rsidR="00BE01A1" w:rsidRPr="009E4337" w:rsidRDefault="00BE01A1" w:rsidP="00E65DEE">
            <w:pPr>
              <w:jc w:val="center"/>
              <w:rPr>
                <w:rFonts w:ascii="Calibri" w:hAnsi="Calibri"/>
                <w:b/>
                <w:sz w:val="22"/>
              </w:rPr>
            </w:pPr>
            <w:r w:rsidRPr="009E4337">
              <w:rPr>
                <w:rFonts w:eastAsia="Microsoft YaHei"/>
                <w:b/>
                <w:spacing w:val="-5"/>
                <w:sz w:val="22"/>
              </w:rPr>
              <w:t xml:space="preserve"> </w:t>
            </w:r>
            <w:r w:rsidRPr="009E4337">
              <w:rPr>
                <w:rFonts w:eastAsia="Microsoft YaHei"/>
                <w:b/>
                <w:spacing w:val="-5"/>
                <w:sz w:val="22"/>
                <w:lang w:val="en-US"/>
              </w:rPr>
              <w:t>z</w:t>
            </w:r>
            <w:r w:rsidRPr="009E4337">
              <w:rPr>
                <w:rFonts w:eastAsia="Microsoft YaHei"/>
                <w:b/>
                <w:spacing w:val="-5"/>
                <w:sz w:val="22"/>
              </w:rPr>
              <w:t>, час</w:t>
            </w:r>
          </w:p>
        </w:tc>
      </w:tr>
      <w:tr w:rsidR="009E4337" w:rsidRPr="009E4337" w14:paraId="0C2D4E86" w14:textId="77777777" w:rsidTr="00E65DEE">
        <w:trPr>
          <w:trHeight w:val="300"/>
        </w:trPr>
        <w:tc>
          <w:tcPr>
            <w:tcW w:w="1297" w:type="pct"/>
            <w:shd w:val="clear" w:color="000000" w:fill="FFFFFF"/>
            <w:vAlign w:val="center"/>
          </w:tcPr>
          <w:p w14:paraId="07526F97" w14:textId="77777777" w:rsidR="00BE01A1" w:rsidRPr="009E4337" w:rsidRDefault="00BE01A1" w:rsidP="00E65DEE">
            <w:pPr>
              <w:jc w:val="center"/>
              <w:rPr>
                <w:sz w:val="22"/>
              </w:rPr>
            </w:pPr>
            <w:r w:rsidRPr="009E4337">
              <w:rPr>
                <w:sz w:val="22"/>
              </w:rPr>
              <w:t>-34 ¸-32,1</w:t>
            </w:r>
          </w:p>
        </w:tc>
        <w:tc>
          <w:tcPr>
            <w:tcW w:w="950" w:type="pct"/>
            <w:shd w:val="clear" w:color="auto" w:fill="auto"/>
            <w:vAlign w:val="bottom"/>
          </w:tcPr>
          <w:p w14:paraId="008FB054" w14:textId="77777777" w:rsidR="00BE01A1" w:rsidRPr="009E4337" w:rsidRDefault="00BE01A1" w:rsidP="00E65DEE">
            <w:pPr>
              <w:jc w:val="right"/>
              <w:rPr>
                <w:rFonts w:ascii="Calibri" w:hAnsi="Calibri" w:cs="Calibri"/>
                <w:sz w:val="22"/>
              </w:rPr>
            </w:pPr>
            <w:r w:rsidRPr="009E4337">
              <w:rPr>
                <w:rFonts w:ascii="Calibri" w:hAnsi="Calibri" w:cs="Calibri"/>
                <w:sz w:val="22"/>
              </w:rPr>
              <w:t>20</w:t>
            </w:r>
          </w:p>
        </w:tc>
        <w:tc>
          <w:tcPr>
            <w:tcW w:w="996" w:type="pct"/>
            <w:vAlign w:val="bottom"/>
          </w:tcPr>
          <w:p w14:paraId="236C2A09" w14:textId="77777777" w:rsidR="00BE01A1" w:rsidRPr="009E4337" w:rsidRDefault="00BE01A1" w:rsidP="00E65DEE">
            <w:pPr>
              <w:jc w:val="right"/>
              <w:rPr>
                <w:rFonts w:ascii="Calibri" w:hAnsi="Calibri" w:cs="Calibri"/>
                <w:sz w:val="22"/>
              </w:rPr>
            </w:pPr>
            <w:r w:rsidRPr="009E4337">
              <w:rPr>
                <w:rFonts w:ascii="Calibri" w:hAnsi="Calibri" w:cs="Calibri"/>
                <w:sz w:val="22"/>
              </w:rPr>
              <w:t>12</w:t>
            </w:r>
          </w:p>
        </w:tc>
        <w:tc>
          <w:tcPr>
            <w:tcW w:w="944" w:type="pct"/>
            <w:vAlign w:val="bottom"/>
          </w:tcPr>
          <w:p w14:paraId="0795527F" w14:textId="77777777" w:rsidR="00BE01A1" w:rsidRPr="009E4337" w:rsidRDefault="00BE01A1" w:rsidP="00E65DEE">
            <w:pPr>
              <w:jc w:val="right"/>
              <w:rPr>
                <w:rFonts w:ascii="Calibri" w:hAnsi="Calibri" w:cs="Calibri"/>
                <w:sz w:val="22"/>
              </w:rPr>
            </w:pPr>
            <w:r w:rsidRPr="009E4337">
              <w:rPr>
                <w:rFonts w:ascii="Calibri" w:hAnsi="Calibri" w:cs="Calibri"/>
                <w:sz w:val="22"/>
              </w:rPr>
              <w:t>40</w:t>
            </w:r>
          </w:p>
        </w:tc>
        <w:tc>
          <w:tcPr>
            <w:tcW w:w="813" w:type="pct"/>
            <w:vAlign w:val="bottom"/>
          </w:tcPr>
          <w:p w14:paraId="068A8C19" w14:textId="77777777" w:rsidR="00BE01A1" w:rsidRPr="009E4337" w:rsidRDefault="00BE01A1" w:rsidP="00E65DEE">
            <w:pPr>
              <w:jc w:val="right"/>
              <w:rPr>
                <w:rFonts w:ascii="Calibri" w:hAnsi="Calibri" w:cs="Calibri"/>
                <w:sz w:val="22"/>
              </w:rPr>
            </w:pPr>
            <w:r w:rsidRPr="009E4337">
              <w:rPr>
                <w:rFonts w:ascii="Calibri" w:hAnsi="Calibri" w:cs="Calibri"/>
                <w:sz w:val="22"/>
              </w:rPr>
              <w:t>6,5452</w:t>
            </w:r>
          </w:p>
        </w:tc>
      </w:tr>
      <w:tr w:rsidR="009E4337" w:rsidRPr="009E4337" w14:paraId="747AAC3B" w14:textId="77777777" w:rsidTr="00E65DEE">
        <w:trPr>
          <w:trHeight w:val="300"/>
        </w:trPr>
        <w:tc>
          <w:tcPr>
            <w:tcW w:w="1297" w:type="pct"/>
            <w:shd w:val="clear" w:color="000000" w:fill="FFFFFF"/>
            <w:vAlign w:val="center"/>
          </w:tcPr>
          <w:p w14:paraId="412A25B0" w14:textId="77777777" w:rsidR="00BE01A1" w:rsidRPr="009E4337" w:rsidRDefault="00BE01A1" w:rsidP="00E65DEE">
            <w:pPr>
              <w:jc w:val="center"/>
              <w:rPr>
                <w:sz w:val="22"/>
              </w:rPr>
            </w:pPr>
            <w:r w:rsidRPr="009E4337">
              <w:rPr>
                <w:sz w:val="22"/>
              </w:rPr>
              <w:t>-32 ¸-30,1</w:t>
            </w:r>
          </w:p>
        </w:tc>
        <w:tc>
          <w:tcPr>
            <w:tcW w:w="950" w:type="pct"/>
            <w:shd w:val="clear" w:color="auto" w:fill="auto"/>
            <w:vAlign w:val="bottom"/>
          </w:tcPr>
          <w:p w14:paraId="08F49936" w14:textId="77777777" w:rsidR="00BE01A1" w:rsidRPr="009E4337" w:rsidRDefault="00BE01A1" w:rsidP="00E65DEE">
            <w:pPr>
              <w:jc w:val="right"/>
              <w:rPr>
                <w:rFonts w:ascii="Calibri" w:hAnsi="Calibri" w:cs="Calibri"/>
                <w:sz w:val="22"/>
              </w:rPr>
            </w:pPr>
            <w:r w:rsidRPr="009E4337">
              <w:rPr>
                <w:rFonts w:ascii="Calibri" w:hAnsi="Calibri" w:cs="Calibri"/>
                <w:sz w:val="22"/>
              </w:rPr>
              <w:t>20</w:t>
            </w:r>
          </w:p>
        </w:tc>
        <w:tc>
          <w:tcPr>
            <w:tcW w:w="996" w:type="pct"/>
            <w:vAlign w:val="bottom"/>
          </w:tcPr>
          <w:p w14:paraId="2AA65455" w14:textId="77777777" w:rsidR="00BE01A1" w:rsidRPr="009E4337" w:rsidRDefault="00BE01A1" w:rsidP="00E65DEE">
            <w:pPr>
              <w:jc w:val="right"/>
              <w:rPr>
                <w:rFonts w:ascii="Calibri" w:hAnsi="Calibri" w:cs="Calibri"/>
                <w:sz w:val="22"/>
              </w:rPr>
            </w:pPr>
            <w:r w:rsidRPr="009E4337">
              <w:rPr>
                <w:rFonts w:ascii="Calibri" w:hAnsi="Calibri" w:cs="Calibri"/>
                <w:sz w:val="22"/>
              </w:rPr>
              <w:t>12</w:t>
            </w:r>
          </w:p>
        </w:tc>
        <w:tc>
          <w:tcPr>
            <w:tcW w:w="944" w:type="pct"/>
            <w:vAlign w:val="bottom"/>
          </w:tcPr>
          <w:p w14:paraId="49FDFEB2" w14:textId="77777777" w:rsidR="00BE01A1" w:rsidRPr="009E4337" w:rsidRDefault="00BE01A1" w:rsidP="00E65DEE">
            <w:pPr>
              <w:jc w:val="right"/>
              <w:rPr>
                <w:rFonts w:ascii="Calibri" w:hAnsi="Calibri" w:cs="Calibri"/>
                <w:sz w:val="22"/>
              </w:rPr>
            </w:pPr>
            <w:r w:rsidRPr="009E4337">
              <w:rPr>
                <w:rFonts w:ascii="Calibri" w:hAnsi="Calibri" w:cs="Calibri"/>
                <w:sz w:val="22"/>
              </w:rPr>
              <w:t>40</w:t>
            </w:r>
          </w:p>
        </w:tc>
        <w:tc>
          <w:tcPr>
            <w:tcW w:w="813" w:type="pct"/>
            <w:vAlign w:val="bottom"/>
          </w:tcPr>
          <w:p w14:paraId="3020C6E2" w14:textId="77777777" w:rsidR="00BE01A1" w:rsidRPr="009E4337" w:rsidRDefault="00BE01A1" w:rsidP="00E65DEE">
            <w:pPr>
              <w:jc w:val="right"/>
              <w:rPr>
                <w:rFonts w:ascii="Calibri" w:hAnsi="Calibri" w:cs="Calibri"/>
                <w:sz w:val="22"/>
              </w:rPr>
            </w:pPr>
            <w:r w:rsidRPr="009E4337">
              <w:rPr>
                <w:rFonts w:ascii="Calibri" w:hAnsi="Calibri" w:cs="Calibri"/>
                <w:sz w:val="22"/>
              </w:rPr>
              <w:t>6,8250</w:t>
            </w:r>
          </w:p>
        </w:tc>
      </w:tr>
      <w:tr w:rsidR="009E4337" w:rsidRPr="009E4337" w14:paraId="64E6C87E" w14:textId="77777777" w:rsidTr="00E65DEE">
        <w:trPr>
          <w:trHeight w:val="300"/>
        </w:trPr>
        <w:tc>
          <w:tcPr>
            <w:tcW w:w="1297" w:type="pct"/>
            <w:shd w:val="clear" w:color="000000" w:fill="FFFFFF"/>
            <w:vAlign w:val="center"/>
          </w:tcPr>
          <w:p w14:paraId="212E555D" w14:textId="77777777" w:rsidR="00BE01A1" w:rsidRPr="009E4337" w:rsidRDefault="00BE01A1" w:rsidP="00E65DEE">
            <w:pPr>
              <w:jc w:val="center"/>
              <w:rPr>
                <w:sz w:val="22"/>
              </w:rPr>
            </w:pPr>
            <w:r w:rsidRPr="009E4337">
              <w:rPr>
                <w:sz w:val="22"/>
              </w:rPr>
              <w:t>-30 ¸-28,1</w:t>
            </w:r>
          </w:p>
        </w:tc>
        <w:tc>
          <w:tcPr>
            <w:tcW w:w="950" w:type="pct"/>
            <w:shd w:val="clear" w:color="auto" w:fill="auto"/>
            <w:vAlign w:val="bottom"/>
          </w:tcPr>
          <w:p w14:paraId="098D8311" w14:textId="77777777" w:rsidR="00BE01A1" w:rsidRPr="009E4337" w:rsidRDefault="00BE01A1" w:rsidP="00E65DEE">
            <w:pPr>
              <w:jc w:val="right"/>
              <w:rPr>
                <w:rFonts w:ascii="Calibri" w:hAnsi="Calibri" w:cs="Calibri"/>
                <w:sz w:val="22"/>
              </w:rPr>
            </w:pPr>
            <w:r w:rsidRPr="009E4337">
              <w:rPr>
                <w:rFonts w:ascii="Calibri" w:hAnsi="Calibri" w:cs="Calibri"/>
                <w:sz w:val="22"/>
              </w:rPr>
              <w:t>20</w:t>
            </w:r>
          </w:p>
        </w:tc>
        <w:tc>
          <w:tcPr>
            <w:tcW w:w="996" w:type="pct"/>
            <w:vAlign w:val="bottom"/>
          </w:tcPr>
          <w:p w14:paraId="14E9D215" w14:textId="77777777" w:rsidR="00BE01A1" w:rsidRPr="009E4337" w:rsidRDefault="00BE01A1" w:rsidP="00E65DEE">
            <w:pPr>
              <w:jc w:val="right"/>
              <w:rPr>
                <w:rFonts w:ascii="Calibri" w:hAnsi="Calibri" w:cs="Calibri"/>
                <w:sz w:val="22"/>
              </w:rPr>
            </w:pPr>
            <w:r w:rsidRPr="009E4337">
              <w:rPr>
                <w:rFonts w:ascii="Calibri" w:hAnsi="Calibri" w:cs="Calibri"/>
                <w:sz w:val="22"/>
              </w:rPr>
              <w:t>12</w:t>
            </w:r>
          </w:p>
        </w:tc>
        <w:tc>
          <w:tcPr>
            <w:tcW w:w="944" w:type="pct"/>
            <w:vAlign w:val="bottom"/>
          </w:tcPr>
          <w:p w14:paraId="692D3E3A" w14:textId="77777777" w:rsidR="00BE01A1" w:rsidRPr="009E4337" w:rsidRDefault="00BE01A1" w:rsidP="00E65DEE">
            <w:pPr>
              <w:jc w:val="right"/>
              <w:rPr>
                <w:rFonts w:ascii="Calibri" w:hAnsi="Calibri" w:cs="Calibri"/>
                <w:sz w:val="22"/>
              </w:rPr>
            </w:pPr>
            <w:r w:rsidRPr="009E4337">
              <w:rPr>
                <w:rFonts w:ascii="Calibri" w:hAnsi="Calibri" w:cs="Calibri"/>
                <w:sz w:val="22"/>
              </w:rPr>
              <w:t>40</w:t>
            </w:r>
          </w:p>
        </w:tc>
        <w:tc>
          <w:tcPr>
            <w:tcW w:w="813" w:type="pct"/>
            <w:vAlign w:val="bottom"/>
          </w:tcPr>
          <w:p w14:paraId="07B925AB" w14:textId="77777777" w:rsidR="00BE01A1" w:rsidRPr="009E4337" w:rsidRDefault="00BE01A1" w:rsidP="00E65DEE">
            <w:pPr>
              <w:jc w:val="right"/>
              <w:rPr>
                <w:rFonts w:ascii="Calibri" w:hAnsi="Calibri" w:cs="Calibri"/>
                <w:sz w:val="22"/>
              </w:rPr>
            </w:pPr>
            <w:r w:rsidRPr="009E4337">
              <w:rPr>
                <w:rFonts w:ascii="Calibri" w:hAnsi="Calibri" w:cs="Calibri"/>
                <w:sz w:val="22"/>
              </w:rPr>
              <w:t>7,1299</w:t>
            </w:r>
          </w:p>
        </w:tc>
      </w:tr>
      <w:tr w:rsidR="009E4337" w:rsidRPr="009E4337" w14:paraId="15CF7318" w14:textId="77777777" w:rsidTr="00E65DEE">
        <w:trPr>
          <w:trHeight w:val="300"/>
        </w:trPr>
        <w:tc>
          <w:tcPr>
            <w:tcW w:w="1297" w:type="pct"/>
            <w:shd w:val="clear" w:color="000000" w:fill="FFFFFF"/>
            <w:vAlign w:val="center"/>
          </w:tcPr>
          <w:p w14:paraId="04A66C88" w14:textId="77777777" w:rsidR="00BE01A1" w:rsidRPr="009E4337" w:rsidRDefault="00BE01A1" w:rsidP="00E65DEE">
            <w:pPr>
              <w:jc w:val="center"/>
              <w:rPr>
                <w:sz w:val="22"/>
              </w:rPr>
            </w:pPr>
            <w:r w:rsidRPr="009E4337">
              <w:rPr>
                <w:sz w:val="22"/>
              </w:rPr>
              <w:t>-28 ¸-26,1</w:t>
            </w:r>
          </w:p>
        </w:tc>
        <w:tc>
          <w:tcPr>
            <w:tcW w:w="950" w:type="pct"/>
            <w:shd w:val="clear" w:color="auto" w:fill="auto"/>
            <w:vAlign w:val="bottom"/>
          </w:tcPr>
          <w:p w14:paraId="7F9E6050" w14:textId="77777777" w:rsidR="00BE01A1" w:rsidRPr="009E4337" w:rsidRDefault="00BE01A1" w:rsidP="00E65DEE">
            <w:pPr>
              <w:jc w:val="right"/>
              <w:rPr>
                <w:rFonts w:ascii="Calibri" w:hAnsi="Calibri" w:cs="Calibri"/>
                <w:sz w:val="22"/>
              </w:rPr>
            </w:pPr>
            <w:r w:rsidRPr="009E4337">
              <w:rPr>
                <w:rFonts w:ascii="Calibri" w:hAnsi="Calibri" w:cs="Calibri"/>
                <w:sz w:val="22"/>
              </w:rPr>
              <w:t>20</w:t>
            </w:r>
          </w:p>
        </w:tc>
        <w:tc>
          <w:tcPr>
            <w:tcW w:w="996" w:type="pct"/>
            <w:vAlign w:val="bottom"/>
          </w:tcPr>
          <w:p w14:paraId="79E1E521" w14:textId="77777777" w:rsidR="00BE01A1" w:rsidRPr="009E4337" w:rsidRDefault="00BE01A1" w:rsidP="00E65DEE">
            <w:pPr>
              <w:jc w:val="right"/>
              <w:rPr>
                <w:rFonts w:ascii="Calibri" w:hAnsi="Calibri" w:cs="Calibri"/>
                <w:sz w:val="22"/>
              </w:rPr>
            </w:pPr>
            <w:r w:rsidRPr="009E4337">
              <w:rPr>
                <w:rFonts w:ascii="Calibri" w:hAnsi="Calibri" w:cs="Calibri"/>
                <w:sz w:val="22"/>
              </w:rPr>
              <w:t>12</w:t>
            </w:r>
          </w:p>
        </w:tc>
        <w:tc>
          <w:tcPr>
            <w:tcW w:w="944" w:type="pct"/>
            <w:vAlign w:val="bottom"/>
          </w:tcPr>
          <w:p w14:paraId="6A201DCB" w14:textId="77777777" w:rsidR="00BE01A1" w:rsidRPr="009E4337" w:rsidRDefault="00BE01A1" w:rsidP="00E65DEE">
            <w:pPr>
              <w:jc w:val="right"/>
              <w:rPr>
                <w:rFonts w:ascii="Calibri" w:hAnsi="Calibri" w:cs="Calibri"/>
                <w:sz w:val="22"/>
              </w:rPr>
            </w:pPr>
            <w:r w:rsidRPr="009E4337">
              <w:rPr>
                <w:rFonts w:ascii="Calibri" w:hAnsi="Calibri" w:cs="Calibri"/>
                <w:sz w:val="22"/>
              </w:rPr>
              <w:t>40</w:t>
            </w:r>
          </w:p>
        </w:tc>
        <w:tc>
          <w:tcPr>
            <w:tcW w:w="813" w:type="pct"/>
            <w:vAlign w:val="bottom"/>
          </w:tcPr>
          <w:p w14:paraId="6D23E9DB" w14:textId="77777777" w:rsidR="00BE01A1" w:rsidRPr="009E4337" w:rsidRDefault="00BE01A1" w:rsidP="00E65DEE">
            <w:pPr>
              <w:jc w:val="right"/>
              <w:rPr>
                <w:rFonts w:ascii="Calibri" w:hAnsi="Calibri" w:cs="Calibri"/>
                <w:sz w:val="22"/>
              </w:rPr>
            </w:pPr>
            <w:r w:rsidRPr="009E4337">
              <w:rPr>
                <w:rFonts w:ascii="Calibri" w:hAnsi="Calibri" w:cs="Calibri"/>
                <w:sz w:val="22"/>
              </w:rPr>
              <w:t>7,4634</w:t>
            </w:r>
          </w:p>
        </w:tc>
      </w:tr>
      <w:tr w:rsidR="009E4337" w:rsidRPr="009E4337" w14:paraId="64FD396C" w14:textId="77777777" w:rsidTr="00E65DEE">
        <w:trPr>
          <w:trHeight w:val="300"/>
        </w:trPr>
        <w:tc>
          <w:tcPr>
            <w:tcW w:w="1297" w:type="pct"/>
            <w:shd w:val="clear" w:color="000000" w:fill="FFFFFF"/>
            <w:vAlign w:val="center"/>
          </w:tcPr>
          <w:p w14:paraId="527F0EFF" w14:textId="77777777" w:rsidR="00BE01A1" w:rsidRPr="009E4337" w:rsidRDefault="00BE01A1" w:rsidP="00E65DEE">
            <w:pPr>
              <w:jc w:val="center"/>
              <w:rPr>
                <w:sz w:val="22"/>
              </w:rPr>
            </w:pPr>
            <w:r w:rsidRPr="009E4337">
              <w:rPr>
                <w:sz w:val="22"/>
              </w:rPr>
              <w:t>-26 ¸-24,1</w:t>
            </w:r>
          </w:p>
        </w:tc>
        <w:tc>
          <w:tcPr>
            <w:tcW w:w="950" w:type="pct"/>
            <w:shd w:val="clear" w:color="auto" w:fill="auto"/>
            <w:vAlign w:val="bottom"/>
          </w:tcPr>
          <w:p w14:paraId="6F6F3E13" w14:textId="77777777" w:rsidR="00BE01A1" w:rsidRPr="009E4337" w:rsidRDefault="00BE01A1" w:rsidP="00E65DEE">
            <w:pPr>
              <w:jc w:val="right"/>
              <w:rPr>
                <w:rFonts w:ascii="Calibri" w:hAnsi="Calibri" w:cs="Calibri"/>
                <w:sz w:val="22"/>
              </w:rPr>
            </w:pPr>
            <w:r w:rsidRPr="009E4337">
              <w:rPr>
                <w:rFonts w:ascii="Calibri" w:hAnsi="Calibri" w:cs="Calibri"/>
                <w:sz w:val="22"/>
              </w:rPr>
              <w:t>20</w:t>
            </w:r>
          </w:p>
        </w:tc>
        <w:tc>
          <w:tcPr>
            <w:tcW w:w="996" w:type="pct"/>
            <w:vAlign w:val="bottom"/>
          </w:tcPr>
          <w:p w14:paraId="19AD5F42" w14:textId="77777777" w:rsidR="00BE01A1" w:rsidRPr="009E4337" w:rsidRDefault="00BE01A1" w:rsidP="00E65DEE">
            <w:pPr>
              <w:jc w:val="right"/>
              <w:rPr>
                <w:rFonts w:ascii="Calibri" w:hAnsi="Calibri" w:cs="Calibri"/>
                <w:sz w:val="22"/>
              </w:rPr>
            </w:pPr>
            <w:r w:rsidRPr="009E4337">
              <w:rPr>
                <w:rFonts w:ascii="Calibri" w:hAnsi="Calibri" w:cs="Calibri"/>
                <w:sz w:val="22"/>
              </w:rPr>
              <w:t>12</w:t>
            </w:r>
          </w:p>
        </w:tc>
        <w:tc>
          <w:tcPr>
            <w:tcW w:w="944" w:type="pct"/>
            <w:vAlign w:val="bottom"/>
          </w:tcPr>
          <w:p w14:paraId="2B2C204C" w14:textId="77777777" w:rsidR="00BE01A1" w:rsidRPr="009E4337" w:rsidRDefault="00BE01A1" w:rsidP="00E65DEE">
            <w:pPr>
              <w:jc w:val="right"/>
              <w:rPr>
                <w:rFonts w:ascii="Calibri" w:hAnsi="Calibri" w:cs="Calibri"/>
                <w:sz w:val="22"/>
              </w:rPr>
            </w:pPr>
            <w:r w:rsidRPr="009E4337">
              <w:rPr>
                <w:rFonts w:ascii="Calibri" w:hAnsi="Calibri" w:cs="Calibri"/>
                <w:sz w:val="22"/>
              </w:rPr>
              <w:t>40</w:t>
            </w:r>
          </w:p>
        </w:tc>
        <w:tc>
          <w:tcPr>
            <w:tcW w:w="813" w:type="pct"/>
            <w:vAlign w:val="bottom"/>
          </w:tcPr>
          <w:p w14:paraId="56DFDBB9" w14:textId="77777777" w:rsidR="00BE01A1" w:rsidRPr="009E4337" w:rsidRDefault="00BE01A1" w:rsidP="00E65DEE">
            <w:pPr>
              <w:jc w:val="right"/>
              <w:rPr>
                <w:rFonts w:ascii="Calibri" w:hAnsi="Calibri" w:cs="Calibri"/>
                <w:sz w:val="22"/>
              </w:rPr>
            </w:pPr>
            <w:r w:rsidRPr="009E4337">
              <w:rPr>
                <w:rFonts w:ascii="Calibri" w:hAnsi="Calibri" w:cs="Calibri"/>
                <w:sz w:val="22"/>
              </w:rPr>
              <w:t>7,8298</w:t>
            </w:r>
          </w:p>
        </w:tc>
      </w:tr>
      <w:tr w:rsidR="009E4337" w:rsidRPr="009E4337" w14:paraId="75BB4B9B" w14:textId="77777777" w:rsidTr="00E65DEE">
        <w:trPr>
          <w:trHeight w:val="300"/>
        </w:trPr>
        <w:tc>
          <w:tcPr>
            <w:tcW w:w="1297" w:type="pct"/>
            <w:shd w:val="clear" w:color="000000" w:fill="FFFFFF"/>
            <w:vAlign w:val="center"/>
          </w:tcPr>
          <w:p w14:paraId="6190CFAE" w14:textId="77777777" w:rsidR="00BE01A1" w:rsidRPr="009E4337" w:rsidRDefault="00BE01A1" w:rsidP="00E65DEE">
            <w:pPr>
              <w:jc w:val="center"/>
              <w:rPr>
                <w:sz w:val="22"/>
              </w:rPr>
            </w:pPr>
            <w:r w:rsidRPr="009E4337">
              <w:rPr>
                <w:sz w:val="22"/>
              </w:rPr>
              <w:t>-24 ¸-22,1</w:t>
            </w:r>
          </w:p>
        </w:tc>
        <w:tc>
          <w:tcPr>
            <w:tcW w:w="950" w:type="pct"/>
            <w:shd w:val="clear" w:color="auto" w:fill="auto"/>
            <w:vAlign w:val="bottom"/>
          </w:tcPr>
          <w:p w14:paraId="0B7C3230" w14:textId="77777777" w:rsidR="00BE01A1" w:rsidRPr="009E4337" w:rsidRDefault="00BE01A1" w:rsidP="00E65DEE">
            <w:pPr>
              <w:jc w:val="right"/>
              <w:rPr>
                <w:rFonts w:ascii="Calibri" w:hAnsi="Calibri" w:cs="Calibri"/>
                <w:sz w:val="22"/>
              </w:rPr>
            </w:pPr>
            <w:r w:rsidRPr="009E4337">
              <w:rPr>
                <w:rFonts w:ascii="Calibri" w:hAnsi="Calibri" w:cs="Calibri"/>
                <w:sz w:val="22"/>
              </w:rPr>
              <w:t>20</w:t>
            </w:r>
          </w:p>
        </w:tc>
        <w:tc>
          <w:tcPr>
            <w:tcW w:w="996" w:type="pct"/>
            <w:vAlign w:val="bottom"/>
          </w:tcPr>
          <w:p w14:paraId="369E0519" w14:textId="77777777" w:rsidR="00BE01A1" w:rsidRPr="009E4337" w:rsidRDefault="00BE01A1" w:rsidP="00E65DEE">
            <w:pPr>
              <w:jc w:val="right"/>
              <w:rPr>
                <w:rFonts w:ascii="Calibri" w:hAnsi="Calibri" w:cs="Calibri"/>
                <w:sz w:val="22"/>
              </w:rPr>
            </w:pPr>
            <w:r w:rsidRPr="009E4337">
              <w:rPr>
                <w:rFonts w:ascii="Calibri" w:hAnsi="Calibri" w:cs="Calibri"/>
                <w:sz w:val="22"/>
              </w:rPr>
              <w:t>12</w:t>
            </w:r>
          </w:p>
        </w:tc>
        <w:tc>
          <w:tcPr>
            <w:tcW w:w="944" w:type="pct"/>
            <w:vAlign w:val="bottom"/>
          </w:tcPr>
          <w:p w14:paraId="6736699F" w14:textId="77777777" w:rsidR="00BE01A1" w:rsidRPr="009E4337" w:rsidRDefault="00BE01A1" w:rsidP="00E65DEE">
            <w:pPr>
              <w:jc w:val="right"/>
              <w:rPr>
                <w:rFonts w:ascii="Calibri" w:hAnsi="Calibri" w:cs="Calibri"/>
                <w:sz w:val="22"/>
              </w:rPr>
            </w:pPr>
            <w:r w:rsidRPr="009E4337">
              <w:rPr>
                <w:rFonts w:ascii="Calibri" w:hAnsi="Calibri" w:cs="Calibri"/>
                <w:sz w:val="22"/>
              </w:rPr>
              <w:t>40</w:t>
            </w:r>
          </w:p>
        </w:tc>
        <w:tc>
          <w:tcPr>
            <w:tcW w:w="813" w:type="pct"/>
            <w:vAlign w:val="bottom"/>
          </w:tcPr>
          <w:p w14:paraId="2D7ED4ED" w14:textId="77777777" w:rsidR="00BE01A1" w:rsidRPr="009E4337" w:rsidRDefault="00BE01A1" w:rsidP="00E65DEE">
            <w:pPr>
              <w:jc w:val="right"/>
              <w:rPr>
                <w:rFonts w:ascii="Calibri" w:hAnsi="Calibri" w:cs="Calibri"/>
                <w:sz w:val="22"/>
              </w:rPr>
            </w:pPr>
            <w:r w:rsidRPr="009E4337">
              <w:rPr>
                <w:rFonts w:ascii="Calibri" w:hAnsi="Calibri" w:cs="Calibri"/>
                <w:sz w:val="22"/>
              </w:rPr>
              <w:t>8,2341</w:t>
            </w:r>
          </w:p>
        </w:tc>
      </w:tr>
      <w:tr w:rsidR="009E4337" w:rsidRPr="009E4337" w14:paraId="47F426CE" w14:textId="77777777" w:rsidTr="00E65DEE">
        <w:trPr>
          <w:trHeight w:val="300"/>
        </w:trPr>
        <w:tc>
          <w:tcPr>
            <w:tcW w:w="1297" w:type="pct"/>
            <w:shd w:val="clear" w:color="000000" w:fill="FFFFFF"/>
            <w:vAlign w:val="center"/>
          </w:tcPr>
          <w:p w14:paraId="2D506C66" w14:textId="77777777" w:rsidR="00BE01A1" w:rsidRPr="009E4337" w:rsidRDefault="00BE01A1" w:rsidP="00E65DEE">
            <w:pPr>
              <w:jc w:val="center"/>
              <w:rPr>
                <w:sz w:val="22"/>
              </w:rPr>
            </w:pPr>
            <w:r w:rsidRPr="009E4337">
              <w:rPr>
                <w:sz w:val="22"/>
              </w:rPr>
              <w:t>-22 ¸-20,1</w:t>
            </w:r>
          </w:p>
        </w:tc>
        <w:tc>
          <w:tcPr>
            <w:tcW w:w="950" w:type="pct"/>
            <w:shd w:val="clear" w:color="auto" w:fill="auto"/>
            <w:vAlign w:val="bottom"/>
          </w:tcPr>
          <w:p w14:paraId="015B5EE6" w14:textId="77777777" w:rsidR="00BE01A1" w:rsidRPr="009E4337" w:rsidRDefault="00BE01A1" w:rsidP="00E65DEE">
            <w:pPr>
              <w:jc w:val="right"/>
              <w:rPr>
                <w:rFonts w:ascii="Calibri" w:hAnsi="Calibri" w:cs="Calibri"/>
                <w:sz w:val="22"/>
              </w:rPr>
            </w:pPr>
            <w:r w:rsidRPr="009E4337">
              <w:rPr>
                <w:rFonts w:ascii="Calibri" w:hAnsi="Calibri" w:cs="Calibri"/>
                <w:sz w:val="22"/>
              </w:rPr>
              <w:t>20</w:t>
            </w:r>
          </w:p>
        </w:tc>
        <w:tc>
          <w:tcPr>
            <w:tcW w:w="996" w:type="pct"/>
            <w:vAlign w:val="bottom"/>
          </w:tcPr>
          <w:p w14:paraId="295448DD" w14:textId="77777777" w:rsidR="00BE01A1" w:rsidRPr="009E4337" w:rsidRDefault="00BE01A1" w:rsidP="00E65DEE">
            <w:pPr>
              <w:jc w:val="right"/>
              <w:rPr>
                <w:rFonts w:ascii="Calibri" w:hAnsi="Calibri" w:cs="Calibri"/>
                <w:sz w:val="22"/>
              </w:rPr>
            </w:pPr>
            <w:r w:rsidRPr="009E4337">
              <w:rPr>
                <w:rFonts w:ascii="Calibri" w:hAnsi="Calibri" w:cs="Calibri"/>
                <w:sz w:val="22"/>
              </w:rPr>
              <w:t>12</w:t>
            </w:r>
          </w:p>
        </w:tc>
        <w:tc>
          <w:tcPr>
            <w:tcW w:w="944" w:type="pct"/>
            <w:vAlign w:val="bottom"/>
          </w:tcPr>
          <w:p w14:paraId="217C1FAE" w14:textId="77777777" w:rsidR="00BE01A1" w:rsidRPr="009E4337" w:rsidRDefault="00BE01A1" w:rsidP="00E65DEE">
            <w:pPr>
              <w:jc w:val="right"/>
              <w:rPr>
                <w:rFonts w:ascii="Calibri" w:hAnsi="Calibri" w:cs="Calibri"/>
                <w:sz w:val="22"/>
              </w:rPr>
            </w:pPr>
            <w:r w:rsidRPr="009E4337">
              <w:rPr>
                <w:rFonts w:ascii="Calibri" w:hAnsi="Calibri" w:cs="Calibri"/>
                <w:sz w:val="22"/>
              </w:rPr>
              <w:t>40</w:t>
            </w:r>
          </w:p>
        </w:tc>
        <w:tc>
          <w:tcPr>
            <w:tcW w:w="813" w:type="pct"/>
            <w:vAlign w:val="bottom"/>
          </w:tcPr>
          <w:p w14:paraId="31D80993" w14:textId="77777777" w:rsidR="00BE01A1" w:rsidRPr="009E4337" w:rsidRDefault="00BE01A1" w:rsidP="00E65DEE">
            <w:pPr>
              <w:jc w:val="right"/>
              <w:rPr>
                <w:rFonts w:ascii="Calibri" w:hAnsi="Calibri" w:cs="Calibri"/>
                <w:sz w:val="22"/>
              </w:rPr>
            </w:pPr>
            <w:r w:rsidRPr="009E4337">
              <w:rPr>
                <w:rFonts w:ascii="Calibri" w:hAnsi="Calibri" w:cs="Calibri"/>
                <w:sz w:val="22"/>
              </w:rPr>
              <w:t>8,6826</w:t>
            </w:r>
          </w:p>
        </w:tc>
      </w:tr>
      <w:tr w:rsidR="009E4337" w:rsidRPr="009E4337" w14:paraId="6FBE59C6" w14:textId="77777777" w:rsidTr="00E65DEE">
        <w:trPr>
          <w:trHeight w:val="300"/>
        </w:trPr>
        <w:tc>
          <w:tcPr>
            <w:tcW w:w="1297" w:type="pct"/>
            <w:shd w:val="clear" w:color="000000" w:fill="FFFFFF"/>
            <w:vAlign w:val="center"/>
          </w:tcPr>
          <w:p w14:paraId="7C817939" w14:textId="77777777" w:rsidR="00BE01A1" w:rsidRPr="009E4337" w:rsidRDefault="00BE01A1" w:rsidP="00E65DEE">
            <w:pPr>
              <w:jc w:val="center"/>
              <w:rPr>
                <w:sz w:val="22"/>
              </w:rPr>
            </w:pPr>
            <w:r w:rsidRPr="009E4337">
              <w:rPr>
                <w:sz w:val="22"/>
              </w:rPr>
              <w:t>-20 ¸-18,1</w:t>
            </w:r>
          </w:p>
        </w:tc>
        <w:tc>
          <w:tcPr>
            <w:tcW w:w="950" w:type="pct"/>
            <w:shd w:val="clear" w:color="auto" w:fill="auto"/>
            <w:vAlign w:val="bottom"/>
          </w:tcPr>
          <w:p w14:paraId="0E1473B3" w14:textId="77777777" w:rsidR="00BE01A1" w:rsidRPr="009E4337" w:rsidRDefault="00BE01A1" w:rsidP="00E65DEE">
            <w:pPr>
              <w:jc w:val="right"/>
              <w:rPr>
                <w:rFonts w:ascii="Calibri" w:hAnsi="Calibri" w:cs="Calibri"/>
                <w:sz w:val="22"/>
              </w:rPr>
            </w:pPr>
            <w:r w:rsidRPr="009E4337">
              <w:rPr>
                <w:rFonts w:ascii="Calibri" w:hAnsi="Calibri" w:cs="Calibri"/>
                <w:sz w:val="22"/>
              </w:rPr>
              <w:t>20</w:t>
            </w:r>
          </w:p>
        </w:tc>
        <w:tc>
          <w:tcPr>
            <w:tcW w:w="996" w:type="pct"/>
            <w:vAlign w:val="bottom"/>
          </w:tcPr>
          <w:p w14:paraId="41A75466" w14:textId="77777777" w:rsidR="00BE01A1" w:rsidRPr="009E4337" w:rsidRDefault="00BE01A1" w:rsidP="00E65DEE">
            <w:pPr>
              <w:jc w:val="right"/>
              <w:rPr>
                <w:rFonts w:ascii="Calibri" w:hAnsi="Calibri" w:cs="Calibri"/>
                <w:sz w:val="22"/>
              </w:rPr>
            </w:pPr>
            <w:r w:rsidRPr="009E4337">
              <w:rPr>
                <w:rFonts w:ascii="Calibri" w:hAnsi="Calibri" w:cs="Calibri"/>
                <w:sz w:val="22"/>
              </w:rPr>
              <w:t>12</w:t>
            </w:r>
          </w:p>
        </w:tc>
        <w:tc>
          <w:tcPr>
            <w:tcW w:w="944" w:type="pct"/>
            <w:vAlign w:val="bottom"/>
          </w:tcPr>
          <w:p w14:paraId="4B5D93A3" w14:textId="77777777" w:rsidR="00BE01A1" w:rsidRPr="009E4337" w:rsidRDefault="00BE01A1" w:rsidP="00E65DEE">
            <w:pPr>
              <w:jc w:val="right"/>
              <w:rPr>
                <w:rFonts w:ascii="Calibri" w:hAnsi="Calibri" w:cs="Calibri"/>
                <w:sz w:val="22"/>
              </w:rPr>
            </w:pPr>
            <w:r w:rsidRPr="009E4337">
              <w:rPr>
                <w:rFonts w:ascii="Calibri" w:hAnsi="Calibri" w:cs="Calibri"/>
                <w:sz w:val="22"/>
              </w:rPr>
              <w:t>40</w:t>
            </w:r>
          </w:p>
        </w:tc>
        <w:tc>
          <w:tcPr>
            <w:tcW w:w="813" w:type="pct"/>
            <w:vAlign w:val="bottom"/>
          </w:tcPr>
          <w:p w14:paraId="5FF5B219" w14:textId="77777777" w:rsidR="00BE01A1" w:rsidRPr="009E4337" w:rsidRDefault="00BE01A1" w:rsidP="00E65DEE">
            <w:pPr>
              <w:jc w:val="right"/>
              <w:rPr>
                <w:rFonts w:ascii="Calibri" w:hAnsi="Calibri" w:cs="Calibri"/>
                <w:sz w:val="22"/>
              </w:rPr>
            </w:pPr>
            <w:r w:rsidRPr="009E4337">
              <w:rPr>
                <w:rFonts w:ascii="Calibri" w:hAnsi="Calibri" w:cs="Calibri"/>
                <w:sz w:val="22"/>
              </w:rPr>
              <w:t>9,1830</w:t>
            </w:r>
          </w:p>
        </w:tc>
      </w:tr>
      <w:tr w:rsidR="009E4337" w:rsidRPr="009E4337" w14:paraId="1C4FD1DE" w14:textId="77777777" w:rsidTr="00E65DEE">
        <w:trPr>
          <w:trHeight w:val="300"/>
        </w:trPr>
        <w:tc>
          <w:tcPr>
            <w:tcW w:w="1297" w:type="pct"/>
            <w:shd w:val="clear" w:color="000000" w:fill="FFFFFF"/>
            <w:vAlign w:val="center"/>
          </w:tcPr>
          <w:p w14:paraId="7486E1F5" w14:textId="77777777" w:rsidR="00BE01A1" w:rsidRPr="009E4337" w:rsidRDefault="00BE01A1" w:rsidP="00E65DEE">
            <w:pPr>
              <w:jc w:val="center"/>
              <w:rPr>
                <w:sz w:val="22"/>
              </w:rPr>
            </w:pPr>
            <w:r w:rsidRPr="009E4337">
              <w:rPr>
                <w:sz w:val="22"/>
              </w:rPr>
              <w:t>-18 ¸-16,1</w:t>
            </w:r>
          </w:p>
        </w:tc>
        <w:tc>
          <w:tcPr>
            <w:tcW w:w="950" w:type="pct"/>
            <w:shd w:val="clear" w:color="auto" w:fill="auto"/>
            <w:vAlign w:val="bottom"/>
          </w:tcPr>
          <w:p w14:paraId="75977CE5" w14:textId="77777777" w:rsidR="00BE01A1" w:rsidRPr="009E4337" w:rsidRDefault="00BE01A1" w:rsidP="00E65DEE">
            <w:pPr>
              <w:jc w:val="right"/>
              <w:rPr>
                <w:rFonts w:ascii="Calibri" w:hAnsi="Calibri" w:cs="Calibri"/>
                <w:sz w:val="22"/>
              </w:rPr>
            </w:pPr>
            <w:r w:rsidRPr="009E4337">
              <w:rPr>
                <w:rFonts w:ascii="Calibri" w:hAnsi="Calibri" w:cs="Calibri"/>
                <w:sz w:val="22"/>
              </w:rPr>
              <w:t>20</w:t>
            </w:r>
          </w:p>
        </w:tc>
        <w:tc>
          <w:tcPr>
            <w:tcW w:w="996" w:type="pct"/>
            <w:vAlign w:val="bottom"/>
          </w:tcPr>
          <w:p w14:paraId="4F9F5800" w14:textId="77777777" w:rsidR="00BE01A1" w:rsidRPr="009E4337" w:rsidRDefault="00BE01A1" w:rsidP="00E65DEE">
            <w:pPr>
              <w:jc w:val="right"/>
              <w:rPr>
                <w:rFonts w:ascii="Calibri" w:hAnsi="Calibri" w:cs="Calibri"/>
                <w:sz w:val="22"/>
              </w:rPr>
            </w:pPr>
            <w:r w:rsidRPr="009E4337">
              <w:rPr>
                <w:rFonts w:ascii="Calibri" w:hAnsi="Calibri" w:cs="Calibri"/>
                <w:sz w:val="22"/>
              </w:rPr>
              <w:t>12</w:t>
            </w:r>
          </w:p>
        </w:tc>
        <w:tc>
          <w:tcPr>
            <w:tcW w:w="944" w:type="pct"/>
            <w:vAlign w:val="bottom"/>
          </w:tcPr>
          <w:p w14:paraId="2EFFC6C0" w14:textId="77777777" w:rsidR="00BE01A1" w:rsidRPr="009E4337" w:rsidRDefault="00BE01A1" w:rsidP="00E65DEE">
            <w:pPr>
              <w:jc w:val="right"/>
              <w:rPr>
                <w:rFonts w:ascii="Calibri" w:hAnsi="Calibri" w:cs="Calibri"/>
                <w:sz w:val="22"/>
              </w:rPr>
            </w:pPr>
            <w:r w:rsidRPr="009E4337">
              <w:rPr>
                <w:rFonts w:ascii="Calibri" w:hAnsi="Calibri" w:cs="Calibri"/>
                <w:sz w:val="22"/>
              </w:rPr>
              <w:t>40</w:t>
            </w:r>
          </w:p>
        </w:tc>
        <w:tc>
          <w:tcPr>
            <w:tcW w:w="813" w:type="pct"/>
            <w:vAlign w:val="bottom"/>
          </w:tcPr>
          <w:p w14:paraId="257889EB" w14:textId="77777777" w:rsidR="00BE01A1" w:rsidRPr="009E4337" w:rsidRDefault="00BE01A1" w:rsidP="00E65DEE">
            <w:pPr>
              <w:jc w:val="right"/>
              <w:rPr>
                <w:rFonts w:ascii="Calibri" w:hAnsi="Calibri" w:cs="Calibri"/>
                <w:sz w:val="22"/>
              </w:rPr>
            </w:pPr>
            <w:r w:rsidRPr="009E4337">
              <w:rPr>
                <w:rFonts w:ascii="Calibri" w:hAnsi="Calibri" w:cs="Calibri"/>
                <w:sz w:val="22"/>
              </w:rPr>
              <w:t>9,7449</w:t>
            </w:r>
          </w:p>
        </w:tc>
      </w:tr>
      <w:tr w:rsidR="009E4337" w:rsidRPr="009E4337" w14:paraId="3D054A90" w14:textId="77777777" w:rsidTr="00E65DEE">
        <w:trPr>
          <w:trHeight w:val="300"/>
        </w:trPr>
        <w:tc>
          <w:tcPr>
            <w:tcW w:w="1297" w:type="pct"/>
            <w:shd w:val="clear" w:color="000000" w:fill="FFFFFF"/>
            <w:vAlign w:val="center"/>
          </w:tcPr>
          <w:p w14:paraId="3D32EECA" w14:textId="77777777" w:rsidR="00BE01A1" w:rsidRPr="009E4337" w:rsidRDefault="00BE01A1" w:rsidP="00E65DEE">
            <w:pPr>
              <w:jc w:val="center"/>
              <w:rPr>
                <w:sz w:val="22"/>
              </w:rPr>
            </w:pPr>
            <w:r w:rsidRPr="009E4337">
              <w:rPr>
                <w:sz w:val="22"/>
              </w:rPr>
              <w:t>-16 ¸-14,1</w:t>
            </w:r>
          </w:p>
        </w:tc>
        <w:tc>
          <w:tcPr>
            <w:tcW w:w="950" w:type="pct"/>
            <w:shd w:val="clear" w:color="auto" w:fill="auto"/>
            <w:vAlign w:val="bottom"/>
          </w:tcPr>
          <w:p w14:paraId="65FF9D9D" w14:textId="77777777" w:rsidR="00BE01A1" w:rsidRPr="009E4337" w:rsidRDefault="00BE01A1" w:rsidP="00E65DEE">
            <w:pPr>
              <w:jc w:val="right"/>
              <w:rPr>
                <w:rFonts w:ascii="Calibri" w:hAnsi="Calibri" w:cs="Calibri"/>
                <w:sz w:val="22"/>
              </w:rPr>
            </w:pPr>
            <w:r w:rsidRPr="009E4337">
              <w:rPr>
                <w:rFonts w:ascii="Calibri" w:hAnsi="Calibri" w:cs="Calibri"/>
                <w:sz w:val="22"/>
              </w:rPr>
              <w:t>20</w:t>
            </w:r>
          </w:p>
        </w:tc>
        <w:tc>
          <w:tcPr>
            <w:tcW w:w="996" w:type="pct"/>
            <w:vAlign w:val="bottom"/>
          </w:tcPr>
          <w:p w14:paraId="1A4E6EE6" w14:textId="77777777" w:rsidR="00BE01A1" w:rsidRPr="009E4337" w:rsidRDefault="00BE01A1" w:rsidP="00E65DEE">
            <w:pPr>
              <w:jc w:val="right"/>
              <w:rPr>
                <w:rFonts w:ascii="Calibri" w:hAnsi="Calibri" w:cs="Calibri"/>
                <w:sz w:val="22"/>
              </w:rPr>
            </w:pPr>
            <w:r w:rsidRPr="009E4337">
              <w:rPr>
                <w:rFonts w:ascii="Calibri" w:hAnsi="Calibri" w:cs="Calibri"/>
                <w:sz w:val="22"/>
              </w:rPr>
              <w:t>12</w:t>
            </w:r>
          </w:p>
        </w:tc>
        <w:tc>
          <w:tcPr>
            <w:tcW w:w="944" w:type="pct"/>
            <w:vAlign w:val="bottom"/>
          </w:tcPr>
          <w:p w14:paraId="4E011F62" w14:textId="77777777" w:rsidR="00BE01A1" w:rsidRPr="009E4337" w:rsidRDefault="00BE01A1" w:rsidP="00E65DEE">
            <w:pPr>
              <w:jc w:val="right"/>
              <w:rPr>
                <w:rFonts w:ascii="Calibri" w:hAnsi="Calibri" w:cs="Calibri"/>
                <w:sz w:val="22"/>
              </w:rPr>
            </w:pPr>
            <w:r w:rsidRPr="009E4337">
              <w:rPr>
                <w:rFonts w:ascii="Calibri" w:hAnsi="Calibri" w:cs="Calibri"/>
                <w:sz w:val="22"/>
              </w:rPr>
              <w:t>40</w:t>
            </w:r>
          </w:p>
        </w:tc>
        <w:tc>
          <w:tcPr>
            <w:tcW w:w="813" w:type="pct"/>
            <w:vAlign w:val="bottom"/>
          </w:tcPr>
          <w:p w14:paraId="1C1DC46D" w14:textId="77777777" w:rsidR="00BE01A1" w:rsidRPr="009E4337" w:rsidRDefault="00BE01A1" w:rsidP="00E65DEE">
            <w:pPr>
              <w:jc w:val="right"/>
              <w:rPr>
                <w:rFonts w:ascii="Calibri" w:hAnsi="Calibri" w:cs="Calibri"/>
                <w:sz w:val="22"/>
              </w:rPr>
            </w:pPr>
            <w:r w:rsidRPr="009E4337">
              <w:rPr>
                <w:rFonts w:ascii="Calibri" w:hAnsi="Calibri" w:cs="Calibri"/>
                <w:sz w:val="22"/>
              </w:rPr>
              <w:t>10,3804</w:t>
            </w:r>
          </w:p>
        </w:tc>
      </w:tr>
      <w:tr w:rsidR="009E4337" w:rsidRPr="009E4337" w14:paraId="4C6B8AE7" w14:textId="77777777" w:rsidTr="00E65DEE">
        <w:trPr>
          <w:trHeight w:val="300"/>
        </w:trPr>
        <w:tc>
          <w:tcPr>
            <w:tcW w:w="1297" w:type="pct"/>
            <w:shd w:val="clear" w:color="000000" w:fill="FFFFFF"/>
            <w:vAlign w:val="center"/>
          </w:tcPr>
          <w:p w14:paraId="0F0A3C4D" w14:textId="77777777" w:rsidR="00BE01A1" w:rsidRPr="009E4337" w:rsidRDefault="00BE01A1" w:rsidP="00E65DEE">
            <w:pPr>
              <w:jc w:val="center"/>
              <w:rPr>
                <w:sz w:val="22"/>
              </w:rPr>
            </w:pPr>
            <w:r w:rsidRPr="009E4337">
              <w:rPr>
                <w:sz w:val="22"/>
              </w:rPr>
              <w:t>-14 ¸-12,1</w:t>
            </w:r>
          </w:p>
        </w:tc>
        <w:tc>
          <w:tcPr>
            <w:tcW w:w="950" w:type="pct"/>
            <w:shd w:val="clear" w:color="auto" w:fill="auto"/>
            <w:vAlign w:val="bottom"/>
          </w:tcPr>
          <w:p w14:paraId="16B7FC1D" w14:textId="77777777" w:rsidR="00BE01A1" w:rsidRPr="009E4337" w:rsidRDefault="00BE01A1" w:rsidP="00E65DEE">
            <w:pPr>
              <w:jc w:val="right"/>
              <w:rPr>
                <w:rFonts w:ascii="Calibri" w:hAnsi="Calibri" w:cs="Calibri"/>
                <w:sz w:val="22"/>
              </w:rPr>
            </w:pPr>
            <w:r w:rsidRPr="009E4337">
              <w:rPr>
                <w:rFonts w:ascii="Calibri" w:hAnsi="Calibri" w:cs="Calibri"/>
                <w:sz w:val="22"/>
              </w:rPr>
              <w:t>20</w:t>
            </w:r>
          </w:p>
        </w:tc>
        <w:tc>
          <w:tcPr>
            <w:tcW w:w="996" w:type="pct"/>
            <w:vAlign w:val="bottom"/>
          </w:tcPr>
          <w:p w14:paraId="2B4FA979" w14:textId="77777777" w:rsidR="00BE01A1" w:rsidRPr="009E4337" w:rsidRDefault="00BE01A1" w:rsidP="00E65DEE">
            <w:pPr>
              <w:jc w:val="right"/>
              <w:rPr>
                <w:rFonts w:ascii="Calibri" w:hAnsi="Calibri" w:cs="Calibri"/>
                <w:sz w:val="22"/>
              </w:rPr>
            </w:pPr>
            <w:r w:rsidRPr="009E4337">
              <w:rPr>
                <w:rFonts w:ascii="Calibri" w:hAnsi="Calibri" w:cs="Calibri"/>
                <w:sz w:val="22"/>
              </w:rPr>
              <w:t>12</w:t>
            </w:r>
          </w:p>
        </w:tc>
        <w:tc>
          <w:tcPr>
            <w:tcW w:w="944" w:type="pct"/>
            <w:vAlign w:val="bottom"/>
          </w:tcPr>
          <w:p w14:paraId="2A253EA1" w14:textId="77777777" w:rsidR="00BE01A1" w:rsidRPr="009E4337" w:rsidRDefault="00BE01A1" w:rsidP="00E65DEE">
            <w:pPr>
              <w:jc w:val="right"/>
              <w:rPr>
                <w:rFonts w:ascii="Calibri" w:hAnsi="Calibri" w:cs="Calibri"/>
                <w:sz w:val="22"/>
              </w:rPr>
            </w:pPr>
            <w:r w:rsidRPr="009E4337">
              <w:rPr>
                <w:rFonts w:ascii="Calibri" w:hAnsi="Calibri" w:cs="Calibri"/>
                <w:sz w:val="22"/>
              </w:rPr>
              <w:t>40</w:t>
            </w:r>
          </w:p>
        </w:tc>
        <w:tc>
          <w:tcPr>
            <w:tcW w:w="813" w:type="pct"/>
            <w:vAlign w:val="bottom"/>
          </w:tcPr>
          <w:p w14:paraId="71E07EC0" w14:textId="77777777" w:rsidR="00BE01A1" w:rsidRPr="009E4337" w:rsidRDefault="00BE01A1" w:rsidP="00E65DEE">
            <w:pPr>
              <w:jc w:val="right"/>
              <w:rPr>
                <w:rFonts w:ascii="Calibri" w:hAnsi="Calibri" w:cs="Calibri"/>
                <w:sz w:val="22"/>
              </w:rPr>
            </w:pPr>
            <w:r w:rsidRPr="009E4337">
              <w:rPr>
                <w:rFonts w:ascii="Calibri" w:hAnsi="Calibri" w:cs="Calibri"/>
                <w:sz w:val="22"/>
              </w:rPr>
              <w:t>11,1053</w:t>
            </w:r>
          </w:p>
        </w:tc>
      </w:tr>
      <w:tr w:rsidR="009E4337" w:rsidRPr="009E4337" w14:paraId="3711B3D2" w14:textId="77777777" w:rsidTr="00E65DEE">
        <w:trPr>
          <w:trHeight w:val="300"/>
        </w:trPr>
        <w:tc>
          <w:tcPr>
            <w:tcW w:w="1297" w:type="pct"/>
            <w:shd w:val="clear" w:color="000000" w:fill="FFFFFF"/>
            <w:vAlign w:val="center"/>
          </w:tcPr>
          <w:p w14:paraId="54BCA332" w14:textId="77777777" w:rsidR="00BE01A1" w:rsidRPr="009E4337" w:rsidRDefault="00BE01A1" w:rsidP="00E65DEE">
            <w:pPr>
              <w:jc w:val="center"/>
              <w:rPr>
                <w:sz w:val="22"/>
              </w:rPr>
            </w:pPr>
            <w:r w:rsidRPr="009E4337">
              <w:rPr>
                <w:sz w:val="22"/>
              </w:rPr>
              <w:t>-12 ¸-10,1</w:t>
            </w:r>
          </w:p>
        </w:tc>
        <w:tc>
          <w:tcPr>
            <w:tcW w:w="950" w:type="pct"/>
            <w:shd w:val="clear" w:color="auto" w:fill="auto"/>
            <w:vAlign w:val="bottom"/>
          </w:tcPr>
          <w:p w14:paraId="63CDA8DA" w14:textId="77777777" w:rsidR="00BE01A1" w:rsidRPr="009E4337" w:rsidRDefault="00BE01A1" w:rsidP="00E65DEE">
            <w:pPr>
              <w:jc w:val="right"/>
              <w:rPr>
                <w:rFonts w:ascii="Calibri" w:hAnsi="Calibri" w:cs="Calibri"/>
                <w:sz w:val="22"/>
              </w:rPr>
            </w:pPr>
            <w:r w:rsidRPr="009E4337">
              <w:rPr>
                <w:rFonts w:ascii="Calibri" w:hAnsi="Calibri" w:cs="Calibri"/>
                <w:sz w:val="22"/>
              </w:rPr>
              <w:t>20</w:t>
            </w:r>
          </w:p>
        </w:tc>
        <w:tc>
          <w:tcPr>
            <w:tcW w:w="996" w:type="pct"/>
            <w:vAlign w:val="bottom"/>
          </w:tcPr>
          <w:p w14:paraId="63D39E6A" w14:textId="77777777" w:rsidR="00BE01A1" w:rsidRPr="009E4337" w:rsidRDefault="00BE01A1" w:rsidP="00E65DEE">
            <w:pPr>
              <w:jc w:val="right"/>
              <w:rPr>
                <w:rFonts w:ascii="Calibri" w:hAnsi="Calibri" w:cs="Calibri"/>
                <w:sz w:val="22"/>
              </w:rPr>
            </w:pPr>
            <w:r w:rsidRPr="009E4337">
              <w:rPr>
                <w:rFonts w:ascii="Calibri" w:hAnsi="Calibri" w:cs="Calibri"/>
                <w:sz w:val="22"/>
              </w:rPr>
              <w:t>12</w:t>
            </w:r>
          </w:p>
        </w:tc>
        <w:tc>
          <w:tcPr>
            <w:tcW w:w="944" w:type="pct"/>
            <w:vAlign w:val="bottom"/>
          </w:tcPr>
          <w:p w14:paraId="487145F0" w14:textId="77777777" w:rsidR="00BE01A1" w:rsidRPr="009E4337" w:rsidRDefault="00BE01A1" w:rsidP="00E65DEE">
            <w:pPr>
              <w:jc w:val="right"/>
              <w:rPr>
                <w:rFonts w:ascii="Calibri" w:hAnsi="Calibri" w:cs="Calibri"/>
                <w:sz w:val="22"/>
              </w:rPr>
            </w:pPr>
            <w:r w:rsidRPr="009E4337">
              <w:rPr>
                <w:rFonts w:ascii="Calibri" w:hAnsi="Calibri" w:cs="Calibri"/>
                <w:sz w:val="22"/>
              </w:rPr>
              <w:t>40</w:t>
            </w:r>
          </w:p>
        </w:tc>
        <w:tc>
          <w:tcPr>
            <w:tcW w:w="813" w:type="pct"/>
            <w:vAlign w:val="bottom"/>
          </w:tcPr>
          <w:p w14:paraId="3C94E493" w14:textId="77777777" w:rsidR="00BE01A1" w:rsidRPr="009E4337" w:rsidRDefault="00BE01A1" w:rsidP="00E65DEE">
            <w:pPr>
              <w:jc w:val="right"/>
              <w:rPr>
                <w:rFonts w:ascii="Calibri" w:hAnsi="Calibri" w:cs="Calibri"/>
                <w:sz w:val="22"/>
              </w:rPr>
            </w:pPr>
            <w:r w:rsidRPr="009E4337">
              <w:rPr>
                <w:rFonts w:ascii="Calibri" w:hAnsi="Calibri" w:cs="Calibri"/>
                <w:sz w:val="22"/>
              </w:rPr>
              <w:t>11,9397</w:t>
            </w:r>
          </w:p>
        </w:tc>
      </w:tr>
      <w:tr w:rsidR="009E4337" w:rsidRPr="009E4337" w14:paraId="5E7BD85D" w14:textId="77777777" w:rsidTr="00E65DEE">
        <w:trPr>
          <w:trHeight w:val="300"/>
        </w:trPr>
        <w:tc>
          <w:tcPr>
            <w:tcW w:w="1297" w:type="pct"/>
            <w:shd w:val="clear" w:color="000000" w:fill="FFFFFF"/>
            <w:vAlign w:val="center"/>
          </w:tcPr>
          <w:p w14:paraId="3D2C3FA7" w14:textId="77777777" w:rsidR="00BE01A1" w:rsidRPr="009E4337" w:rsidRDefault="00BE01A1" w:rsidP="00E65DEE">
            <w:pPr>
              <w:jc w:val="center"/>
              <w:rPr>
                <w:sz w:val="22"/>
              </w:rPr>
            </w:pPr>
            <w:r w:rsidRPr="009E4337">
              <w:rPr>
                <w:sz w:val="22"/>
              </w:rPr>
              <w:t>-10 ¸-8,1</w:t>
            </w:r>
          </w:p>
        </w:tc>
        <w:tc>
          <w:tcPr>
            <w:tcW w:w="950" w:type="pct"/>
            <w:shd w:val="clear" w:color="auto" w:fill="auto"/>
            <w:vAlign w:val="bottom"/>
          </w:tcPr>
          <w:p w14:paraId="6592C4A1" w14:textId="77777777" w:rsidR="00BE01A1" w:rsidRPr="009E4337" w:rsidRDefault="00BE01A1" w:rsidP="00E65DEE">
            <w:pPr>
              <w:jc w:val="right"/>
              <w:rPr>
                <w:rFonts w:ascii="Calibri" w:hAnsi="Calibri" w:cs="Calibri"/>
                <w:sz w:val="22"/>
              </w:rPr>
            </w:pPr>
            <w:r w:rsidRPr="009E4337">
              <w:rPr>
                <w:rFonts w:ascii="Calibri" w:hAnsi="Calibri" w:cs="Calibri"/>
                <w:sz w:val="22"/>
              </w:rPr>
              <w:t>20</w:t>
            </w:r>
          </w:p>
        </w:tc>
        <w:tc>
          <w:tcPr>
            <w:tcW w:w="996" w:type="pct"/>
            <w:vAlign w:val="bottom"/>
          </w:tcPr>
          <w:p w14:paraId="4A8E41F5" w14:textId="77777777" w:rsidR="00BE01A1" w:rsidRPr="009E4337" w:rsidRDefault="00BE01A1" w:rsidP="00E65DEE">
            <w:pPr>
              <w:jc w:val="right"/>
              <w:rPr>
                <w:rFonts w:ascii="Calibri" w:hAnsi="Calibri" w:cs="Calibri"/>
                <w:sz w:val="22"/>
              </w:rPr>
            </w:pPr>
            <w:r w:rsidRPr="009E4337">
              <w:rPr>
                <w:rFonts w:ascii="Calibri" w:hAnsi="Calibri" w:cs="Calibri"/>
                <w:sz w:val="22"/>
              </w:rPr>
              <w:t>12</w:t>
            </w:r>
          </w:p>
        </w:tc>
        <w:tc>
          <w:tcPr>
            <w:tcW w:w="944" w:type="pct"/>
            <w:vAlign w:val="bottom"/>
          </w:tcPr>
          <w:p w14:paraId="4E853C4E" w14:textId="77777777" w:rsidR="00BE01A1" w:rsidRPr="009E4337" w:rsidRDefault="00BE01A1" w:rsidP="00E65DEE">
            <w:pPr>
              <w:jc w:val="right"/>
              <w:rPr>
                <w:rFonts w:ascii="Calibri" w:hAnsi="Calibri" w:cs="Calibri"/>
                <w:sz w:val="22"/>
              </w:rPr>
            </w:pPr>
            <w:r w:rsidRPr="009E4337">
              <w:rPr>
                <w:rFonts w:ascii="Calibri" w:hAnsi="Calibri" w:cs="Calibri"/>
                <w:sz w:val="22"/>
              </w:rPr>
              <w:t>40</w:t>
            </w:r>
          </w:p>
        </w:tc>
        <w:tc>
          <w:tcPr>
            <w:tcW w:w="813" w:type="pct"/>
            <w:vAlign w:val="bottom"/>
          </w:tcPr>
          <w:p w14:paraId="6867502E" w14:textId="77777777" w:rsidR="00BE01A1" w:rsidRPr="009E4337" w:rsidRDefault="00BE01A1" w:rsidP="00E65DEE">
            <w:pPr>
              <w:jc w:val="right"/>
              <w:rPr>
                <w:rFonts w:ascii="Calibri" w:hAnsi="Calibri" w:cs="Calibri"/>
                <w:sz w:val="22"/>
              </w:rPr>
            </w:pPr>
            <w:r w:rsidRPr="009E4337">
              <w:rPr>
                <w:rFonts w:ascii="Calibri" w:hAnsi="Calibri" w:cs="Calibri"/>
                <w:sz w:val="22"/>
              </w:rPr>
              <w:t>12,9109</w:t>
            </w:r>
          </w:p>
        </w:tc>
      </w:tr>
      <w:tr w:rsidR="009E4337" w:rsidRPr="009E4337" w14:paraId="24A1D7FE" w14:textId="77777777" w:rsidTr="00E65DEE">
        <w:trPr>
          <w:trHeight w:val="300"/>
        </w:trPr>
        <w:tc>
          <w:tcPr>
            <w:tcW w:w="1297" w:type="pct"/>
            <w:shd w:val="clear" w:color="000000" w:fill="FFFFFF"/>
            <w:vAlign w:val="center"/>
          </w:tcPr>
          <w:p w14:paraId="502857F4" w14:textId="77777777" w:rsidR="00BE01A1" w:rsidRPr="009E4337" w:rsidRDefault="00BE01A1" w:rsidP="00E65DEE">
            <w:pPr>
              <w:jc w:val="center"/>
              <w:rPr>
                <w:sz w:val="22"/>
              </w:rPr>
            </w:pPr>
            <w:r w:rsidRPr="009E4337">
              <w:rPr>
                <w:sz w:val="22"/>
              </w:rPr>
              <w:t>-8 ¸-6,1</w:t>
            </w:r>
          </w:p>
        </w:tc>
        <w:tc>
          <w:tcPr>
            <w:tcW w:w="950" w:type="pct"/>
            <w:shd w:val="clear" w:color="auto" w:fill="auto"/>
            <w:vAlign w:val="bottom"/>
          </w:tcPr>
          <w:p w14:paraId="36C30242" w14:textId="77777777" w:rsidR="00BE01A1" w:rsidRPr="009E4337" w:rsidRDefault="00BE01A1" w:rsidP="00E65DEE">
            <w:pPr>
              <w:jc w:val="right"/>
              <w:rPr>
                <w:rFonts w:ascii="Calibri" w:hAnsi="Calibri" w:cs="Calibri"/>
                <w:sz w:val="22"/>
              </w:rPr>
            </w:pPr>
            <w:r w:rsidRPr="009E4337">
              <w:rPr>
                <w:rFonts w:ascii="Calibri" w:hAnsi="Calibri" w:cs="Calibri"/>
                <w:sz w:val="22"/>
              </w:rPr>
              <w:t>20</w:t>
            </w:r>
          </w:p>
        </w:tc>
        <w:tc>
          <w:tcPr>
            <w:tcW w:w="996" w:type="pct"/>
            <w:vAlign w:val="bottom"/>
          </w:tcPr>
          <w:p w14:paraId="723A76EA" w14:textId="77777777" w:rsidR="00BE01A1" w:rsidRPr="009E4337" w:rsidRDefault="00BE01A1" w:rsidP="00E65DEE">
            <w:pPr>
              <w:jc w:val="right"/>
              <w:rPr>
                <w:rFonts w:ascii="Calibri" w:hAnsi="Calibri" w:cs="Calibri"/>
                <w:sz w:val="22"/>
              </w:rPr>
            </w:pPr>
            <w:r w:rsidRPr="009E4337">
              <w:rPr>
                <w:rFonts w:ascii="Calibri" w:hAnsi="Calibri" w:cs="Calibri"/>
                <w:sz w:val="22"/>
              </w:rPr>
              <w:t>12</w:t>
            </w:r>
          </w:p>
        </w:tc>
        <w:tc>
          <w:tcPr>
            <w:tcW w:w="944" w:type="pct"/>
            <w:vAlign w:val="bottom"/>
          </w:tcPr>
          <w:p w14:paraId="47F0E026" w14:textId="77777777" w:rsidR="00BE01A1" w:rsidRPr="009E4337" w:rsidRDefault="00BE01A1" w:rsidP="00E65DEE">
            <w:pPr>
              <w:jc w:val="right"/>
              <w:rPr>
                <w:rFonts w:ascii="Calibri" w:hAnsi="Calibri" w:cs="Calibri"/>
                <w:sz w:val="22"/>
              </w:rPr>
            </w:pPr>
            <w:r w:rsidRPr="009E4337">
              <w:rPr>
                <w:rFonts w:ascii="Calibri" w:hAnsi="Calibri" w:cs="Calibri"/>
                <w:sz w:val="22"/>
              </w:rPr>
              <w:t>40</w:t>
            </w:r>
          </w:p>
        </w:tc>
        <w:tc>
          <w:tcPr>
            <w:tcW w:w="813" w:type="pct"/>
            <w:vAlign w:val="bottom"/>
          </w:tcPr>
          <w:p w14:paraId="7ED3F66E" w14:textId="77777777" w:rsidR="00BE01A1" w:rsidRPr="009E4337" w:rsidRDefault="00BE01A1" w:rsidP="00E65DEE">
            <w:pPr>
              <w:jc w:val="right"/>
              <w:rPr>
                <w:rFonts w:ascii="Calibri" w:hAnsi="Calibri" w:cs="Calibri"/>
                <w:sz w:val="22"/>
              </w:rPr>
            </w:pPr>
            <w:r w:rsidRPr="009E4337">
              <w:rPr>
                <w:rFonts w:ascii="Calibri" w:hAnsi="Calibri" w:cs="Calibri"/>
                <w:sz w:val="22"/>
              </w:rPr>
              <w:t>14,0559</w:t>
            </w:r>
          </w:p>
        </w:tc>
      </w:tr>
      <w:tr w:rsidR="009E4337" w:rsidRPr="009E4337" w14:paraId="36C0D816" w14:textId="77777777" w:rsidTr="00E65DEE">
        <w:trPr>
          <w:trHeight w:val="300"/>
        </w:trPr>
        <w:tc>
          <w:tcPr>
            <w:tcW w:w="1297" w:type="pct"/>
            <w:shd w:val="clear" w:color="000000" w:fill="FFFFFF"/>
            <w:vAlign w:val="center"/>
          </w:tcPr>
          <w:p w14:paraId="6FE7F2D4" w14:textId="77777777" w:rsidR="00BE01A1" w:rsidRPr="009E4337" w:rsidRDefault="00BE01A1" w:rsidP="00E65DEE">
            <w:pPr>
              <w:jc w:val="center"/>
              <w:rPr>
                <w:sz w:val="22"/>
              </w:rPr>
            </w:pPr>
            <w:r w:rsidRPr="009E4337">
              <w:rPr>
                <w:sz w:val="22"/>
              </w:rPr>
              <w:t>-6 ¸-4,1</w:t>
            </w:r>
          </w:p>
        </w:tc>
        <w:tc>
          <w:tcPr>
            <w:tcW w:w="950" w:type="pct"/>
            <w:shd w:val="clear" w:color="auto" w:fill="auto"/>
            <w:vAlign w:val="bottom"/>
          </w:tcPr>
          <w:p w14:paraId="305B9AC4" w14:textId="77777777" w:rsidR="00BE01A1" w:rsidRPr="009E4337" w:rsidRDefault="00BE01A1" w:rsidP="00E65DEE">
            <w:pPr>
              <w:jc w:val="right"/>
              <w:rPr>
                <w:rFonts w:ascii="Calibri" w:hAnsi="Calibri" w:cs="Calibri"/>
                <w:sz w:val="22"/>
              </w:rPr>
            </w:pPr>
            <w:r w:rsidRPr="009E4337">
              <w:rPr>
                <w:rFonts w:ascii="Calibri" w:hAnsi="Calibri" w:cs="Calibri"/>
                <w:sz w:val="22"/>
              </w:rPr>
              <w:t>20</w:t>
            </w:r>
          </w:p>
        </w:tc>
        <w:tc>
          <w:tcPr>
            <w:tcW w:w="996" w:type="pct"/>
            <w:vAlign w:val="bottom"/>
          </w:tcPr>
          <w:p w14:paraId="454D0C79" w14:textId="77777777" w:rsidR="00BE01A1" w:rsidRPr="009E4337" w:rsidRDefault="00BE01A1" w:rsidP="00E65DEE">
            <w:pPr>
              <w:jc w:val="right"/>
              <w:rPr>
                <w:rFonts w:ascii="Calibri" w:hAnsi="Calibri" w:cs="Calibri"/>
                <w:sz w:val="22"/>
              </w:rPr>
            </w:pPr>
            <w:r w:rsidRPr="009E4337">
              <w:rPr>
                <w:rFonts w:ascii="Calibri" w:hAnsi="Calibri" w:cs="Calibri"/>
                <w:sz w:val="22"/>
              </w:rPr>
              <w:t>12</w:t>
            </w:r>
          </w:p>
        </w:tc>
        <w:tc>
          <w:tcPr>
            <w:tcW w:w="944" w:type="pct"/>
            <w:vAlign w:val="bottom"/>
          </w:tcPr>
          <w:p w14:paraId="37E44B6F" w14:textId="77777777" w:rsidR="00BE01A1" w:rsidRPr="009E4337" w:rsidRDefault="00BE01A1" w:rsidP="00E65DEE">
            <w:pPr>
              <w:jc w:val="right"/>
              <w:rPr>
                <w:rFonts w:ascii="Calibri" w:hAnsi="Calibri" w:cs="Calibri"/>
                <w:sz w:val="22"/>
              </w:rPr>
            </w:pPr>
            <w:r w:rsidRPr="009E4337">
              <w:rPr>
                <w:rFonts w:ascii="Calibri" w:hAnsi="Calibri" w:cs="Calibri"/>
                <w:sz w:val="22"/>
              </w:rPr>
              <w:t>40</w:t>
            </w:r>
          </w:p>
        </w:tc>
        <w:tc>
          <w:tcPr>
            <w:tcW w:w="813" w:type="pct"/>
            <w:vAlign w:val="bottom"/>
          </w:tcPr>
          <w:p w14:paraId="4C2EB41F" w14:textId="77777777" w:rsidR="00BE01A1" w:rsidRPr="009E4337" w:rsidRDefault="00BE01A1" w:rsidP="00E65DEE">
            <w:pPr>
              <w:jc w:val="right"/>
              <w:rPr>
                <w:rFonts w:ascii="Calibri" w:hAnsi="Calibri" w:cs="Calibri"/>
                <w:sz w:val="22"/>
              </w:rPr>
            </w:pPr>
            <w:r w:rsidRPr="009E4337">
              <w:rPr>
                <w:rFonts w:ascii="Calibri" w:hAnsi="Calibri" w:cs="Calibri"/>
                <w:sz w:val="22"/>
              </w:rPr>
              <w:t>15,4265</w:t>
            </w:r>
          </w:p>
        </w:tc>
      </w:tr>
      <w:tr w:rsidR="009E4337" w:rsidRPr="009E4337" w14:paraId="44C5FF15" w14:textId="77777777" w:rsidTr="00E65DEE">
        <w:trPr>
          <w:trHeight w:val="300"/>
        </w:trPr>
        <w:tc>
          <w:tcPr>
            <w:tcW w:w="1297" w:type="pct"/>
            <w:shd w:val="clear" w:color="000000" w:fill="FFFFFF"/>
            <w:vAlign w:val="center"/>
          </w:tcPr>
          <w:p w14:paraId="1F2EA121" w14:textId="77777777" w:rsidR="00BE01A1" w:rsidRPr="009E4337" w:rsidRDefault="00BE01A1" w:rsidP="00E65DEE">
            <w:pPr>
              <w:jc w:val="center"/>
              <w:rPr>
                <w:sz w:val="22"/>
              </w:rPr>
            </w:pPr>
            <w:r w:rsidRPr="009E4337">
              <w:rPr>
                <w:sz w:val="22"/>
              </w:rPr>
              <w:t>-4 ¸-2,1</w:t>
            </w:r>
          </w:p>
        </w:tc>
        <w:tc>
          <w:tcPr>
            <w:tcW w:w="950" w:type="pct"/>
            <w:shd w:val="clear" w:color="auto" w:fill="auto"/>
            <w:vAlign w:val="bottom"/>
          </w:tcPr>
          <w:p w14:paraId="5AE8405C" w14:textId="77777777" w:rsidR="00BE01A1" w:rsidRPr="009E4337" w:rsidRDefault="00BE01A1" w:rsidP="00E65DEE">
            <w:pPr>
              <w:jc w:val="right"/>
              <w:rPr>
                <w:rFonts w:ascii="Calibri" w:hAnsi="Calibri" w:cs="Calibri"/>
                <w:sz w:val="22"/>
              </w:rPr>
            </w:pPr>
            <w:r w:rsidRPr="009E4337">
              <w:rPr>
                <w:rFonts w:ascii="Calibri" w:hAnsi="Calibri" w:cs="Calibri"/>
                <w:sz w:val="22"/>
              </w:rPr>
              <w:t>20</w:t>
            </w:r>
          </w:p>
        </w:tc>
        <w:tc>
          <w:tcPr>
            <w:tcW w:w="996" w:type="pct"/>
            <w:vAlign w:val="bottom"/>
          </w:tcPr>
          <w:p w14:paraId="1AF9ED4E" w14:textId="77777777" w:rsidR="00BE01A1" w:rsidRPr="009E4337" w:rsidRDefault="00BE01A1" w:rsidP="00E65DEE">
            <w:pPr>
              <w:jc w:val="right"/>
              <w:rPr>
                <w:rFonts w:ascii="Calibri" w:hAnsi="Calibri" w:cs="Calibri"/>
                <w:sz w:val="22"/>
              </w:rPr>
            </w:pPr>
            <w:r w:rsidRPr="009E4337">
              <w:rPr>
                <w:rFonts w:ascii="Calibri" w:hAnsi="Calibri" w:cs="Calibri"/>
                <w:sz w:val="22"/>
              </w:rPr>
              <w:t>12</w:t>
            </w:r>
          </w:p>
        </w:tc>
        <w:tc>
          <w:tcPr>
            <w:tcW w:w="944" w:type="pct"/>
            <w:vAlign w:val="bottom"/>
          </w:tcPr>
          <w:p w14:paraId="011181B0" w14:textId="77777777" w:rsidR="00BE01A1" w:rsidRPr="009E4337" w:rsidRDefault="00BE01A1" w:rsidP="00E65DEE">
            <w:pPr>
              <w:jc w:val="right"/>
              <w:rPr>
                <w:rFonts w:ascii="Calibri" w:hAnsi="Calibri" w:cs="Calibri"/>
                <w:sz w:val="22"/>
              </w:rPr>
            </w:pPr>
            <w:r w:rsidRPr="009E4337">
              <w:rPr>
                <w:rFonts w:ascii="Calibri" w:hAnsi="Calibri" w:cs="Calibri"/>
                <w:sz w:val="22"/>
              </w:rPr>
              <w:t>40</w:t>
            </w:r>
          </w:p>
        </w:tc>
        <w:tc>
          <w:tcPr>
            <w:tcW w:w="813" w:type="pct"/>
            <w:vAlign w:val="bottom"/>
          </w:tcPr>
          <w:p w14:paraId="17A8E0D5" w14:textId="77777777" w:rsidR="00BE01A1" w:rsidRPr="009E4337" w:rsidRDefault="00BE01A1" w:rsidP="00E65DEE">
            <w:pPr>
              <w:jc w:val="right"/>
              <w:rPr>
                <w:rFonts w:ascii="Calibri" w:hAnsi="Calibri" w:cs="Calibri"/>
                <w:sz w:val="22"/>
              </w:rPr>
            </w:pPr>
            <w:r w:rsidRPr="009E4337">
              <w:rPr>
                <w:rFonts w:ascii="Calibri" w:hAnsi="Calibri" w:cs="Calibri"/>
                <w:sz w:val="22"/>
              </w:rPr>
              <w:t>17,0978</w:t>
            </w:r>
          </w:p>
        </w:tc>
      </w:tr>
      <w:tr w:rsidR="009E4337" w:rsidRPr="009E4337" w14:paraId="0BE1A5EC" w14:textId="77777777" w:rsidTr="00E65DEE">
        <w:trPr>
          <w:trHeight w:val="300"/>
        </w:trPr>
        <w:tc>
          <w:tcPr>
            <w:tcW w:w="1297" w:type="pct"/>
            <w:shd w:val="clear" w:color="000000" w:fill="FFFFFF"/>
            <w:vAlign w:val="center"/>
          </w:tcPr>
          <w:p w14:paraId="7AD79457" w14:textId="77777777" w:rsidR="00BE01A1" w:rsidRPr="009E4337" w:rsidRDefault="00BE01A1" w:rsidP="00E65DEE">
            <w:pPr>
              <w:jc w:val="center"/>
              <w:rPr>
                <w:sz w:val="22"/>
              </w:rPr>
            </w:pPr>
            <w:r w:rsidRPr="009E4337">
              <w:rPr>
                <w:sz w:val="22"/>
              </w:rPr>
              <w:t>-2 ¸-0,1</w:t>
            </w:r>
          </w:p>
        </w:tc>
        <w:tc>
          <w:tcPr>
            <w:tcW w:w="950" w:type="pct"/>
            <w:shd w:val="clear" w:color="auto" w:fill="auto"/>
            <w:vAlign w:val="bottom"/>
          </w:tcPr>
          <w:p w14:paraId="3B62CFAE" w14:textId="77777777" w:rsidR="00BE01A1" w:rsidRPr="009E4337" w:rsidRDefault="00BE01A1" w:rsidP="00E65DEE">
            <w:pPr>
              <w:jc w:val="right"/>
              <w:rPr>
                <w:rFonts w:ascii="Calibri" w:hAnsi="Calibri" w:cs="Calibri"/>
                <w:sz w:val="22"/>
              </w:rPr>
            </w:pPr>
            <w:r w:rsidRPr="009E4337">
              <w:rPr>
                <w:rFonts w:ascii="Calibri" w:hAnsi="Calibri" w:cs="Calibri"/>
                <w:sz w:val="22"/>
              </w:rPr>
              <w:t>20</w:t>
            </w:r>
          </w:p>
        </w:tc>
        <w:tc>
          <w:tcPr>
            <w:tcW w:w="996" w:type="pct"/>
            <w:vAlign w:val="bottom"/>
          </w:tcPr>
          <w:p w14:paraId="58C62CA3" w14:textId="77777777" w:rsidR="00BE01A1" w:rsidRPr="009E4337" w:rsidRDefault="00BE01A1" w:rsidP="00E65DEE">
            <w:pPr>
              <w:jc w:val="right"/>
              <w:rPr>
                <w:rFonts w:ascii="Calibri" w:hAnsi="Calibri" w:cs="Calibri"/>
                <w:sz w:val="22"/>
              </w:rPr>
            </w:pPr>
            <w:r w:rsidRPr="009E4337">
              <w:rPr>
                <w:rFonts w:ascii="Calibri" w:hAnsi="Calibri" w:cs="Calibri"/>
                <w:sz w:val="22"/>
              </w:rPr>
              <w:t>12</w:t>
            </w:r>
          </w:p>
        </w:tc>
        <w:tc>
          <w:tcPr>
            <w:tcW w:w="944" w:type="pct"/>
            <w:vAlign w:val="bottom"/>
          </w:tcPr>
          <w:p w14:paraId="45AB4EAB" w14:textId="77777777" w:rsidR="00BE01A1" w:rsidRPr="009E4337" w:rsidRDefault="00BE01A1" w:rsidP="00E65DEE">
            <w:pPr>
              <w:jc w:val="right"/>
              <w:rPr>
                <w:rFonts w:ascii="Calibri" w:hAnsi="Calibri" w:cs="Calibri"/>
                <w:sz w:val="22"/>
              </w:rPr>
            </w:pPr>
            <w:r w:rsidRPr="009E4337">
              <w:rPr>
                <w:rFonts w:ascii="Calibri" w:hAnsi="Calibri" w:cs="Calibri"/>
                <w:sz w:val="22"/>
              </w:rPr>
              <w:t>40</w:t>
            </w:r>
          </w:p>
        </w:tc>
        <w:tc>
          <w:tcPr>
            <w:tcW w:w="813" w:type="pct"/>
            <w:vAlign w:val="bottom"/>
          </w:tcPr>
          <w:p w14:paraId="57F5CDB6" w14:textId="77777777" w:rsidR="00BE01A1" w:rsidRPr="009E4337" w:rsidRDefault="00BE01A1" w:rsidP="00E65DEE">
            <w:pPr>
              <w:jc w:val="right"/>
              <w:rPr>
                <w:rFonts w:ascii="Calibri" w:hAnsi="Calibri" w:cs="Calibri"/>
                <w:sz w:val="22"/>
              </w:rPr>
            </w:pPr>
            <w:r w:rsidRPr="009E4337">
              <w:rPr>
                <w:rFonts w:ascii="Calibri" w:hAnsi="Calibri" w:cs="Calibri"/>
                <w:sz w:val="22"/>
              </w:rPr>
              <w:t>19,1829</w:t>
            </w:r>
          </w:p>
        </w:tc>
      </w:tr>
      <w:tr w:rsidR="009E4337" w:rsidRPr="009E4337" w14:paraId="0170E2E6" w14:textId="77777777" w:rsidTr="00E65DEE">
        <w:trPr>
          <w:trHeight w:val="300"/>
        </w:trPr>
        <w:tc>
          <w:tcPr>
            <w:tcW w:w="1297" w:type="pct"/>
            <w:shd w:val="clear" w:color="000000" w:fill="FFFFFF"/>
            <w:vAlign w:val="center"/>
          </w:tcPr>
          <w:p w14:paraId="6AA70A4D" w14:textId="77777777" w:rsidR="00BE01A1" w:rsidRPr="009E4337" w:rsidRDefault="00BE01A1" w:rsidP="00E65DEE">
            <w:pPr>
              <w:jc w:val="center"/>
              <w:rPr>
                <w:sz w:val="22"/>
              </w:rPr>
            </w:pPr>
            <w:r w:rsidRPr="009E4337">
              <w:rPr>
                <w:sz w:val="22"/>
              </w:rPr>
              <w:t>0-1,9</w:t>
            </w:r>
          </w:p>
        </w:tc>
        <w:tc>
          <w:tcPr>
            <w:tcW w:w="950" w:type="pct"/>
            <w:shd w:val="clear" w:color="auto" w:fill="auto"/>
            <w:vAlign w:val="bottom"/>
          </w:tcPr>
          <w:p w14:paraId="25431553" w14:textId="77777777" w:rsidR="00BE01A1" w:rsidRPr="009E4337" w:rsidRDefault="00BE01A1" w:rsidP="00E65DEE">
            <w:pPr>
              <w:jc w:val="right"/>
              <w:rPr>
                <w:rFonts w:ascii="Calibri" w:hAnsi="Calibri" w:cs="Calibri"/>
                <w:sz w:val="22"/>
              </w:rPr>
            </w:pPr>
            <w:r w:rsidRPr="009E4337">
              <w:rPr>
                <w:rFonts w:ascii="Calibri" w:hAnsi="Calibri" w:cs="Calibri"/>
                <w:sz w:val="22"/>
              </w:rPr>
              <w:t>20</w:t>
            </w:r>
          </w:p>
        </w:tc>
        <w:tc>
          <w:tcPr>
            <w:tcW w:w="996" w:type="pct"/>
            <w:vAlign w:val="bottom"/>
          </w:tcPr>
          <w:p w14:paraId="1995D377" w14:textId="77777777" w:rsidR="00BE01A1" w:rsidRPr="009E4337" w:rsidRDefault="00BE01A1" w:rsidP="00E65DEE">
            <w:pPr>
              <w:jc w:val="right"/>
              <w:rPr>
                <w:rFonts w:ascii="Calibri" w:hAnsi="Calibri" w:cs="Calibri"/>
                <w:sz w:val="22"/>
              </w:rPr>
            </w:pPr>
            <w:r w:rsidRPr="009E4337">
              <w:rPr>
                <w:rFonts w:ascii="Calibri" w:hAnsi="Calibri" w:cs="Calibri"/>
                <w:sz w:val="22"/>
              </w:rPr>
              <w:t>12</w:t>
            </w:r>
          </w:p>
        </w:tc>
        <w:tc>
          <w:tcPr>
            <w:tcW w:w="944" w:type="pct"/>
            <w:vAlign w:val="bottom"/>
          </w:tcPr>
          <w:p w14:paraId="23DE4C8E" w14:textId="77777777" w:rsidR="00BE01A1" w:rsidRPr="009E4337" w:rsidRDefault="00BE01A1" w:rsidP="00E65DEE">
            <w:pPr>
              <w:jc w:val="right"/>
              <w:rPr>
                <w:rFonts w:ascii="Calibri" w:hAnsi="Calibri" w:cs="Calibri"/>
                <w:sz w:val="22"/>
              </w:rPr>
            </w:pPr>
            <w:r w:rsidRPr="009E4337">
              <w:rPr>
                <w:rFonts w:ascii="Calibri" w:hAnsi="Calibri" w:cs="Calibri"/>
                <w:sz w:val="22"/>
              </w:rPr>
              <w:t>40</w:t>
            </w:r>
          </w:p>
        </w:tc>
        <w:tc>
          <w:tcPr>
            <w:tcW w:w="813" w:type="pct"/>
            <w:vAlign w:val="bottom"/>
          </w:tcPr>
          <w:p w14:paraId="222BB2A3" w14:textId="77777777" w:rsidR="00BE01A1" w:rsidRPr="009E4337" w:rsidRDefault="00BE01A1" w:rsidP="00E65DEE">
            <w:pPr>
              <w:jc w:val="right"/>
              <w:rPr>
                <w:rFonts w:ascii="Calibri" w:hAnsi="Calibri" w:cs="Calibri"/>
                <w:sz w:val="22"/>
              </w:rPr>
            </w:pPr>
            <w:r w:rsidRPr="009E4337">
              <w:rPr>
                <w:rFonts w:ascii="Calibri" w:hAnsi="Calibri" w:cs="Calibri"/>
                <w:sz w:val="22"/>
              </w:rPr>
              <w:t>21,8617</w:t>
            </w:r>
          </w:p>
        </w:tc>
      </w:tr>
      <w:tr w:rsidR="009E4337" w:rsidRPr="009E4337" w14:paraId="12460FE9" w14:textId="77777777" w:rsidTr="00E65DEE">
        <w:trPr>
          <w:trHeight w:val="300"/>
        </w:trPr>
        <w:tc>
          <w:tcPr>
            <w:tcW w:w="1297" w:type="pct"/>
            <w:shd w:val="clear" w:color="000000" w:fill="FFFFFF"/>
            <w:vAlign w:val="center"/>
          </w:tcPr>
          <w:p w14:paraId="62BD3033" w14:textId="77777777" w:rsidR="00BE01A1" w:rsidRPr="009E4337" w:rsidRDefault="00BE01A1" w:rsidP="00E65DEE">
            <w:pPr>
              <w:jc w:val="center"/>
              <w:rPr>
                <w:sz w:val="22"/>
              </w:rPr>
            </w:pPr>
            <w:r w:rsidRPr="009E4337">
              <w:rPr>
                <w:sz w:val="22"/>
              </w:rPr>
              <w:t>2-3,9</w:t>
            </w:r>
          </w:p>
        </w:tc>
        <w:tc>
          <w:tcPr>
            <w:tcW w:w="950" w:type="pct"/>
            <w:shd w:val="clear" w:color="auto" w:fill="auto"/>
            <w:vAlign w:val="bottom"/>
          </w:tcPr>
          <w:p w14:paraId="0EEEF989" w14:textId="77777777" w:rsidR="00BE01A1" w:rsidRPr="009E4337" w:rsidRDefault="00BE01A1" w:rsidP="00E65DEE">
            <w:pPr>
              <w:jc w:val="right"/>
              <w:rPr>
                <w:rFonts w:ascii="Calibri" w:hAnsi="Calibri" w:cs="Calibri"/>
                <w:sz w:val="22"/>
              </w:rPr>
            </w:pPr>
            <w:r w:rsidRPr="009E4337">
              <w:rPr>
                <w:rFonts w:ascii="Calibri" w:hAnsi="Calibri" w:cs="Calibri"/>
                <w:sz w:val="22"/>
              </w:rPr>
              <w:t>20</w:t>
            </w:r>
          </w:p>
        </w:tc>
        <w:tc>
          <w:tcPr>
            <w:tcW w:w="996" w:type="pct"/>
            <w:vAlign w:val="bottom"/>
          </w:tcPr>
          <w:p w14:paraId="00E7B605" w14:textId="77777777" w:rsidR="00BE01A1" w:rsidRPr="009E4337" w:rsidRDefault="00BE01A1" w:rsidP="00E65DEE">
            <w:pPr>
              <w:jc w:val="right"/>
              <w:rPr>
                <w:rFonts w:ascii="Calibri" w:hAnsi="Calibri" w:cs="Calibri"/>
                <w:sz w:val="22"/>
              </w:rPr>
            </w:pPr>
            <w:r w:rsidRPr="009E4337">
              <w:rPr>
                <w:rFonts w:ascii="Calibri" w:hAnsi="Calibri" w:cs="Calibri"/>
                <w:sz w:val="22"/>
              </w:rPr>
              <w:t>12</w:t>
            </w:r>
          </w:p>
        </w:tc>
        <w:tc>
          <w:tcPr>
            <w:tcW w:w="944" w:type="pct"/>
            <w:vAlign w:val="bottom"/>
          </w:tcPr>
          <w:p w14:paraId="543E8899" w14:textId="77777777" w:rsidR="00BE01A1" w:rsidRPr="009E4337" w:rsidRDefault="00BE01A1" w:rsidP="00E65DEE">
            <w:pPr>
              <w:jc w:val="right"/>
              <w:rPr>
                <w:rFonts w:ascii="Calibri" w:hAnsi="Calibri" w:cs="Calibri"/>
                <w:sz w:val="22"/>
              </w:rPr>
            </w:pPr>
            <w:r w:rsidRPr="009E4337">
              <w:rPr>
                <w:rFonts w:ascii="Calibri" w:hAnsi="Calibri" w:cs="Calibri"/>
                <w:sz w:val="22"/>
              </w:rPr>
              <w:t>40</w:t>
            </w:r>
          </w:p>
        </w:tc>
        <w:tc>
          <w:tcPr>
            <w:tcW w:w="813" w:type="pct"/>
            <w:vAlign w:val="bottom"/>
          </w:tcPr>
          <w:p w14:paraId="7E0B4AEB" w14:textId="77777777" w:rsidR="00BE01A1" w:rsidRPr="009E4337" w:rsidRDefault="00BE01A1" w:rsidP="00E65DEE">
            <w:pPr>
              <w:jc w:val="right"/>
              <w:rPr>
                <w:rFonts w:ascii="Calibri" w:hAnsi="Calibri" w:cs="Calibri"/>
                <w:sz w:val="22"/>
              </w:rPr>
            </w:pPr>
            <w:r w:rsidRPr="009E4337">
              <w:rPr>
                <w:rFonts w:ascii="Calibri" w:hAnsi="Calibri" w:cs="Calibri"/>
                <w:sz w:val="22"/>
              </w:rPr>
              <w:t>25,4396</w:t>
            </w:r>
          </w:p>
        </w:tc>
      </w:tr>
      <w:tr w:rsidR="009E4337" w:rsidRPr="009E4337" w14:paraId="6229A97D" w14:textId="77777777" w:rsidTr="00E65DEE">
        <w:trPr>
          <w:trHeight w:val="300"/>
        </w:trPr>
        <w:tc>
          <w:tcPr>
            <w:tcW w:w="1297" w:type="pct"/>
            <w:shd w:val="clear" w:color="000000" w:fill="FFFFFF"/>
            <w:vAlign w:val="center"/>
          </w:tcPr>
          <w:p w14:paraId="24DD1EE9" w14:textId="77777777" w:rsidR="00BE01A1" w:rsidRPr="009E4337" w:rsidRDefault="00BE01A1" w:rsidP="00E65DEE">
            <w:pPr>
              <w:jc w:val="center"/>
              <w:rPr>
                <w:sz w:val="22"/>
              </w:rPr>
            </w:pPr>
            <w:r w:rsidRPr="009E4337">
              <w:rPr>
                <w:sz w:val="22"/>
              </w:rPr>
              <w:t>4-5,9</w:t>
            </w:r>
          </w:p>
        </w:tc>
        <w:tc>
          <w:tcPr>
            <w:tcW w:w="950" w:type="pct"/>
            <w:shd w:val="clear" w:color="auto" w:fill="auto"/>
            <w:vAlign w:val="bottom"/>
          </w:tcPr>
          <w:p w14:paraId="51F78C23" w14:textId="77777777" w:rsidR="00BE01A1" w:rsidRPr="009E4337" w:rsidRDefault="00BE01A1" w:rsidP="00E65DEE">
            <w:pPr>
              <w:jc w:val="right"/>
              <w:rPr>
                <w:rFonts w:ascii="Calibri" w:hAnsi="Calibri" w:cs="Calibri"/>
                <w:sz w:val="22"/>
              </w:rPr>
            </w:pPr>
            <w:r w:rsidRPr="009E4337">
              <w:rPr>
                <w:rFonts w:ascii="Calibri" w:hAnsi="Calibri" w:cs="Calibri"/>
                <w:sz w:val="22"/>
              </w:rPr>
              <w:t>20</w:t>
            </w:r>
          </w:p>
        </w:tc>
        <w:tc>
          <w:tcPr>
            <w:tcW w:w="996" w:type="pct"/>
            <w:vAlign w:val="bottom"/>
          </w:tcPr>
          <w:p w14:paraId="20C7FD19" w14:textId="77777777" w:rsidR="00BE01A1" w:rsidRPr="009E4337" w:rsidRDefault="00BE01A1" w:rsidP="00E65DEE">
            <w:pPr>
              <w:jc w:val="right"/>
              <w:rPr>
                <w:rFonts w:ascii="Calibri" w:hAnsi="Calibri" w:cs="Calibri"/>
                <w:sz w:val="22"/>
              </w:rPr>
            </w:pPr>
            <w:r w:rsidRPr="009E4337">
              <w:rPr>
                <w:rFonts w:ascii="Calibri" w:hAnsi="Calibri" w:cs="Calibri"/>
                <w:sz w:val="22"/>
              </w:rPr>
              <w:t>12</w:t>
            </w:r>
          </w:p>
        </w:tc>
        <w:tc>
          <w:tcPr>
            <w:tcW w:w="944" w:type="pct"/>
            <w:vAlign w:val="bottom"/>
          </w:tcPr>
          <w:p w14:paraId="33456E84" w14:textId="77777777" w:rsidR="00BE01A1" w:rsidRPr="009E4337" w:rsidRDefault="00BE01A1" w:rsidP="00E65DEE">
            <w:pPr>
              <w:jc w:val="right"/>
              <w:rPr>
                <w:rFonts w:ascii="Calibri" w:hAnsi="Calibri" w:cs="Calibri"/>
                <w:sz w:val="22"/>
              </w:rPr>
            </w:pPr>
            <w:r w:rsidRPr="009E4337">
              <w:rPr>
                <w:rFonts w:ascii="Calibri" w:hAnsi="Calibri" w:cs="Calibri"/>
                <w:sz w:val="22"/>
              </w:rPr>
              <w:t>40</w:t>
            </w:r>
          </w:p>
        </w:tc>
        <w:tc>
          <w:tcPr>
            <w:tcW w:w="813" w:type="pct"/>
            <w:vAlign w:val="bottom"/>
          </w:tcPr>
          <w:p w14:paraId="09AD8DE8" w14:textId="77777777" w:rsidR="00BE01A1" w:rsidRPr="009E4337" w:rsidRDefault="00BE01A1" w:rsidP="00E65DEE">
            <w:pPr>
              <w:jc w:val="right"/>
              <w:rPr>
                <w:rFonts w:ascii="Calibri" w:hAnsi="Calibri" w:cs="Calibri"/>
                <w:sz w:val="22"/>
              </w:rPr>
            </w:pPr>
            <w:r w:rsidRPr="009E4337">
              <w:rPr>
                <w:rFonts w:ascii="Calibri" w:hAnsi="Calibri" w:cs="Calibri"/>
                <w:sz w:val="22"/>
              </w:rPr>
              <w:t>30,4856</w:t>
            </w:r>
          </w:p>
        </w:tc>
      </w:tr>
      <w:tr w:rsidR="009E4337" w:rsidRPr="009E4337" w14:paraId="6B701C35" w14:textId="77777777" w:rsidTr="00E65DEE">
        <w:trPr>
          <w:trHeight w:val="300"/>
        </w:trPr>
        <w:tc>
          <w:tcPr>
            <w:tcW w:w="1297" w:type="pct"/>
            <w:shd w:val="clear" w:color="000000" w:fill="FFFFFF"/>
            <w:vAlign w:val="center"/>
          </w:tcPr>
          <w:p w14:paraId="735800B1" w14:textId="77777777" w:rsidR="00BE01A1" w:rsidRPr="009E4337" w:rsidRDefault="00BE01A1" w:rsidP="00E65DEE">
            <w:pPr>
              <w:jc w:val="center"/>
              <w:rPr>
                <w:sz w:val="22"/>
              </w:rPr>
            </w:pPr>
            <w:r w:rsidRPr="009E4337">
              <w:rPr>
                <w:sz w:val="22"/>
              </w:rPr>
              <w:t>6-7,9</w:t>
            </w:r>
          </w:p>
        </w:tc>
        <w:tc>
          <w:tcPr>
            <w:tcW w:w="950" w:type="pct"/>
            <w:shd w:val="clear" w:color="auto" w:fill="auto"/>
            <w:vAlign w:val="bottom"/>
          </w:tcPr>
          <w:p w14:paraId="121F6FCE" w14:textId="77777777" w:rsidR="00BE01A1" w:rsidRPr="009E4337" w:rsidRDefault="00BE01A1" w:rsidP="00E65DEE">
            <w:pPr>
              <w:jc w:val="right"/>
              <w:rPr>
                <w:rFonts w:ascii="Calibri" w:hAnsi="Calibri" w:cs="Calibri"/>
                <w:sz w:val="22"/>
              </w:rPr>
            </w:pPr>
            <w:r w:rsidRPr="009E4337">
              <w:rPr>
                <w:rFonts w:ascii="Calibri" w:hAnsi="Calibri" w:cs="Calibri"/>
                <w:sz w:val="22"/>
              </w:rPr>
              <w:t>20</w:t>
            </w:r>
          </w:p>
        </w:tc>
        <w:tc>
          <w:tcPr>
            <w:tcW w:w="996" w:type="pct"/>
            <w:vAlign w:val="bottom"/>
          </w:tcPr>
          <w:p w14:paraId="5B10DBB8" w14:textId="77777777" w:rsidR="00BE01A1" w:rsidRPr="009E4337" w:rsidRDefault="00BE01A1" w:rsidP="00E65DEE">
            <w:pPr>
              <w:jc w:val="right"/>
              <w:rPr>
                <w:rFonts w:ascii="Calibri" w:hAnsi="Calibri" w:cs="Calibri"/>
                <w:sz w:val="22"/>
              </w:rPr>
            </w:pPr>
            <w:r w:rsidRPr="009E4337">
              <w:rPr>
                <w:rFonts w:ascii="Calibri" w:hAnsi="Calibri" w:cs="Calibri"/>
                <w:sz w:val="22"/>
              </w:rPr>
              <w:t>12</w:t>
            </w:r>
          </w:p>
        </w:tc>
        <w:tc>
          <w:tcPr>
            <w:tcW w:w="944" w:type="pct"/>
            <w:vAlign w:val="bottom"/>
          </w:tcPr>
          <w:p w14:paraId="30CA104A" w14:textId="77777777" w:rsidR="00BE01A1" w:rsidRPr="009E4337" w:rsidRDefault="00BE01A1" w:rsidP="00E65DEE">
            <w:pPr>
              <w:jc w:val="right"/>
              <w:rPr>
                <w:rFonts w:ascii="Calibri" w:hAnsi="Calibri" w:cs="Calibri"/>
                <w:sz w:val="22"/>
              </w:rPr>
            </w:pPr>
            <w:r w:rsidRPr="009E4337">
              <w:rPr>
                <w:rFonts w:ascii="Calibri" w:hAnsi="Calibri" w:cs="Calibri"/>
                <w:sz w:val="22"/>
              </w:rPr>
              <w:t>40</w:t>
            </w:r>
          </w:p>
        </w:tc>
        <w:tc>
          <w:tcPr>
            <w:tcW w:w="813" w:type="pct"/>
            <w:vAlign w:val="bottom"/>
          </w:tcPr>
          <w:p w14:paraId="52DFB6AE" w14:textId="77777777" w:rsidR="00BE01A1" w:rsidRPr="009E4337" w:rsidRDefault="00BE01A1" w:rsidP="00E65DEE">
            <w:pPr>
              <w:jc w:val="right"/>
              <w:rPr>
                <w:rFonts w:ascii="Calibri" w:hAnsi="Calibri" w:cs="Calibri"/>
                <w:sz w:val="22"/>
              </w:rPr>
            </w:pPr>
            <w:r w:rsidRPr="009E4337">
              <w:rPr>
                <w:rFonts w:ascii="Calibri" w:hAnsi="Calibri" w:cs="Calibri"/>
                <w:sz w:val="22"/>
              </w:rPr>
              <w:t>38,2205</w:t>
            </w:r>
          </w:p>
        </w:tc>
      </w:tr>
      <w:tr w:rsidR="009E4337" w:rsidRPr="009E4337" w14:paraId="6CB06741" w14:textId="77777777" w:rsidTr="00E65DEE">
        <w:trPr>
          <w:trHeight w:val="300"/>
        </w:trPr>
        <w:tc>
          <w:tcPr>
            <w:tcW w:w="1297" w:type="pct"/>
            <w:shd w:val="clear" w:color="000000" w:fill="FFFFFF"/>
            <w:vAlign w:val="center"/>
          </w:tcPr>
          <w:p w14:paraId="46F705C7" w14:textId="77777777" w:rsidR="00BE01A1" w:rsidRPr="009E4337" w:rsidRDefault="00BE01A1" w:rsidP="00E65DEE">
            <w:pPr>
              <w:jc w:val="center"/>
              <w:rPr>
                <w:sz w:val="22"/>
              </w:rPr>
            </w:pPr>
            <w:r w:rsidRPr="009E4337">
              <w:rPr>
                <w:sz w:val="22"/>
              </w:rPr>
              <w:t>8-9,9</w:t>
            </w:r>
          </w:p>
        </w:tc>
        <w:tc>
          <w:tcPr>
            <w:tcW w:w="950" w:type="pct"/>
            <w:shd w:val="clear" w:color="auto" w:fill="auto"/>
            <w:vAlign w:val="bottom"/>
          </w:tcPr>
          <w:p w14:paraId="0DA58C1F" w14:textId="77777777" w:rsidR="00BE01A1" w:rsidRPr="009E4337" w:rsidRDefault="00BE01A1" w:rsidP="00E65DEE">
            <w:pPr>
              <w:jc w:val="right"/>
              <w:rPr>
                <w:rFonts w:ascii="Calibri" w:hAnsi="Calibri" w:cs="Calibri"/>
                <w:sz w:val="22"/>
              </w:rPr>
            </w:pPr>
            <w:r w:rsidRPr="009E4337">
              <w:rPr>
                <w:rFonts w:ascii="Calibri" w:hAnsi="Calibri" w:cs="Calibri"/>
                <w:sz w:val="22"/>
              </w:rPr>
              <w:t>20</w:t>
            </w:r>
          </w:p>
        </w:tc>
        <w:tc>
          <w:tcPr>
            <w:tcW w:w="996" w:type="pct"/>
            <w:vAlign w:val="bottom"/>
          </w:tcPr>
          <w:p w14:paraId="22FD3929" w14:textId="77777777" w:rsidR="00BE01A1" w:rsidRPr="009E4337" w:rsidRDefault="00BE01A1" w:rsidP="00E65DEE">
            <w:pPr>
              <w:jc w:val="right"/>
              <w:rPr>
                <w:rFonts w:ascii="Calibri" w:hAnsi="Calibri" w:cs="Calibri"/>
                <w:sz w:val="22"/>
              </w:rPr>
            </w:pPr>
            <w:r w:rsidRPr="009E4337">
              <w:rPr>
                <w:rFonts w:ascii="Calibri" w:hAnsi="Calibri" w:cs="Calibri"/>
                <w:sz w:val="22"/>
              </w:rPr>
              <w:t>12</w:t>
            </w:r>
          </w:p>
        </w:tc>
        <w:tc>
          <w:tcPr>
            <w:tcW w:w="944" w:type="pct"/>
            <w:vAlign w:val="bottom"/>
          </w:tcPr>
          <w:p w14:paraId="6786A0B3" w14:textId="77777777" w:rsidR="00BE01A1" w:rsidRPr="009E4337" w:rsidRDefault="00BE01A1" w:rsidP="00E65DEE">
            <w:pPr>
              <w:jc w:val="right"/>
              <w:rPr>
                <w:rFonts w:ascii="Calibri" w:hAnsi="Calibri" w:cs="Calibri"/>
                <w:sz w:val="22"/>
              </w:rPr>
            </w:pPr>
            <w:r w:rsidRPr="009E4337">
              <w:rPr>
                <w:rFonts w:ascii="Calibri" w:hAnsi="Calibri" w:cs="Calibri"/>
                <w:sz w:val="22"/>
              </w:rPr>
              <w:t>40</w:t>
            </w:r>
          </w:p>
        </w:tc>
        <w:tc>
          <w:tcPr>
            <w:tcW w:w="813" w:type="pct"/>
            <w:vAlign w:val="bottom"/>
          </w:tcPr>
          <w:p w14:paraId="32CFE5D2" w14:textId="77777777" w:rsidR="00BE01A1" w:rsidRPr="009E4337" w:rsidRDefault="00BE01A1" w:rsidP="00E65DEE">
            <w:pPr>
              <w:jc w:val="right"/>
              <w:rPr>
                <w:rFonts w:ascii="Calibri" w:hAnsi="Calibri" w:cs="Calibri"/>
                <w:sz w:val="22"/>
              </w:rPr>
            </w:pPr>
            <w:r w:rsidRPr="009E4337">
              <w:rPr>
                <w:rFonts w:ascii="Calibri" w:hAnsi="Calibri" w:cs="Calibri"/>
                <w:sz w:val="22"/>
              </w:rPr>
              <w:t>51,9713</w:t>
            </w:r>
          </w:p>
        </w:tc>
      </w:tr>
      <w:tr w:rsidR="009E4337" w:rsidRPr="009E4337" w14:paraId="52DA1BBF" w14:textId="77777777" w:rsidTr="00E65DEE">
        <w:trPr>
          <w:trHeight w:val="300"/>
        </w:trPr>
        <w:tc>
          <w:tcPr>
            <w:tcW w:w="1297" w:type="pct"/>
            <w:shd w:val="clear" w:color="000000" w:fill="FFFFFF"/>
            <w:vAlign w:val="center"/>
          </w:tcPr>
          <w:p w14:paraId="46760AC5" w14:textId="77777777" w:rsidR="00BE01A1" w:rsidRPr="009E4337" w:rsidRDefault="00BE01A1" w:rsidP="00E65DEE">
            <w:pPr>
              <w:jc w:val="center"/>
              <w:rPr>
                <w:sz w:val="22"/>
              </w:rPr>
            </w:pPr>
            <w:r w:rsidRPr="009E4337">
              <w:rPr>
                <w:sz w:val="22"/>
              </w:rPr>
              <w:t>Выше 10</w:t>
            </w:r>
          </w:p>
        </w:tc>
        <w:tc>
          <w:tcPr>
            <w:tcW w:w="950" w:type="pct"/>
            <w:shd w:val="clear" w:color="auto" w:fill="auto"/>
            <w:vAlign w:val="bottom"/>
          </w:tcPr>
          <w:p w14:paraId="3987FF9C" w14:textId="77777777" w:rsidR="00BE01A1" w:rsidRPr="009E4337" w:rsidRDefault="00BE01A1" w:rsidP="00E65DEE">
            <w:pPr>
              <w:jc w:val="right"/>
              <w:rPr>
                <w:rFonts w:ascii="Calibri" w:hAnsi="Calibri" w:cs="Calibri"/>
                <w:sz w:val="22"/>
              </w:rPr>
            </w:pPr>
          </w:p>
        </w:tc>
        <w:tc>
          <w:tcPr>
            <w:tcW w:w="996" w:type="pct"/>
            <w:vAlign w:val="bottom"/>
          </w:tcPr>
          <w:p w14:paraId="3165C78F" w14:textId="77777777" w:rsidR="00BE01A1" w:rsidRPr="009E4337" w:rsidRDefault="00BE01A1" w:rsidP="00E65DEE">
            <w:pPr>
              <w:jc w:val="right"/>
              <w:rPr>
                <w:rFonts w:ascii="Calibri" w:hAnsi="Calibri" w:cs="Calibri"/>
                <w:sz w:val="22"/>
              </w:rPr>
            </w:pPr>
          </w:p>
        </w:tc>
        <w:tc>
          <w:tcPr>
            <w:tcW w:w="944" w:type="pct"/>
            <w:vAlign w:val="bottom"/>
          </w:tcPr>
          <w:p w14:paraId="28A58228" w14:textId="77777777" w:rsidR="00BE01A1" w:rsidRPr="009E4337" w:rsidRDefault="00BE01A1" w:rsidP="00E65DEE">
            <w:pPr>
              <w:jc w:val="right"/>
              <w:rPr>
                <w:rFonts w:ascii="Calibri" w:hAnsi="Calibri" w:cs="Calibri"/>
                <w:sz w:val="22"/>
              </w:rPr>
            </w:pPr>
          </w:p>
        </w:tc>
        <w:tc>
          <w:tcPr>
            <w:tcW w:w="813" w:type="pct"/>
            <w:vAlign w:val="bottom"/>
          </w:tcPr>
          <w:p w14:paraId="707EFDC3" w14:textId="77777777" w:rsidR="00BE01A1" w:rsidRPr="009E4337" w:rsidRDefault="00BE01A1" w:rsidP="00E65DEE">
            <w:pPr>
              <w:jc w:val="right"/>
              <w:rPr>
                <w:rFonts w:ascii="Calibri" w:hAnsi="Calibri" w:cs="Calibri"/>
                <w:sz w:val="22"/>
              </w:rPr>
            </w:pPr>
          </w:p>
        </w:tc>
      </w:tr>
    </w:tbl>
    <w:p w14:paraId="14675C9C" w14:textId="77777777" w:rsidR="00BE01A1" w:rsidRPr="009E4337" w:rsidRDefault="00BE01A1" w:rsidP="00BE01A1">
      <w:pPr>
        <w:tabs>
          <w:tab w:val="left" w:pos="993"/>
        </w:tabs>
        <w:ind w:firstLine="709"/>
        <w:jc w:val="center"/>
      </w:pPr>
    </w:p>
    <w:p w14:paraId="5C588790" w14:textId="77777777" w:rsidR="00BE01A1" w:rsidRPr="009E4337" w:rsidRDefault="00BE01A1" w:rsidP="00BE01A1">
      <w:pPr>
        <w:ind w:firstLine="709"/>
        <w:rPr>
          <w:szCs w:val="36"/>
        </w:rPr>
      </w:pPr>
      <w:r w:rsidRPr="009E4337">
        <w:rPr>
          <w:szCs w:val="36"/>
          <w:lang w:val="x-none"/>
        </w:rPr>
        <w:t>Сведения о допустимом времени устранения технологических нарушений на объектах водоснабжения и электроснабжения приведено в таблицах</w:t>
      </w:r>
      <w:r w:rsidRPr="009E4337">
        <w:rPr>
          <w:szCs w:val="36"/>
        </w:rPr>
        <w:t xml:space="preserve"> ниже.</w:t>
      </w:r>
    </w:p>
    <w:p w14:paraId="4B5596AC" w14:textId="77777777" w:rsidR="00BE01A1" w:rsidRPr="009E4337" w:rsidRDefault="00BE01A1" w:rsidP="00BE01A1"/>
    <w:p w14:paraId="2D822BE3" w14:textId="0EBEFBBA" w:rsidR="00BE01A1" w:rsidRPr="009E4337" w:rsidRDefault="00BE01A1" w:rsidP="00BE01A1">
      <w:pPr>
        <w:widowControl w:val="0"/>
        <w:adjustRightInd w:val="0"/>
        <w:textAlignment w:val="baseline"/>
        <w:rPr>
          <w:rFonts w:eastAsia="Microsoft YaHei"/>
          <w:bCs/>
          <w:spacing w:val="-5"/>
        </w:rPr>
      </w:pPr>
      <w:r w:rsidRPr="009E4337">
        <w:rPr>
          <w:rFonts w:eastAsia="Microsoft YaHei"/>
          <w:bCs/>
          <w:spacing w:val="-5"/>
          <w:szCs w:val="18"/>
        </w:rPr>
        <w:t xml:space="preserve">Таблица </w:t>
      </w:r>
      <w:r w:rsidRPr="009E4337">
        <w:rPr>
          <w:rFonts w:eastAsia="Microsoft YaHei"/>
          <w:bCs/>
          <w:spacing w:val="-5"/>
          <w:szCs w:val="18"/>
        </w:rPr>
        <w:fldChar w:fldCharType="begin"/>
      </w:r>
      <w:r w:rsidRPr="009E4337">
        <w:rPr>
          <w:rFonts w:eastAsia="Microsoft YaHei"/>
          <w:bCs/>
          <w:spacing w:val="-5"/>
          <w:szCs w:val="18"/>
        </w:rPr>
        <w:instrText xml:space="preserve"> SEQ Таблица \* ARABIC </w:instrText>
      </w:r>
      <w:r w:rsidRPr="009E4337">
        <w:rPr>
          <w:rFonts w:eastAsia="Microsoft YaHei"/>
          <w:bCs/>
          <w:spacing w:val="-5"/>
          <w:szCs w:val="18"/>
        </w:rPr>
        <w:fldChar w:fldCharType="separate"/>
      </w:r>
      <w:r w:rsidR="00421AC7">
        <w:rPr>
          <w:rFonts w:eastAsia="Microsoft YaHei"/>
          <w:bCs/>
          <w:noProof/>
          <w:spacing w:val="-5"/>
          <w:szCs w:val="18"/>
        </w:rPr>
        <w:t>65</w:t>
      </w:r>
      <w:r w:rsidRPr="009E4337">
        <w:rPr>
          <w:rFonts w:eastAsia="Microsoft YaHei"/>
          <w:bCs/>
          <w:spacing w:val="-5"/>
          <w:szCs w:val="18"/>
        </w:rPr>
        <w:fldChar w:fldCharType="end"/>
      </w:r>
      <w:r w:rsidRPr="009E4337">
        <w:rPr>
          <w:rFonts w:eastAsia="Microsoft YaHei"/>
          <w:bCs/>
          <w:spacing w:val="-5"/>
          <w:szCs w:val="18"/>
        </w:rPr>
        <w:t xml:space="preserve"> - Д</w:t>
      </w:r>
      <w:r w:rsidRPr="009E4337">
        <w:rPr>
          <w:rFonts w:eastAsia="Microsoft YaHei"/>
          <w:bCs/>
          <w:spacing w:val="-5"/>
        </w:rPr>
        <w:t>опустимое время устранения технологических нарушений на объектах водоснабжения:</w:t>
      </w:r>
    </w:p>
    <w:tbl>
      <w:tblPr>
        <w:tblW w:w="5000" w:type="pct"/>
        <w:tblCellSpacing w:w="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759"/>
        <w:gridCol w:w="3989"/>
        <w:gridCol w:w="2114"/>
        <w:gridCol w:w="1847"/>
        <w:gridCol w:w="1598"/>
      </w:tblGrid>
      <w:tr w:rsidR="009E4337" w:rsidRPr="009E4337" w14:paraId="495B1DB1" w14:textId="77777777" w:rsidTr="00E65DEE">
        <w:trPr>
          <w:tblCellSpacing w:w="15" w:type="dxa"/>
        </w:trPr>
        <w:tc>
          <w:tcPr>
            <w:tcW w:w="346" w:type="pct"/>
            <w:tcMar>
              <w:top w:w="15" w:type="dxa"/>
              <w:left w:w="149" w:type="dxa"/>
              <w:bottom w:w="15" w:type="dxa"/>
              <w:right w:w="149" w:type="dxa"/>
            </w:tcMar>
            <w:hideMark/>
          </w:tcPr>
          <w:p w14:paraId="75DA706A" w14:textId="77777777" w:rsidR="00BE01A1" w:rsidRPr="009E4337" w:rsidRDefault="00BE01A1" w:rsidP="00E65DEE">
            <w:pPr>
              <w:spacing w:before="100" w:beforeAutospacing="1" w:after="100" w:afterAutospacing="1"/>
              <w:jc w:val="center"/>
            </w:pPr>
            <w:r w:rsidRPr="009E4337">
              <w:t xml:space="preserve">N п/п </w:t>
            </w:r>
          </w:p>
        </w:tc>
        <w:tc>
          <w:tcPr>
            <w:tcW w:w="1923" w:type="pct"/>
            <w:tcMar>
              <w:top w:w="15" w:type="dxa"/>
              <w:left w:w="149" w:type="dxa"/>
              <w:bottom w:w="15" w:type="dxa"/>
              <w:right w:w="149" w:type="dxa"/>
            </w:tcMar>
            <w:hideMark/>
          </w:tcPr>
          <w:p w14:paraId="58178140" w14:textId="77777777" w:rsidR="00BE01A1" w:rsidRPr="009E4337" w:rsidRDefault="00BE01A1" w:rsidP="00E65DEE">
            <w:pPr>
              <w:spacing w:before="100" w:beforeAutospacing="1" w:after="100" w:afterAutospacing="1"/>
              <w:jc w:val="center"/>
            </w:pPr>
            <w:r w:rsidRPr="009E4337">
              <w:t xml:space="preserve">Наименование технологического нарушения </w:t>
            </w:r>
          </w:p>
        </w:tc>
        <w:tc>
          <w:tcPr>
            <w:tcW w:w="1013" w:type="pct"/>
            <w:tcMar>
              <w:top w:w="15" w:type="dxa"/>
              <w:left w:w="149" w:type="dxa"/>
              <w:bottom w:w="15" w:type="dxa"/>
              <w:right w:w="149" w:type="dxa"/>
            </w:tcMar>
            <w:hideMark/>
          </w:tcPr>
          <w:p w14:paraId="18C66013" w14:textId="77777777" w:rsidR="00BE01A1" w:rsidRPr="009E4337" w:rsidRDefault="00BE01A1" w:rsidP="00E65DEE">
            <w:pPr>
              <w:spacing w:before="100" w:beforeAutospacing="1" w:after="100" w:afterAutospacing="1"/>
              <w:jc w:val="center"/>
            </w:pPr>
            <w:r w:rsidRPr="009E4337">
              <w:t xml:space="preserve">Диаметр труб, мм </w:t>
            </w:r>
          </w:p>
        </w:tc>
        <w:tc>
          <w:tcPr>
            <w:tcW w:w="1638" w:type="pct"/>
            <w:gridSpan w:val="2"/>
            <w:tcMar>
              <w:top w:w="15" w:type="dxa"/>
              <w:left w:w="149" w:type="dxa"/>
              <w:bottom w:w="15" w:type="dxa"/>
              <w:right w:w="149" w:type="dxa"/>
            </w:tcMar>
            <w:hideMark/>
          </w:tcPr>
          <w:p w14:paraId="0D607AFE" w14:textId="77777777" w:rsidR="00BE01A1" w:rsidRPr="009E4337" w:rsidRDefault="00BE01A1" w:rsidP="00E65DEE">
            <w:pPr>
              <w:spacing w:before="100" w:beforeAutospacing="1" w:after="100" w:afterAutospacing="1"/>
              <w:jc w:val="center"/>
            </w:pPr>
            <w:r w:rsidRPr="009E4337">
              <w:t xml:space="preserve">Время устранения, ч, при глубине заложения труб, м </w:t>
            </w:r>
          </w:p>
        </w:tc>
      </w:tr>
      <w:tr w:rsidR="009E4337" w:rsidRPr="009E4337" w14:paraId="1ABBB85F" w14:textId="77777777" w:rsidTr="00E65DEE">
        <w:trPr>
          <w:tblCellSpacing w:w="15" w:type="dxa"/>
        </w:trPr>
        <w:tc>
          <w:tcPr>
            <w:tcW w:w="346" w:type="pct"/>
            <w:tcMar>
              <w:top w:w="15" w:type="dxa"/>
              <w:left w:w="149" w:type="dxa"/>
              <w:bottom w:w="15" w:type="dxa"/>
              <w:right w:w="149" w:type="dxa"/>
            </w:tcMar>
            <w:hideMark/>
          </w:tcPr>
          <w:p w14:paraId="478EEAB7" w14:textId="77777777" w:rsidR="00BE01A1" w:rsidRPr="009E4337" w:rsidRDefault="00BE01A1" w:rsidP="00E65DEE">
            <w:pPr>
              <w:rPr>
                <w:rFonts w:ascii="Calibri" w:hAnsi="Calibri"/>
                <w:sz w:val="20"/>
              </w:rPr>
            </w:pPr>
          </w:p>
        </w:tc>
        <w:tc>
          <w:tcPr>
            <w:tcW w:w="1923" w:type="pct"/>
            <w:tcMar>
              <w:top w:w="15" w:type="dxa"/>
              <w:left w:w="149" w:type="dxa"/>
              <w:bottom w:w="15" w:type="dxa"/>
              <w:right w:w="149" w:type="dxa"/>
            </w:tcMar>
            <w:hideMark/>
          </w:tcPr>
          <w:p w14:paraId="50CF3909" w14:textId="77777777" w:rsidR="00BE01A1" w:rsidRPr="009E4337" w:rsidRDefault="00BE01A1" w:rsidP="00E65DEE">
            <w:pPr>
              <w:rPr>
                <w:rFonts w:ascii="Calibri" w:hAnsi="Calibri"/>
                <w:sz w:val="20"/>
              </w:rPr>
            </w:pPr>
          </w:p>
        </w:tc>
        <w:tc>
          <w:tcPr>
            <w:tcW w:w="1013" w:type="pct"/>
            <w:tcMar>
              <w:top w:w="15" w:type="dxa"/>
              <w:left w:w="149" w:type="dxa"/>
              <w:bottom w:w="15" w:type="dxa"/>
              <w:right w:w="149" w:type="dxa"/>
            </w:tcMar>
            <w:hideMark/>
          </w:tcPr>
          <w:p w14:paraId="38CBDDD8" w14:textId="77777777" w:rsidR="00BE01A1" w:rsidRPr="009E4337" w:rsidRDefault="00BE01A1" w:rsidP="00E65DEE">
            <w:pPr>
              <w:rPr>
                <w:rFonts w:ascii="Calibri" w:hAnsi="Calibri"/>
                <w:sz w:val="20"/>
              </w:rPr>
            </w:pPr>
          </w:p>
        </w:tc>
        <w:tc>
          <w:tcPr>
            <w:tcW w:w="883" w:type="pct"/>
            <w:tcMar>
              <w:top w:w="15" w:type="dxa"/>
              <w:left w:w="149" w:type="dxa"/>
              <w:bottom w:w="15" w:type="dxa"/>
              <w:right w:w="149" w:type="dxa"/>
            </w:tcMar>
            <w:hideMark/>
          </w:tcPr>
          <w:p w14:paraId="000A7D91" w14:textId="77777777" w:rsidR="00BE01A1" w:rsidRPr="009E4337" w:rsidRDefault="00BE01A1" w:rsidP="00E65DEE">
            <w:pPr>
              <w:spacing w:before="100" w:beforeAutospacing="1" w:after="100" w:afterAutospacing="1"/>
              <w:jc w:val="center"/>
            </w:pPr>
            <w:r w:rsidRPr="009E4337">
              <w:t xml:space="preserve">до 2 </w:t>
            </w:r>
          </w:p>
        </w:tc>
        <w:tc>
          <w:tcPr>
            <w:tcW w:w="740" w:type="pct"/>
            <w:tcMar>
              <w:top w:w="15" w:type="dxa"/>
              <w:left w:w="149" w:type="dxa"/>
              <w:bottom w:w="15" w:type="dxa"/>
              <w:right w:w="149" w:type="dxa"/>
            </w:tcMar>
            <w:hideMark/>
          </w:tcPr>
          <w:p w14:paraId="2D7FCBD7" w14:textId="77777777" w:rsidR="00BE01A1" w:rsidRPr="009E4337" w:rsidRDefault="00BE01A1" w:rsidP="00E65DEE">
            <w:pPr>
              <w:spacing w:before="100" w:beforeAutospacing="1" w:after="100" w:afterAutospacing="1"/>
              <w:jc w:val="center"/>
            </w:pPr>
            <w:r w:rsidRPr="009E4337">
              <w:t xml:space="preserve">более 2 </w:t>
            </w:r>
          </w:p>
        </w:tc>
      </w:tr>
      <w:tr w:rsidR="009E4337" w:rsidRPr="009E4337" w14:paraId="0DC66E31" w14:textId="77777777" w:rsidTr="00E65DEE">
        <w:trPr>
          <w:tblCellSpacing w:w="15" w:type="dxa"/>
        </w:trPr>
        <w:tc>
          <w:tcPr>
            <w:tcW w:w="346" w:type="pct"/>
            <w:tcMar>
              <w:top w:w="15" w:type="dxa"/>
              <w:left w:w="149" w:type="dxa"/>
              <w:bottom w:w="15" w:type="dxa"/>
              <w:right w:w="149" w:type="dxa"/>
            </w:tcMar>
            <w:hideMark/>
          </w:tcPr>
          <w:p w14:paraId="2E9CDDA5" w14:textId="77777777" w:rsidR="00BE01A1" w:rsidRPr="009E4337" w:rsidRDefault="00BE01A1" w:rsidP="00E65DEE">
            <w:pPr>
              <w:spacing w:before="100" w:beforeAutospacing="1" w:after="100" w:afterAutospacing="1"/>
            </w:pPr>
            <w:r w:rsidRPr="009E4337">
              <w:t xml:space="preserve">1 </w:t>
            </w:r>
          </w:p>
        </w:tc>
        <w:tc>
          <w:tcPr>
            <w:tcW w:w="1923" w:type="pct"/>
            <w:tcMar>
              <w:top w:w="15" w:type="dxa"/>
              <w:left w:w="149" w:type="dxa"/>
              <w:bottom w:w="15" w:type="dxa"/>
              <w:right w:w="149" w:type="dxa"/>
            </w:tcMar>
            <w:hideMark/>
          </w:tcPr>
          <w:p w14:paraId="52EFC135" w14:textId="77777777" w:rsidR="00BE01A1" w:rsidRPr="009E4337" w:rsidRDefault="00BE01A1" w:rsidP="00E65DEE">
            <w:pPr>
              <w:spacing w:before="100" w:beforeAutospacing="1" w:after="100" w:afterAutospacing="1"/>
            </w:pPr>
            <w:r w:rsidRPr="009E4337">
              <w:t xml:space="preserve">Отключение водоснабжения </w:t>
            </w:r>
          </w:p>
        </w:tc>
        <w:tc>
          <w:tcPr>
            <w:tcW w:w="1013" w:type="pct"/>
            <w:tcMar>
              <w:top w:w="15" w:type="dxa"/>
              <w:left w:w="149" w:type="dxa"/>
              <w:bottom w:w="15" w:type="dxa"/>
              <w:right w:w="149" w:type="dxa"/>
            </w:tcMar>
            <w:hideMark/>
          </w:tcPr>
          <w:p w14:paraId="52D3E5EB" w14:textId="77777777" w:rsidR="00BE01A1" w:rsidRPr="009E4337" w:rsidRDefault="00BE01A1" w:rsidP="00E65DEE">
            <w:pPr>
              <w:spacing w:before="100" w:beforeAutospacing="1" w:after="100" w:afterAutospacing="1"/>
            </w:pPr>
            <w:r w:rsidRPr="009E4337">
              <w:t xml:space="preserve">до 400 </w:t>
            </w:r>
          </w:p>
        </w:tc>
        <w:tc>
          <w:tcPr>
            <w:tcW w:w="883" w:type="pct"/>
            <w:tcMar>
              <w:top w:w="15" w:type="dxa"/>
              <w:left w:w="149" w:type="dxa"/>
              <w:bottom w:w="15" w:type="dxa"/>
              <w:right w:w="149" w:type="dxa"/>
            </w:tcMar>
            <w:hideMark/>
          </w:tcPr>
          <w:p w14:paraId="26285625" w14:textId="77777777" w:rsidR="00BE01A1" w:rsidRPr="009E4337" w:rsidRDefault="00BE01A1" w:rsidP="00E65DEE">
            <w:pPr>
              <w:spacing w:before="100" w:beforeAutospacing="1" w:after="100" w:afterAutospacing="1"/>
              <w:jc w:val="center"/>
            </w:pPr>
            <w:r w:rsidRPr="009E4337">
              <w:t xml:space="preserve">8 </w:t>
            </w:r>
          </w:p>
        </w:tc>
        <w:tc>
          <w:tcPr>
            <w:tcW w:w="740" w:type="pct"/>
            <w:tcMar>
              <w:top w:w="15" w:type="dxa"/>
              <w:left w:w="149" w:type="dxa"/>
              <w:bottom w:w="15" w:type="dxa"/>
              <w:right w:w="149" w:type="dxa"/>
            </w:tcMar>
            <w:hideMark/>
          </w:tcPr>
          <w:p w14:paraId="747D80E3" w14:textId="77777777" w:rsidR="00BE01A1" w:rsidRPr="009E4337" w:rsidRDefault="00BE01A1" w:rsidP="00E65DEE">
            <w:pPr>
              <w:spacing w:before="100" w:beforeAutospacing="1" w:after="100" w:afterAutospacing="1"/>
              <w:jc w:val="center"/>
            </w:pPr>
            <w:r w:rsidRPr="009E4337">
              <w:t xml:space="preserve">12 </w:t>
            </w:r>
          </w:p>
        </w:tc>
      </w:tr>
    </w:tbl>
    <w:p w14:paraId="107E0CAB" w14:textId="77777777" w:rsidR="00BE01A1" w:rsidRPr="009E4337" w:rsidRDefault="00BE01A1" w:rsidP="00BE01A1">
      <w:pPr>
        <w:rPr>
          <w:szCs w:val="36"/>
        </w:rPr>
      </w:pPr>
    </w:p>
    <w:p w14:paraId="4EB8BECF" w14:textId="0CA11CF4" w:rsidR="00BE01A1" w:rsidRPr="009E4337" w:rsidRDefault="00BE01A1" w:rsidP="00BE01A1">
      <w:pPr>
        <w:pStyle w:val="aff8"/>
        <w:rPr>
          <w:szCs w:val="36"/>
        </w:rPr>
      </w:pPr>
      <w:r w:rsidRPr="009E4337">
        <w:t xml:space="preserve">Таблица </w:t>
      </w:r>
      <w:r w:rsidR="0075452D" w:rsidRPr="009E4337">
        <w:fldChar w:fldCharType="begin"/>
      </w:r>
      <w:r w:rsidR="0075452D" w:rsidRPr="009E4337">
        <w:instrText xml:space="preserve"> SEQ Таблица \* ARABIC </w:instrText>
      </w:r>
      <w:r w:rsidR="0075452D" w:rsidRPr="009E4337">
        <w:fldChar w:fldCharType="separate"/>
      </w:r>
      <w:r w:rsidR="00421AC7">
        <w:rPr>
          <w:noProof/>
        </w:rPr>
        <w:t>66</w:t>
      </w:r>
      <w:r w:rsidR="0075452D" w:rsidRPr="009E4337">
        <w:rPr>
          <w:noProof/>
        </w:rPr>
        <w:fldChar w:fldCharType="end"/>
      </w:r>
      <w:r w:rsidRPr="009E4337">
        <w:rPr>
          <w:szCs w:val="36"/>
        </w:rPr>
        <w:t>- Допустимое время устранения технологических нарушений на объектах электроснабжения:</w:t>
      </w:r>
    </w:p>
    <w:tbl>
      <w:tblPr>
        <w:tblW w:w="5000" w:type="pct"/>
        <w:tblCellSpacing w:w="15" w:type="dxa"/>
        <w:tblLook w:val="04A0" w:firstRow="1" w:lastRow="0" w:firstColumn="1" w:lastColumn="0" w:noHBand="0" w:noVBand="1"/>
      </w:tblPr>
      <w:tblGrid>
        <w:gridCol w:w="718"/>
        <w:gridCol w:w="5930"/>
        <w:gridCol w:w="3659"/>
      </w:tblGrid>
      <w:tr w:rsidR="009E4337" w:rsidRPr="009E4337" w14:paraId="0CED0198" w14:textId="77777777" w:rsidTr="00E65DEE">
        <w:trPr>
          <w:tblCellSpacing w:w="15" w:type="dxa"/>
        </w:trPr>
        <w:tc>
          <w:tcPr>
            <w:tcW w:w="326" w:type="pct"/>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14:paraId="207CD801" w14:textId="77777777" w:rsidR="00BE01A1" w:rsidRPr="009E4337" w:rsidRDefault="00BE01A1" w:rsidP="00E65DEE">
            <w:pPr>
              <w:spacing w:before="100" w:beforeAutospacing="1" w:after="100" w:afterAutospacing="1"/>
              <w:jc w:val="center"/>
            </w:pPr>
            <w:r w:rsidRPr="009E4337">
              <w:t xml:space="preserve">N п/п </w:t>
            </w:r>
          </w:p>
        </w:tc>
        <w:tc>
          <w:tcPr>
            <w:tcW w:w="2861" w:type="pct"/>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14:paraId="707758CE" w14:textId="77777777" w:rsidR="00BE01A1" w:rsidRPr="009E4337" w:rsidRDefault="00BE01A1" w:rsidP="00E65DEE">
            <w:pPr>
              <w:spacing w:before="100" w:beforeAutospacing="1" w:after="100" w:afterAutospacing="1"/>
              <w:jc w:val="center"/>
            </w:pPr>
            <w:r w:rsidRPr="009E4337">
              <w:t xml:space="preserve">Наименование технологического нарушения </w:t>
            </w:r>
          </w:p>
        </w:tc>
        <w:tc>
          <w:tcPr>
            <w:tcW w:w="1753" w:type="pct"/>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14:paraId="2D96CAC0" w14:textId="77777777" w:rsidR="00BE01A1" w:rsidRPr="009E4337" w:rsidRDefault="00BE01A1" w:rsidP="00E65DEE">
            <w:pPr>
              <w:spacing w:before="100" w:beforeAutospacing="1" w:after="100" w:afterAutospacing="1"/>
              <w:jc w:val="center"/>
            </w:pPr>
            <w:r w:rsidRPr="009E4337">
              <w:t xml:space="preserve">Время устранения </w:t>
            </w:r>
          </w:p>
        </w:tc>
      </w:tr>
      <w:tr w:rsidR="009E4337" w:rsidRPr="009E4337" w14:paraId="2FD93BD9" w14:textId="77777777" w:rsidTr="00E65DEE">
        <w:trPr>
          <w:tblCellSpacing w:w="15" w:type="dxa"/>
        </w:trPr>
        <w:tc>
          <w:tcPr>
            <w:tcW w:w="326" w:type="pct"/>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14:paraId="7B62CF86" w14:textId="77777777" w:rsidR="00BE01A1" w:rsidRPr="009E4337" w:rsidRDefault="00BE01A1" w:rsidP="00E65DEE">
            <w:pPr>
              <w:spacing w:before="100" w:beforeAutospacing="1" w:after="100" w:afterAutospacing="1"/>
            </w:pPr>
            <w:r w:rsidRPr="009E4337">
              <w:t>1.</w:t>
            </w:r>
          </w:p>
        </w:tc>
        <w:tc>
          <w:tcPr>
            <w:tcW w:w="2861" w:type="pct"/>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14:paraId="18C0476F" w14:textId="77777777" w:rsidR="00BE01A1" w:rsidRPr="009E4337" w:rsidRDefault="00BE01A1" w:rsidP="00E65DEE">
            <w:pPr>
              <w:spacing w:before="100" w:beforeAutospacing="1" w:after="100" w:afterAutospacing="1"/>
            </w:pPr>
            <w:r w:rsidRPr="009E4337">
              <w:t xml:space="preserve">Отключение электроснабжения </w:t>
            </w:r>
          </w:p>
        </w:tc>
        <w:tc>
          <w:tcPr>
            <w:tcW w:w="1753" w:type="pct"/>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14:paraId="23813BA0" w14:textId="77777777" w:rsidR="00BE01A1" w:rsidRPr="009E4337" w:rsidRDefault="00BE01A1" w:rsidP="00E65DEE">
            <w:pPr>
              <w:spacing w:before="100" w:beforeAutospacing="1" w:after="100" w:afterAutospacing="1"/>
            </w:pPr>
            <w:r w:rsidRPr="009E4337">
              <w:t xml:space="preserve">2 часа </w:t>
            </w:r>
          </w:p>
        </w:tc>
      </w:tr>
    </w:tbl>
    <w:p w14:paraId="3BD9BBB0" w14:textId="77777777" w:rsidR="00BE01A1" w:rsidRPr="009E4337" w:rsidRDefault="00BE01A1" w:rsidP="00BE01A1"/>
    <w:p w14:paraId="2B023032" w14:textId="77777777" w:rsidR="00BE01A1" w:rsidRPr="009E4337" w:rsidRDefault="00BE01A1" w:rsidP="00BE01A1">
      <w:pPr>
        <w:pStyle w:val="21"/>
      </w:pPr>
      <w:bookmarkStart w:id="654" w:name="_Toc72492580"/>
      <w:bookmarkStart w:id="655" w:name="_Toc111799168"/>
      <w:bookmarkStart w:id="656" w:name="_Toc112915738"/>
      <w:bookmarkStart w:id="657" w:name="_Toc129439076"/>
      <w:bookmarkStart w:id="658" w:name="_Toc141885063"/>
      <w:bookmarkStart w:id="659" w:name="_Toc151552348"/>
      <w:bookmarkStart w:id="660" w:name="_Toc158278826"/>
      <w:bookmarkStart w:id="661" w:name="_Toc183331920"/>
      <w:r w:rsidRPr="009E4337">
        <w:lastRenderedPageBreak/>
        <w:t>19.4 Расчет потерь теплоносителя на участке тепловой сети при возникновении аварийной ситуации</w:t>
      </w:r>
      <w:bookmarkEnd w:id="654"/>
      <w:bookmarkEnd w:id="655"/>
      <w:bookmarkEnd w:id="656"/>
      <w:bookmarkEnd w:id="657"/>
      <w:bookmarkEnd w:id="658"/>
      <w:bookmarkEnd w:id="659"/>
      <w:bookmarkEnd w:id="660"/>
      <w:bookmarkEnd w:id="661"/>
    </w:p>
    <w:p w14:paraId="0DFFBF2A" w14:textId="77777777" w:rsidR="00BE01A1" w:rsidRPr="009E4337" w:rsidRDefault="00BE01A1" w:rsidP="00BE01A1">
      <w:pPr>
        <w:ind w:firstLine="709"/>
        <w:rPr>
          <w:shd w:val="clear" w:color="auto" w:fill="FFFFFF"/>
        </w:rPr>
      </w:pPr>
      <w:r w:rsidRPr="009E4337">
        <w:t xml:space="preserve">Потери теплоносителя при возникновении аварийной ситуации включают расчетные технологические потери (затраты) сетевой воды на заполнение </w:t>
      </w:r>
      <w:r w:rsidRPr="009E4337">
        <w:rPr>
          <w:shd w:val="clear" w:color="auto" w:fill="FFFFFF"/>
        </w:rPr>
        <w:t>попавших под отключение участков сети и системы отопления отключаемых потребителей.</w:t>
      </w:r>
    </w:p>
    <w:p w14:paraId="27556F4C" w14:textId="77777777" w:rsidR="00BE01A1" w:rsidRPr="009E4337" w:rsidRDefault="00BE01A1" w:rsidP="00BE01A1">
      <w:pPr>
        <w:ind w:firstLine="709"/>
        <w:rPr>
          <w:shd w:val="clear" w:color="auto" w:fill="FFFFFF"/>
        </w:rPr>
      </w:pPr>
      <w:r w:rsidRPr="009E4337">
        <w:rPr>
          <w:shd w:val="clear" w:color="auto" w:fill="FFFFFF"/>
        </w:rPr>
        <w:t>Объемы воды во всех попавших под отключение участков сети (подающем и обратном трубопроводе) вычисляется по формуле:</w:t>
      </w:r>
    </w:p>
    <w:p w14:paraId="139B8390" w14:textId="77777777" w:rsidR="00BE01A1" w:rsidRPr="009E4337" w:rsidRDefault="00BE01A1" w:rsidP="00BE01A1">
      <w:pPr>
        <w:ind w:firstLine="709"/>
        <w:jc w:val="center"/>
      </w:pPr>
      <w:r w:rsidRPr="009E4337">
        <w:rPr>
          <w:noProof/>
        </w:rPr>
        <w:drawing>
          <wp:inline distT="0" distB="0" distL="0" distR="0" wp14:anchorId="55027ADB" wp14:editId="5B301659">
            <wp:extent cx="1876425" cy="561975"/>
            <wp:effectExtent l="0" t="0" r="0" b="0"/>
            <wp:docPr id="12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876425" cy="561975"/>
                    </a:xfrm>
                    <a:prstGeom prst="rect">
                      <a:avLst/>
                    </a:prstGeom>
                    <a:noFill/>
                    <a:ln>
                      <a:noFill/>
                    </a:ln>
                  </pic:spPr>
                </pic:pic>
              </a:graphicData>
            </a:graphic>
          </wp:inline>
        </w:drawing>
      </w:r>
    </w:p>
    <w:p w14:paraId="5012F3B1" w14:textId="77777777" w:rsidR="00BE01A1" w:rsidRPr="009E4337" w:rsidRDefault="00BE01A1" w:rsidP="00BE01A1">
      <w:pPr>
        <w:ind w:firstLine="709"/>
        <w:rPr>
          <w:shd w:val="clear" w:color="auto" w:fill="FFFFFF"/>
        </w:rPr>
      </w:pPr>
      <w:r w:rsidRPr="009E4337">
        <w:rPr>
          <w:shd w:val="clear" w:color="auto" w:fill="FFFFFF"/>
        </w:rPr>
        <w:t>где, </w:t>
      </w:r>
      <w:r w:rsidRPr="009E4337">
        <w:rPr>
          <w:noProof/>
        </w:rPr>
        <w:drawing>
          <wp:inline distT="0" distB="0" distL="0" distR="0" wp14:anchorId="5ED638A9" wp14:editId="5B488D8D">
            <wp:extent cx="209550" cy="276225"/>
            <wp:effectExtent l="0" t="0" r="0" b="0"/>
            <wp:docPr id="12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09550" cy="276225"/>
                    </a:xfrm>
                    <a:prstGeom prst="rect">
                      <a:avLst/>
                    </a:prstGeom>
                    <a:noFill/>
                    <a:ln>
                      <a:noFill/>
                    </a:ln>
                  </pic:spPr>
                </pic:pic>
              </a:graphicData>
            </a:graphic>
          </wp:inline>
        </w:drawing>
      </w:r>
      <w:r w:rsidRPr="009E4337">
        <w:rPr>
          <w:shd w:val="clear" w:color="auto" w:fill="FFFFFF"/>
        </w:rPr>
        <w:t>- длина участка, м;</w:t>
      </w:r>
    </w:p>
    <w:p w14:paraId="021BB8FA" w14:textId="77777777" w:rsidR="00BE01A1" w:rsidRPr="009E4337" w:rsidRDefault="00BE01A1" w:rsidP="00BE01A1">
      <w:pPr>
        <w:ind w:firstLine="709"/>
        <w:rPr>
          <w:shd w:val="clear" w:color="auto" w:fill="FFFFFF"/>
        </w:rPr>
      </w:pPr>
      <w:r w:rsidRPr="009E4337">
        <w:rPr>
          <w:shd w:val="clear" w:color="auto" w:fill="FFFFFF"/>
        </w:rPr>
        <w:t xml:space="preserve"> </w:t>
      </w:r>
      <w:r w:rsidRPr="009E4337">
        <w:rPr>
          <w:noProof/>
        </w:rPr>
        <w:drawing>
          <wp:inline distT="0" distB="0" distL="0" distR="0" wp14:anchorId="096B321E" wp14:editId="706E5ED8">
            <wp:extent cx="247650" cy="257175"/>
            <wp:effectExtent l="0" t="0" r="0" b="0"/>
            <wp:docPr id="12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47650" cy="257175"/>
                    </a:xfrm>
                    <a:prstGeom prst="rect">
                      <a:avLst/>
                    </a:prstGeom>
                    <a:noFill/>
                    <a:ln>
                      <a:noFill/>
                    </a:ln>
                  </pic:spPr>
                </pic:pic>
              </a:graphicData>
            </a:graphic>
          </wp:inline>
        </w:drawing>
      </w:r>
      <w:r w:rsidRPr="009E4337">
        <w:rPr>
          <w:shd w:val="clear" w:color="auto" w:fill="FFFFFF"/>
        </w:rPr>
        <w:t>- диаметр подающего (обратного) трубопровода, м.</w:t>
      </w:r>
    </w:p>
    <w:p w14:paraId="7C9402F8" w14:textId="77777777" w:rsidR="00BE01A1" w:rsidRPr="009E4337" w:rsidRDefault="00BE01A1" w:rsidP="00BE01A1">
      <w:pPr>
        <w:ind w:firstLine="709"/>
        <w:rPr>
          <w:shd w:val="clear" w:color="auto" w:fill="FFFFFF"/>
        </w:rPr>
      </w:pPr>
    </w:p>
    <w:p w14:paraId="5542CE1E" w14:textId="77777777" w:rsidR="00BE01A1" w:rsidRPr="009E4337" w:rsidRDefault="00BE01A1" w:rsidP="00BE01A1">
      <w:pPr>
        <w:ind w:firstLine="709"/>
        <w:rPr>
          <w:shd w:val="clear" w:color="auto" w:fill="FFFFFF"/>
        </w:rPr>
      </w:pPr>
      <w:r w:rsidRPr="009E4337">
        <w:rPr>
          <w:shd w:val="clear" w:color="auto" w:fill="FFFFFF"/>
        </w:rPr>
        <w:t>Расчетные нагрузки на отопление, вентиляцию суммируются по каждому потребителю. Расчетные средние нагрузки на ГВС суммируются по каждому потребителю.</w:t>
      </w:r>
    </w:p>
    <w:p w14:paraId="7EEA4690" w14:textId="77777777" w:rsidR="00BE01A1" w:rsidRPr="009E4337" w:rsidRDefault="00BE01A1" w:rsidP="00BE01A1">
      <w:pPr>
        <w:ind w:firstLine="709"/>
        <w:rPr>
          <w:shd w:val="clear" w:color="auto" w:fill="FFFFFF"/>
        </w:rPr>
      </w:pPr>
      <w:r w:rsidRPr="009E4337">
        <w:rPr>
          <w:shd w:val="clear" w:color="auto" w:fill="FFFFFF"/>
        </w:rPr>
        <w:t>Объем внутренних систем теплопотребления рассчитывается исходя из следующей зависимости:</w:t>
      </w:r>
    </w:p>
    <w:p w14:paraId="7CA1F134" w14:textId="77777777" w:rsidR="00BE01A1" w:rsidRPr="009E4337" w:rsidRDefault="00BE01A1" w:rsidP="00BE01A1">
      <w:pPr>
        <w:ind w:firstLine="709"/>
        <w:jc w:val="center"/>
      </w:pPr>
      <w:r w:rsidRPr="009E4337">
        <w:rPr>
          <w:noProof/>
        </w:rPr>
        <w:drawing>
          <wp:inline distT="0" distB="0" distL="0" distR="0" wp14:anchorId="55397C47" wp14:editId="19619AB8">
            <wp:extent cx="1847850" cy="323850"/>
            <wp:effectExtent l="0" t="0" r="0" b="0"/>
            <wp:docPr id="12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847850" cy="323850"/>
                    </a:xfrm>
                    <a:prstGeom prst="rect">
                      <a:avLst/>
                    </a:prstGeom>
                    <a:noFill/>
                    <a:ln>
                      <a:noFill/>
                    </a:ln>
                  </pic:spPr>
                </pic:pic>
              </a:graphicData>
            </a:graphic>
          </wp:inline>
        </w:drawing>
      </w:r>
    </w:p>
    <w:p w14:paraId="6BAF517F" w14:textId="77777777" w:rsidR="00BE01A1" w:rsidRPr="009E4337" w:rsidRDefault="00BE01A1" w:rsidP="00BE01A1">
      <w:pPr>
        <w:ind w:firstLine="709"/>
      </w:pPr>
      <w:r w:rsidRPr="009E4337">
        <w:t>где</w:t>
      </w:r>
    </w:p>
    <w:p w14:paraId="3FD66DD9" w14:textId="77777777" w:rsidR="00BE01A1" w:rsidRPr="009E4337" w:rsidRDefault="00BE01A1" w:rsidP="00BE01A1">
      <w:pPr>
        <w:ind w:firstLine="709"/>
        <w:rPr>
          <w:shd w:val="clear" w:color="auto" w:fill="FFFFFF"/>
        </w:rPr>
      </w:pPr>
      <w:r w:rsidRPr="009E4337">
        <w:rPr>
          <w:noProof/>
        </w:rPr>
        <w:drawing>
          <wp:inline distT="0" distB="0" distL="0" distR="0" wp14:anchorId="50794009" wp14:editId="569A8624">
            <wp:extent cx="466725" cy="285750"/>
            <wp:effectExtent l="0" t="0" r="0" b="0"/>
            <wp:docPr id="12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66725" cy="285750"/>
                    </a:xfrm>
                    <a:prstGeom prst="rect">
                      <a:avLst/>
                    </a:prstGeom>
                    <a:noFill/>
                    <a:ln>
                      <a:noFill/>
                    </a:ln>
                  </pic:spPr>
                </pic:pic>
              </a:graphicData>
            </a:graphic>
          </wp:inline>
        </w:drawing>
      </w:r>
      <w:r w:rsidRPr="009E4337">
        <w:rPr>
          <w:shd w:val="clear" w:color="auto" w:fill="FFFFFF"/>
        </w:rPr>
        <w:t>- расчетная тепловая нагрузка системы теплопотребления, Гкал/ч;</w:t>
      </w:r>
    </w:p>
    <w:p w14:paraId="2040E949" w14:textId="4E8EB1F2" w:rsidR="00BE01A1" w:rsidRPr="009E4337" w:rsidRDefault="00BE01A1" w:rsidP="00BE01A1">
      <w:pPr>
        <w:ind w:firstLine="709"/>
        <w:rPr>
          <w:shd w:val="clear" w:color="auto" w:fill="FFFFFF"/>
        </w:rPr>
      </w:pPr>
      <w:r w:rsidRPr="009E4337">
        <w:rPr>
          <w:noProof/>
        </w:rPr>
        <w:drawing>
          <wp:inline distT="0" distB="0" distL="0" distR="0" wp14:anchorId="121E1D47" wp14:editId="17590E85">
            <wp:extent cx="138430" cy="180975"/>
            <wp:effectExtent l="0" t="0" r="0" b="9525"/>
            <wp:docPr id="105531283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38430" cy="180975"/>
                    </a:xfrm>
                    <a:prstGeom prst="rect">
                      <a:avLst/>
                    </a:prstGeom>
                    <a:noFill/>
                    <a:ln>
                      <a:noFill/>
                    </a:ln>
                  </pic:spPr>
                </pic:pic>
              </a:graphicData>
            </a:graphic>
          </wp:inline>
        </w:drawing>
      </w:r>
      <w:r w:rsidRPr="009E4337">
        <w:rPr>
          <w:shd w:val="clear" w:color="auto" w:fill="FFFFFF"/>
        </w:rPr>
        <w:t>- удельный объем воды, принимаемый в зависимости от вида основного теплопотребляющего оборудования, (м3*ч)/Гкал.</w:t>
      </w:r>
    </w:p>
    <w:p w14:paraId="75426BFC" w14:textId="77777777" w:rsidR="00BE01A1" w:rsidRPr="009E4337" w:rsidRDefault="00BE01A1" w:rsidP="00BE01A1">
      <w:pPr>
        <w:pStyle w:val="21"/>
      </w:pPr>
      <w:bookmarkStart w:id="662" w:name="_Toc72492581"/>
      <w:bookmarkStart w:id="663" w:name="_Toc111799169"/>
      <w:bookmarkStart w:id="664" w:name="_Toc112915739"/>
      <w:bookmarkStart w:id="665" w:name="_Toc129439077"/>
      <w:bookmarkStart w:id="666" w:name="_Toc141885064"/>
      <w:bookmarkStart w:id="667" w:name="_Toc151552349"/>
      <w:bookmarkStart w:id="668" w:name="_Toc158278827"/>
      <w:bookmarkStart w:id="669" w:name="_Toc183331921"/>
      <w:r w:rsidRPr="009E4337">
        <w:t>19.5 Анализ переключения тепловых сетей при возникновении аварийных ситуаций</w:t>
      </w:r>
      <w:bookmarkEnd w:id="662"/>
      <w:bookmarkEnd w:id="663"/>
      <w:bookmarkEnd w:id="664"/>
      <w:bookmarkEnd w:id="665"/>
      <w:bookmarkEnd w:id="666"/>
      <w:bookmarkEnd w:id="667"/>
      <w:bookmarkEnd w:id="668"/>
      <w:bookmarkEnd w:id="669"/>
    </w:p>
    <w:p w14:paraId="103593EB" w14:textId="77777777" w:rsidR="00BE01A1" w:rsidRPr="009E4337" w:rsidRDefault="00BE01A1" w:rsidP="00BE01A1">
      <w:pPr>
        <w:pStyle w:val="Affa"/>
        <w:rPr>
          <w:szCs w:val="24"/>
        </w:rPr>
      </w:pPr>
      <w:r w:rsidRPr="009E4337">
        <w:t>Потребители, подключённые к тепловым сетям отопления двух и более источников тепла отсутствуют. Аварийное переключение нагрузки между источниками тепла не предусмотрено.</w:t>
      </w:r>
    </w:p>
    <w:p w14:paraId="72784B1A" w14:textId="77777777" w:rsidR="00BE01A1" w:rsidRPr="009E4337" w:rsidRDefault="00BE01A1" w:rsidP="00BE01A1">
      <w:pPr>
        <w:ind w:firstLine="709"/>
        <w:rPr>
          <w:szCs w:val="36"/>
          <w:lang w:val="x-none"/>
        </w:rPr>
      </w:pPr>
      <w:r w:rsidRPr="009E4337">
        <w:rPr>
          <w:szCs w:val="36"/>
          <w:lang w:val="x-none"/>
        </w:rPr>
        <w:t xml:space="preserve">Задачи по ликвидации последствий аварийных ситуаций, решаемые с применением электронного моделирования, относятся </w:t>
      </w:r>
      <w:r w:rsidRPr="009E4337">
        <w:rPr>
          <w:szCs w:val="36"/>
        </w:rPr>
        <w:t>к</w:t>
      </w:r>
      <w:r w:rsidRPr="009E4337">
        <w:rPr>
          <w:szCs w:val="36"/>
          <w:lang w:val="x-none"/>
        </w:rPr>
        <w:t xml:space="preserve"> процессам эксплуатации системы теплоснабжения, диспетчерскому и технологическому управлению системой.</w:t>
      </w:r>
    </w:p>
    <w:p w14:paraId="0BE60F26" w14:textId="77777777" w:rsidR="00BE01A1" w:rsidRPr="009E4337" w:rsidRDefault="00BE01A1" w:rsidP="00BE01A1">
      <w:pPr>
        <w:ind w:firstLine="709"/>
        <w:rPr>
          <w:szCs w:val="36"/>
          <w:lang w:val="x-none"/>
        </w:rPr>
      </w:pPr>
      <w:r w:rsidRPr="009E4337">
        <w:rPr>
          <w:szCs w:val="36"/>
          <w:lang w:val="x-none"/>
        </w:rPr>
        <w:t>В эти задачи входят:</w:t>
      </w:r>
    </w:p>
    <w:p w14:paraId="13DFCB19" w14:textId="77777777" w:rsidR="00BE01A1" w:rsidRPr="009E4337" w:rsidRDefault="00BE01A1">
      <w:pPr>
        <w:numPr>
          <w:ilvl w:val="0"/>
          <w:numId w:val="18"/>
        </w:numPr>
        <w:rPr>
          <w:szCs w:val="36"/>
          <w:lang w:val="x-none"/>
        </w:rPr>
      </w:pPr>
      <w:r w:rsidRPr="009E4337">
        <w:rPr>
          <w:szCs w:val="36"/>
          <w:lang w:val="x-none"/>
        </w:rPr>
        <w:t>моделирование изменений гидравлического режима при аварийных переключениях и отключениях;</w:t>
      </w:r>
    </w:p>
    <w:p w14:paraId="0B7F2A98" w14:textId="77777777" w:rsidR="00BE01A1" w:rsidRPr="009E4337" w:rsidRDefault="00BE01A1">
      <w:pPr>
        <w:numPr>
          <w:ilvl w:val="0"/>
          <w:numId w:val="18"/>
        </w:numPr>
        <w:rPr>
          <w:szCs w:val="36"/>
          <w:lang w:val="x-none"/>
        </w:rPr>
      </w:pPr>
      <w:r w:rsidRPr="009E4337">
        <w:rPr>
          <w:szCs w:val="36"/>
          <w:lang w:val="x-none"/>
        </w:rPr>
        <w:t>формирование рекомендаций по локализации аварийных ситуаций и моделирование последствий выполнения этих рекомендаций;</w:t>
      </w:r>
    </w:p>
    <w:p w14:paraId="2891B8A6" w14:textId="77777777" w:rsidR="00BE01A1" w:rsidRPr="009E4337" w:rsidRDefault="00BE01A1">
      <w:pPr>
        <w:numPr>
          <w:ilvl w:val="0"/>
          <w:numId w:val="18"/>
        </w:numPr>
        <w:rPr>
          <w:szCs w:val="36"/>
          <w:lang w:val="x-none"/>
        </w:rPr>
      </w:pPr>
      <w:r w:rsidRPr="009E4337">
        <w:rPr>
          <w:szCs w:val="36"/>
          <w:lang w:val="x-none"/>
        </w:rPr>
        <w:t>формирование перечней и сводок по отключаемым абонентам.</w:t>
      </w:r>
    </w:p>
    <w:p w14:paraId="0E8AAABD" w14:textId="77777777" w:rsidR="00BE01A1" w:rsidRPr="009E4337" w:rsidRDefault="00BE01A1" w:rsidP="00BE01A1">
      <w:pPr>
        <w:rPr>
          <w:szCs w:val="36"/>
        </w:rPr>
      </w:pPr>
    </w:p>
    <w:p w14:paraId="78C4DD7D" w14:textId="77777777" w:rsidR="00BE01A1" w:rsidRPr="009E4337" w:rsidRDefault="00BE01A1" w:rsidP="00BE01A1">
      <w:pPr>
        <w:pStyle w:val="Affa"/>
        <w:rPr>
          <w:lang w:eastAsia="ar-SA"/>
        </w:rPr>
      </w:pPr>
      <w:r w:rsidRPr="009E4337">
        <w:rPr>
          <w:lang w:eastAsia="ar-SA"/>
        </w:rPr>
        <w:t>В рамках данной работы было выполнено:</w:t>
      </w:r>
    </w:p>
    <w:p w14:paraId="3371F388" w14:textId="007B6492" w:rsidR="00BE01A1" w:rsidRPr="009E4337" w:rsidRDefault="00BE01A1" w:rsidP="00BE01A1">
      <w:pPr>
        <w:pStyle w:val="Affa"/>
      </w:pPr>
      <w:r w:rsidRPr="009E4337">
        <w:t xml:space="preserve">- </w:t>
      </w:r>
      <w:r w:rsidRPr="009E4337">
        <w:rPr>
          <w:u w:val="single"/>
        </w:rPr>
        <w:t>Графическое представление объектов системы теплоснабжения с привязкой к топографической основе и с полным топологическим описанием связности объектов</w:t>
      </w:r>
      <w:r w:rsidRPr="009E4337">
        <w:t xml:space="preserve">. Графическое представление объектов выполнено с использованием ГИС </w:t>
      </w:r>
      <w:r w:rsidR="0098168B" w:rsidRPr="009E4337">
        <w:t>«</w:t>
      </w:r>
      <w:r w:rsidRPr="009E4337">
        <w:t>Zulu</w:t>
      </w:r>
      <w:r w:rsidR="0098168B" w:rsidRPr="009E4337">
        <w:t>»</w:t>
      </w:r>
      <w:r w:rsidRPr="009E4337">
        <w:t>, с учетом привязки к топографической основе и схемы расположения инженерных коммуникаций, согласно предоставленных данных.</w:t>
      </w:r>
    </w:p>
    <w:p w14:paraId="35986A45" w14:textId="77777777" w:rsidR="00BE01A1" w:rsidRPr="009E4337" w:rsidRDefault="00BE01A1" w:rsidP="00BE01A1">
      <w:pPr>
        <w:tabs>
          <w:tab w:val="left" w:pos="0"/>
        </w:tabs>
        <w:ind w:firstLine="709"/>
      </w:pPr>
      <w:r w:rsidRPr="009E4337">
        <w:t xml:space="preserve">- </w:t>
      </w:r>
      <w:r w:rsidRPr="009E4337">
        <w:rPr>
          <w:u w:val="single"/>
        </w:rPr>
        <w:t>Паспортизация объектов системы теплоснабжения.</w:t>
      </w:r>
      <w:r w:rsidRPr="009E4337">
        <w:t xml:space="preserve"> Паспортизация объектов системы теплоснабжения осуществлялась на основе предоставленных исходных и расчетных данных.</w:t>
      </w:r>
    </w:p>
    <w:p w14:paraId="3331A5F2" w14:textId="77777777" w:rsidR="00BE01A1" w:rsidRPr="009E4337" w:rsidRDefault="00BE01A1" w:rsidP="00BE01A1">
      <w:pPr>
        <w:pStyle w:val="Affa"/>
      </w:pPr>
      <w:r w:rsidRPr="009E4337">
        <w:t xml:space="preserve">- </w:t>
      </w:r>
      <w:r w:rsidRPr="009E4337">
        <w:rPr>
          <w:u w:val="single"/>
        </w:rPr>
        <w:t>Паспортизация и описание расчетных единиц территориального деления, включая административное</w:t>
      </w:r>
      <w:r w:rsidRPr="009E4337">
        <w:t>. Разбивка объектов по территориальному делению происходит на основе данных утвержденного генерального плана и карте территориального планирования.</w:t>
      </w:r>
    </w:p>
    <w:p w14:paraId="4490C70E" w14:textId="77777777" w:rsidR="00BE01A1" w:rsidRPr="009E4337" w:rsidRDefault="00BE01A1" w:rsidP="00BE01A1">
      <w:pPr>
        <w:pStyle w:val="Affa"/>
      </w:pPr>
      <w:r w:rsidRPr="009E4337">
        <w:lastRenderedPageBreak/>
        <w:t>Разработанная модель схемы теплоснабжения позволяет локализовать на карте место возникновения аварии, а также определить количество потребителей, попадающих под отключение на время устранения аварии.</w:t>
      </w:r>
    </w:p>
    <w:p w14:paraId="01312B46" w14:textId="77777777" w:rsidR="00BE01A1" w:rsidRPr="009E4337" w:rsidRDefault="00BE01A1" w:rsidP="00BE01A1">
      <w:pPr>
        <w:pStyle w:val="21"/>
      </w:pPr>
      <w:bookmarkStart w:id="670" w:name="_Toc72492582"/>
      <w:bookmarkStart w:id="671" w:name="_Toc111799170"/>
      <w:bookmarkStart w:id="672" w:name="_Toc112915740"/>
      <w:bookmarkStart w:id="673" w:name="_Toc129439078"/>
      <w:bookmarkStart w:id="674" w:name="_Toc141885065"/>
      <w:bookmarkStart w:id="675" w:name="_Toc151552350"/>
      <w:bookmarkStart w:id="676" w:name="_Toc158278828"/>
      <w:bookmarkStart w:id="677" w:name="_Toc183331922"/>
      <w:r w:rsidRPr="009E4337">
        <w:t>19.6 Организация управления ликвидацией аварий на теплопроизводящих объектах и тепловых сетях</w:t>
      </w:r>
      <w:bookmarkEnd w:id="670"/>
      <w:bookmarkEnd w:id="671"/>
      <w:bookmarkEnd w:id="672"/>
      <w:bookmarkEnd w:id="673"/>
      <w:bookmarkEnd w:id="674"/>
      <w:bookmarkEnd w:id="675"/>
      <w:bookmarkEnd w:id="676"/>
      <w:bookmarkEnd w:id="677"/>
    </w:p>
    <w:p w14:paraId="5655BEF8" w14:textId="77777777" w:rsidR="00BE01A1" w:rsidRPr="009E4337" w:rsidRDefault="00BE01A1" w:rsidP="00BE01A1">
      <w:pPr>
        <w:ind w:firstLine="709"/>
        <w:rPr>
          <w:shd w:val="clear" w:color="auto" w:fill="FFFFFF"/>
        </w:rPr>
      </w:pPr>
      <w:r w:rsidRPr="009E4337">
        <w:rPr>
          <w:shd w:val="clear" w:color="auto" w:fill="FFFFFF"/>
        </w:rPr>
        <w:t>Органами повседневного управления территориальной подсистемы являются:</w:t>
      </w:r>
    </w:p>
    <w:p w14:paraId="328C262F" w14:textId="77777777" w:rsidR="00BE01A1" w:rsidRPr="009E4337" w:rsidRDefault="00BE01A1">
      <w:pPr>
        <w:numPr>
          <w:ilvl w:val="0"/>
          <w:numId w:val="15"/>
        </w:numPr>
        <w:rPr>
          <w:shd w:val="clear" w:color="auto" w:fill="FFFFFF"/>
        </w:rPr>
      </w:pPr>
      <w:r w:rsidRPr="009E4337">
        <w:rPr>
          <w:shd w:val="clear" w:color="auto" w:fill="FFFFFF"/>
        </w:rPr>
        <w:t>на муниципальном уровне – ответственный специалист муниципального образования;</w:t>
      </w:r>
    </w:p>
    <w:p w14:paraId="45A1A234" w14:textId="77777777" w:rsidR="00BE01A1" w:rsidRPr="009E4337" w:rsidRDefault="00BE01A1">
      <w:pPr>
        <w:numPr>
          <w:ilvl w:val="0"/>
          <w:numId w:val="15"/>
        </w:numPr>
        <w:rPr>
          <w:shd w:val="clear" w:color="auto" w:fill="FFFFFF"/>
        </w:rPr>
      </w:pPr>
      <w:r w:rsidRPr="009E4337">
        <w:rPr>
          <w:shd w:val="clear" w:color="auto" w:fill="FFFFFF"/>
        </w:rPr>
        <w:t>на объектовом уровне – оперативный персонал источников тепла.</w:t>
      </w:r>
    </w:p>
    <w:p w14:paraId="64D88984" w14:textId="77777777" w:rsidR="00BE01A1" w:rsidRPr="009E4337" w:rsidRDefault="00BE01A1" w:rsidP="00BE01A1">
      <w:pPr>
        <w:ind w:firstLine="709"/>
        <w:rPr>
          <w:shd w:val="clear" w:color="auto" w:fill="FFFFFF"/>
        </w:rPr>
      </w:pPr>
      <w:r w:rsidRPr="009E4337">
        <w:rPr>
          <w:shd w:val="clear" w:color="auto" w:fill="FFFFFF"/>
        </w:rPr>
        <w:t>Координацию работ по ликвидации аварии на муниципальном уровне осуществляет комиссия по предупреждению и ликвидации чрезвычайных ситуаций и обеспечению пожарной безопасности, на объектовом уровне – руководитель организации, осуществляющей эксплуатацию объекта.</w:t>
      </w:r>
    </w:p>
    <w:p w14:paraId="62208AFB" w14:textId="77777777" w:rsidR="00BE01A1" w:rsidRPr="009E4337" w:rsidRDefault="00BE01A1" w:rsidP="00BE01A1">
      <w:pPr>
        <w:pStyle w:val="21"/>
      </w:pPr>
      <w:bookmarkStart w:id="678" w:name="_Toc72492583"/>
      <w:bookmarkStart w:id="679" w:name="_Toc111799171"/>
      <w:bookmarkStart w:id="680" w:name="_Toc112915741"/>
      <w:bookmarkStart w:id="681" w:name="_Toc129439079"/>
      <w:bookmarkStart w:id="682" w:name="_Toc141885066"/>
      <w:bookmarkStart w:id="683" w:name="_Toc151552351"/>
      <w:bookmarkStart w:id="684" w:name="_Toc158278829"/>
      <w:bookmarkStart w:id="685" w:name="_Toc183331923"/>
      <w:r w:rsidRPr="009E4337">
        <w:t>19.7 Силы и средства для ликвидации аварий тепло-производящих объектов и тепловых сетей</w:t>
      </w:r>
      <w:bookmarkEnd w:id="678"/>
      <w:bookmarkEnd w:id="679"/>
      <w:bookmarkEnd w:id="680"/>
      <w:bookmarkEnd w:id="681"/>
      <w:bookmarkEnd w:id="682"/>
      <w:bookmarkEnd w:id="683"/>
      <w:bookmarkEnd w:id="684"/>
      <w:bookmarkEnd w:id="685"/>
    </w:p>
    <w:p w14:paraId="1580ACF5" w14:textId="77777777" w:rsidR="00BE01A1" w:rsidRPr="009E4337" w:rsidRDefault="00BE01A1" w:rsidP="00BE01A1">
      <w:pPr>
        <w:ind w:firstLine="709"/>
        <w:rPr>
          <w:shd w:val="clear" w:color="auto" w:fill="FFFFFF"/>
        </w:rPr>
      </w:pPr>
      <w:r w:rsidRPr="009E4337">
        <w:rPr>
          <w:shd w:val="clear" w:color="auto" w:fill="FFFFFF"/>
        </w:rPr>
        <w:t>В зависимости от вида и масштаба аварии принимаются неотложные меры по проведению ремонтно-восстановительных и других работ, направленных на недопущение размораживания систем теплоснабжения и скорейшую подачу тепла в дома с центральным отоплением и социально значимые объекты.</w:t>
      </w:r>
    </w:p>
    <w:p w14:paraId="0477EA74" w14:textId="77777777" w:rsidR="00BE01A1" w:rsidRPr="009E4337" w:rsidRDefault="00BE01A1" w:rsidP="00BE01A1">
      <w:pPr>
        <w:ind w:firstLine="709"/>
        <w:rPr>
          <w:shd w:val="clear" w:color="auto" w:fill="FFFFFF"/>
        </w:rPr>
      </w:pPr>
      <w:r w:rsidRPr="009E4337">
        <w:rPr>
          <w:shd w:val="clear" w:color="auto" w:fill="FFFFFF"/>
        </w:rPr>
        <w:t xml:space="preserve">Для ликвидации аварий создаются и используются </w:t>
      </w:r>
    </w:p>
    <w:p w14:paraId="076A2781" w14:textId="77777777" w:rsidR="00BE01A1" w:rsidRPr="009E4337" w:rsidRDefault="00BE01A1">
      <w:pPr>
        <w:numPr>
          <w:ilvl w:val="0"/>
          <w:numId w:val="17"/>
        </w:numPr>
        <w:rPr>
          <w:shd w:val="clear" w:color="auto" w:fill="FFFFFF"/>
        </w:rPr>
      </w:pPr>
      <w:r w:rsidRPr="009E4337">
        <w:rPr>
          <w:shd w:val="clear" w:color="auto" w:fill="FFFFFF"/>
        </w:rPr>
        <w:t>резервы финансовых и материальных ресурсов муниципального образования,</w:t>
      </w:r>
    </w:p>
    <w:p w14:paraId="0E7A3EA8" w14:textId="77777777" w:rsidR="00BE01A1" w:rsidRPr="009E4337" w:rsidRDefault="00BE01A1">
      <w:pPr>
        <w:numPr>
          <w:ilvl w:val="0"/>
          <w:numId w:val="17"/>
        </w:numPr>
        <w:rPr>
          <w:shd w:val="clear" w:color="auto" w:fill="FFFFFF"/>
        </w:rPr>
      </w:pPr>
      <w:r w:rsidRPr="009E4337">
        <w:rPr>
          <w:shd w:val="clear" w:color="auto" w:fill="FFFFFF"/>
        </w:rPr>
        <w:t>резервы финансовых материальных ресурсов организаций.</w:t>
      </w:r>
    </w:p>
    <w:p w14:paraId="02C26EC1" w14:textId="77777777" w:rsidR="00BE01A1" w:rsidRPr="009E4337" w:rsidRDefault="00BE01A1" w:rsidP="00BE01A1">
      <w:pPr>
        <w:ind w:firstLine="709"/>
        <w:rPr>
          <w:shd w:val="clear" w:color="auto" w:fill="FFFFFF"/>
        </w:rPr>
      </w:pPr>
      <w:r w:rsidRPr="009E4337">
        <w:rPr>
          <w:shd w:val="clear" w:color="auto" w:fill="FFFFFF"/>
        </w:rPr>
        <w:t xml:space="preserve">Объемы резервов финансовых ресурсов (резервных фондов) определяются ежегодно и утверждаются нормативным правовым актом и должны обеспечивать проведение аварийно-восстановительных работ в нормативные сроки. </w:t>
      </w:r>
    </w:p>
    <w:p w14:paraId="781F8CAB" w14:textId="77777777" w:rsidR="00BE01A1" w:rsidRPr="009E4337" w:rsidRDefault="00BE01A1" w:rsidP="00BE01A1">
      <w:pPr>
        <w:ind w:firstLine="709"/>
        <w:rPr>
          <w:shd w:val="clear" w:color="auto" w:fill="FFFFFF"/>
        </w:rPr>
      </w:pPr>
      <w:r w:rsidRPr="009E4337">
        <w:rPr>
          <w:shd w:val="clear" w:color="auto" w:fill="FFFFFF"/>
        </w:rPr>
        <w:t>Время готовности к работам по ликвидации аварии- 45 мин. При возникновении крупномасштабной аварии, срок ликвидации последствий более 12 часов.</w:t>
      </w:r>
    </w:p>
    <w:p w14:paraId="6D6482EB" w14:textId="77777777" w:rsidR="00BE01A1" w:rsidRPr="009E4337" w:rsidRDefault="00BE01A1" w:rsidP="00BE01A1">
      <w:pPr>
        <w:pStyle w:val="21"/>
      </w:pPr>
      <w:bookmarkStart w:id="686" w:name="_Toc72492584"/>
      <w:bookmarkStart w:id="687" w:name="_Toc111799172"/>
      <w:bookmarkStart w:id="688" w:name="_Toc112915742"/>
      <w:bookmarkStart w:id="689" w:name="_Toc129439080"/>
      <w:bookmarkStart w:id="690" w:name="_Toc141885067"/>
      <w:bookmarkStart w:id="691" w:name="_Toc151552352"/>
      <w:bookmarkStart w:id="692" w:name="_Toc158278830"/>
      <w:bookmarkStart w:id="693" w:name="_Toc183331924"/>
      <w:r w:rsidRPr="009E4337">
        <w:t>19.8 Порядок действий по ликвидации аварий на теплопроизводящих объектах и тепловых сетях</w:t>
      </w:r>
      <w:bookmarkEnd w:id="686"/>
      <w:bookmarkEnd w:id="687"/>
      <w:bookmarkEnd w:id="688"/>
      <w:bookmarkEnd w:id="689"/>
      <w:bookmarkEnd w:id="690"/>
      <w:bookmarkEnd w:id="691"/>
      <w:bookmarkEnd w:id="692"/>
      <w:bookmarkEnd w:id="693"/>
    </w:p>
    <w:p w14:paraId="43FF5972" w14:textId="77777777" w:rsidR="00BE01A1" w:rsidRPr="009E4337" w:rsidRDefault="00BE01A1" w:rsidP="00BE01A1">
      <w:pPr>
        <w:ind w:firstLine="709"/>
        <w:rPr>
          <w:shd w:val="clear" w:color="auto" w:fill="FFFFFF"/>
        </w:rPr>
      </w:pPr>
      <w:r w:rsidRPr="009E4337">
        <w:rPr>
          <w:shd w:val="clear" w:color="auto" w:fill="FFFFFF"/>
        </w:rPr>
        <w:t>Планирование и организация ремонтно-восстановительных работ на тепло-производящих объектах (далее — ТПО) и тепловых сетях (далее – ТС) осуществляется руководством организации, эксплуатирующей ТПО (ТС).</w:t>
      </w:r>
    </w:p>
    <w:p w14:paraId="36174FCB" w14:textId="77777777" w:rsidR="00BE01A1" w:rsidRPr="009E4337" w:rsidRDefault="00BE01A1" w:rsidP="00BE01A1">
      <w:pPr>
        <w:ind w:firstLine="709"/>
        <w:rPr>
          <w:shd w:val="clear" w:color="auto" w:fill="FFFFFF"/>
        </w:rPr>
      </w:pPr>
      <w:r w:rsidRPr="009E4337">
        <w:rPr>
          <w:shd w:val="clear" w:color="auto" w:fill="FFFFFF"/>
        </w:rPr>
        <w:t>Принятию решения на ликвидацию аварии предшествует оценка сложившейся обстановки, масштаба аварии и возможных последствий.</w:t>
      </w:r>
    </w:p>
    <w:p w14:paraId="375CEF5F" w14:textId="77777777" w:rsidR="00BE01A1" w:rsidRPr="009E4337" w:rsidRDefault="00BE01A1" w:rsidP="00BE01A1">
      <w:pPr>
        <w:ind w:firstLine="709"/>
        <w:rPr>
          <w:shd w:val="clear" w:color="auto" w:fill="FFFFFF"/>
        </w:rPr>
      </w:pPr>
      <w:r w:rsidRPr="009E4337">
        <w:rPr>
          <w:shd w:val="clear" w:color="auto" w:fill="FFFFFF"/>
        </w:rPr>
        <w:t>Работы проводятся на основании нормативных и распорядительных документов оформляемых организатором работ.</w:t>
      </w:r>
    </w:p>
    <w:p w14:paraId="0357D413" w14:textId="77777777" w:rsidR="00BE01A1" w:rsidRPr="009E4337" w:rsidRDefault="00BE01A1" w:rsidP="00BE01A1">
      <w:pPr>
        <w:ind w:firstLine="709"/>
        <w:rPr>
          <w:shd w:val="clear" w:color="auto" w:fill="FFFFFF"/>
        </w:rPr>
      </w:pPr>
      <w:r w:rsidRPr="009E4337">
        <w:rPr>
          <w:shd w:val="clear" w:color="auto" w:fill="FFFFFF"/>
        </w:rPr>
        <w:t>К работам привлекаются аварийно-ремонтные бригады, специальная техника и оборудование организаций, в ведении которых находятся ТПО (ТС) в круглосуточном режиме, посменно.</w:t>
      </w:r>
    </w:p>
    <w:p w14:paraId="5B6F9818" w14:textId="77777777" w:rsidR="00BE01A1" w:rsidRPr="009E4337" w:rsidRDefault="00BE01A1" w:rsidP="00BE01A1">
      <w:pPr>
        <w:ind w:firstLine="709"/>
        <w:rPr>
          <w:shd w:val="clear" w:color="auto" w:fill="FFFFFF"/>
        </w:rPr>
      </w:pPr>
      <w:r w:rsidRPr="009E4337">
        <w:rPr>
          <w:shd w:val="clear" w:color="auto" w:fill="FFFFFF"/>
        </w:rPr>
        <w:t>О сложившейся обстановке население информируется администрацией муниципального образования, эксплуатирующей организацией через местную систему оповещения и информирования.</w:t>
      </w:r>
    </w:p>
    <w:p w14:paraId="632ABD96" w14:textId="77777777" w:rsidR="00BE01A1" w:rsidRPr="009E4337" w:rsidRDefault="00BE01A1" w:rsidP="00BE01A1">
      <w:pPr>
        <w:ind w:firstLine="709"/>
        <w:rPr>
          <w:shd w:val="clear" w:color="auto" w:fill="FFFFFF"/>
        </w:rPr>
      </w:pPr>
      <w:r w:rsidRPr="009E4337">
        <w:rPr>
          <w:shd w:val="clear" w:color="auto" w:fill="FFFFFF"/>
        </w:rPr>
        <w:t>В случае необходимости привлечения дополнительных сил и средств к работам, руководитель работ докладывает Главе администрации муниципального образования, председателю комиссии по предупреждению и ликвидации чрезвычайных ситуаций и обеспечению пожарной безопасности.</w:t>
      </w:r>
    </w:p>
    <w:p w14:paraId="79B820C5" w14:textId="77777777" w:rsidR="00BE01A1" w:rsidRPr="009E4337" w:rsidRDefault="00BE01A1" w:rsidP="00BE01A1">
      <w:pPr>
        <w:ind w:firstLine="709"/>
        <w:rPr>
          <w:shd w:val="clear" w:color="auto" w:fill="FFFFFF"/>
        </w:rPr>
      </w:pPr>
      <w:r w:rsidRPr="009E4337">
        <w:rPr>
          <w:shd w:val="clear" w:color="auto" w:fill="FFFFFF"/>
        </w:rPr>
        <w:t>При угрозе возникновения чрезвычайной ситуации в результате аварии (аварийном отключении коммунально-технических систем жизнеобеспечения населения в жилых домах на сутки и более, а также в условиях критически низких температур окружающего воздуха) рабо</w:t>
      </w:r>
      <w:r w:rsidRPr="009E4337">
        <w:rPr>
          <w:shd w:val="clear" w:color="auto" w:fill="FFFFFF"/>
        </w:rPr>
        <w:lastRenderedPageBreak/>
        <w:t>ты координирует комиссия по предупреждению и ликвидации чрезвычайных ситуаций и обеспечению пожарной безопасности.</w:t>
      </w:r>
    </w:p>
    <w:p w14:paraId="27CE1A62" w14:textId="77777777" w:rsidR="00BE01A1" w:rsidRPr="009E4337" w:rsidRDefault="00BE01A1" w:rsidP="00BE01A1"/>
    <w:p w14:paraId="28D6DBF9" w14:textId="2583CDA0" w:rsidR="00BE01A1" w:rsidRPr="009E4337" w:rsidRDefault="00BE01A1" w:rsidP="00BE01A1">
      <w:pPr>
        <w:pStyle w:val="aff8"/>
        <w:rPr>
          <w:bCs w:val="0"/>
        </w:rPr>
      </w:pPr>
      <w:r w:rsidRPr="009E4337">
        <w:t xml:space="preserve">Таблица </w:t>
      </w:r>
      <w:r w:rsidR="0075452D" w:rsidRPr="009E4337">
        <w:fldChar w:fldCharType="begin"/>
      </w:r>
      <w:r w:rsidR="0075452D" w:rsidRPr="009E4337">
        <w:instrText xml:space="preserve"> SEQ Таблица \* ARABIC </w:instrText>
      </w:r>
      <w:r w:rsidR="0075452D" w:rsidRPr="009E4337">
        <w:fldChar w:fldCharType="separate"/>
      </w:r>
      <w:r w:rsidR="00421AC7">
        <w:rPr>
          <w:noProof/>
        </w:rPr>
        <w:t>67</w:t>
      </w:r>
      <w:r w:rsidR="0075452D" w:rsidRPr="009E4337">
        <w:rPr>
          <w:noProof/>
        </w:rPr>
        <w:fldChar w:fldCharType="end"/>
      </w:r>
      <w:r w:rsidRPr="009E4337">
        <w:t xml:space="preserve"> - Мероприятия при аварийном отключении коммунально-технических систем жизнеобеспечения населения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1"/>
        <w:gridCol w:w="5350"/>
        <w:gridCol w:w="2033"/>
        <w:gridCol w:w="2221"/>
      </w:tblGrid>
      <w:tr w:rsidR="009E4337" w:rsidRPr="009E4337" w14:paraId="5D11FF60" w14:textId="77777777" w:rsidTr="00E65DEE">
        <w:trPr>
          <w:tblHeader/>
        </w:trPr>
        <w:tc>
          <w:tcPr>
            <w:tcW w:w="346" w:type="pct"/>
          </w:tcPr>
          <w:p w14:paraId="55C1A60A" w14:textId="77777777" w:rsidR="00BE01A1" w:rsidRPr="009E4337" w:rsidRDefault="00BE01A1" w:rsidP="00E65DEE">
            <w:pPr>
              <w:tabs>
                <w:tab w:val="left" w:pos="0"/>
              </w:tabs>
              <w:rPr>
                <w:b/>
                <w:bCs/>
                <w:sz w:val="22"/>
                <w:lang w:val="x-none"/>
              </w:rPr>
            </w:pPr>
            <w:r w:rsidRPr="009E4337">
              <w:rPr>
                <w:b/>
                <w:bCs/>
                <w:sz w:val="22"/>
                <w:lang w:val="x-none"/>
              </w:rPr>
              <w:t>№ п/п</w:t>
            </w:r>
          </w:p>
        </w:tc>
        <w:tc>
          <w:tcPr>
            <w:tcW w:w="2763" w:type="pct"/>
          </w:tcPr>
          <w:p w14:paraId="010BAB86" w14:textId="77777777" w:rsidR="00BE01A1" w:rsidRPr="009E4337" w:rsidRDefault="00BE01A1" w:rsidP="00E65DEE">
            <w:pPr>
              <w:jc w:val="center"/>
              <w:rPr>
                <w:sz w:val="22"/>
              </w:rPr>
            </w:pPr>
            <w:r w:rsidRPr="009E4337">
              <w:rPr>
                <w:sz w:val="22"/>
              </w:rPr>
              <w:t>Мероприятия</w:t>
            </w:r>
          </w:p>
        </w:tc>
        <w:tc>
          <w:tcPr>
            <w:tcW w:w="873" w:type="pct"/>
          </w:tcPr>
          <w:p w14:paraId="37BFD7A5" w14:textId="77777777" w:rsidR="00BE01A1" w:rsidRPr="009E4337" w:rsidRDefault="00BE01A1" w:rsidP="00E65DEE">
            <w:pPr>
              <w:jc w:val="center"/>
              <w:rPr>
                <w:sz w:val="22"/>
              </w:rPr>
            </w:pPr>
            <w:r w:rsidRPr="009E4337">
              <w:rPr>
                <w:sz w:val="22"/>
              </w:rPr>
              <w:t>Срок исполнения</w:t>
            </w:r>
          </w:p>
        </w:tc>
        <w:tc>
          <w:tcPr>
            <w:tcW w:w="1018" w:type="pct"/>
          </w:tcPr>
          <w:p w14:paraId="55C0B5F9" w14:textId="77777777" w:rsidR="00BE01A1" w:rsidRPr="009E4337" w:rsidRDefault="00BE01A1" w:rsidP="00E65DEE">
            <w:pPr>
              <w:jc w:val="center"/>
              <w:rPr>
                <w:sz w:val="22"/>
              </w:rPr>
            </w:pPr>
            <w:r w:rsidRPr="009E4337">
              <w:rPr>
                <w:sz w:val="22"/>
              </w:rPr>
              <w:t>Исполнитель</w:t>
            </w:r>
          </w:p>
        </w:tc>
      </w:tr>
      <w:tr w:rsidR="009E4337" w:rsidRPr="009E4337" w14:paraId="1F08423F" w14:textId="77777777" w:rsidTr="00E65DEE">
        <w:tc>
          <w:tcPr>
            <w:tcW w:w="5000" w:type="pct"/>
            <w:gridSpan w:val="4"/>
          </w:tcPr>
          <w:p w14:paraId="167EF1A0" w14:textId="77777777" w:rsidR="00BE01A1" w:rsidRPr="009E4337" w:rsidRDefault="00BE01A1" w:rsidP="00E65DEE">
            <w:pPr>
              <w:tabs>
                <w:tab w:val="left" w:pos="0"/>
              </w:tabs>
              <w:rPr>
                <w:b/>
                <w:bCs/>
                <w:sz w:val="22"/>
                <w:lang w:val="x-none"/>
              </w:rPr>
            </w:pPr>
            <w:r w:rsidRPr="009E4337">
              <w:rPr>
                <w:b/>
                <w:bCs/>
                <w:sz w:val="22"/>
                <w:lang w:val="x-none"/>
              </w:rPr>
              <w:t>При возникновении аварии на коммунальных системах жизнеобеспечения</w:t>
            </w:r>
          </w:p>
        </w:tc>
      </w:tr>
      <w:tr w:rsidR="009E4337" w:rsidRPr="009E4337" w14:paraId="4EABAC84" w14:textId="77777777" w:rsidTr="00E65DEE">
        <w:tc>
          <w:tcPr>
            <w:tcW w:w="346" w:type="pct"/>
          </w:tcPr>
          <w:p w14:paraId="1AE22A6E" w14:textId="77777777" w:rsidR="00BE01A1" w:rsidRPr="009E4337" w:rsidRDefault="00BE01A1" w:rsidP="00E65DEE">
            <w:pPr>
              <w:tabs>
                <w:tab w:val="left" w:pos="0"/>
              </w:tabs>
              <w:rPr>
                <w:b/>
                <w:bCs/>
                <w:sz w:val="22"/>
                <w:lang w:val="x-none"/>
              </w:rPr>
            </w:pPr>
            <w:r w:rsidRPr="009E4337">
              <w:rPr>
                <w:b/>
                <w:bCs/>
                <w:sz w:val="22"/>
                <w:lang w:val="x-none"/>
              </w:rPr>
              <w:t>1.</w:t>
            </w:r>
          </w:p>
        </w:tc>
        <w:tc>
          <w:tcPr>
            <w:tcW w:w="2763" w:type="pct"/>
          </w:tcPr>
          <w:p w14:paraId="718272A2" w14:textId="77777777" w:rsidR="00BE01A1" w:rsidRPr="009E4337" w:rsidRDefault="00BE01A1" w:rsidP="00E65DEE">
            <w:pPr>
              <w:rPr>
                <w:sz w:val="22"/>
              </w:rPr>
            </w:pPr>
            <w:r w:rsidRPr="009E4337">
              <w:rPr>
                <w:sz w:val="22"/>
              </w:rPr>
              <w:t>При поступлении информации (сигнала) об аварии на коммунально-технических системах жизнеобеспечения населения:</w:t>
            </w:r>
          </w:p>
          <w:p w14:paraId="3474A54B" w14:textId="77777777" w:rsidR="00BE01A1" w:rsidRPr="009E4337" w:rsidRDefault="00BE01A1" w:rsidP="00E65DEE">
            <w:pPr>
              <w:rPr>
                <w:sz w:val="22"/>
              </w:rPr>
            </w:pPr>
            <w:r w:rsidRPr="009E4337">
              <w:rPr>
                <w:sz w:val="22"/>
              </w:rPr>
              <w:t>определение объема последствий аварийной ситуации (количество жилых домов, котельных, водозаборов, учреждений социальных объектов);</w:t>
            </w:r>
          </w:p>
          <w:p w14:paraId="79F5EC35" w14:textId="77777777" w:rsidR="00BE01A1" w:rsidRPr="009E4337" w:rsidRDefault="00BE01A1" w:rsidP="00E65DEE">
            <w:pPr>
              <w:rPr>
                <w:sz w:val="22"/>
              </w:rPr>
            </w:pPr>
            <w:r w:rsidRPr="009E4337">
              <w:rPr>
                <w:sz w:val="22"/>
              </w:rPr>
              <w:t>принятие мер по бесперебойному обеспечению теплом и электроэнергией объектов жизнеобеспечения населения муниципального образования;</w:t>
            </w:r>
          </w:p>
          <w:p w14:paraId="6A73B5C5" w14:textId="77777777" w:rsidR="00BE01A1" w:rsidRPr="009E4337" w:rsidRDefault="00BE01A1" w:rsidP="00E65DEE">
            <w:pPr>
              <w:rPr>
                <w:sz w:val="22"/>
              </w:rPr>
            </w:pPr>
            <w:r w:rsidRPr="009E4337">
              <w:rPr>
                <w:sz w:val="22"/>
              </w:rPr>
              <w:t>организация электроснабжения объектов жизнеобеспечения населения по обводным каналам;</w:t>
            </w:r>
          </w:p>
          <w:p w14:paraId="741144F8" w14:textId="77777777" w:rsidR="00BE01A1" w:rsidRPr="009E4337" w:rsidRDefault="00BE01A1" w:rsidP="00E65DEE">
            <w:pPr>
              <w:rPr>
                <w:sz w:val="22"/>
              </w:rPr>
            </w:pPr>
            <w:r w:rsidRPr="009E4337">
              <w:rPr>
                <w:sz w:val="22"/>
              </w:rPr>
              <w:t>организация работ по восстановлению линий электропередач и систем жизнеобеспечения при авариях на них;</w:t>
            </w:r>
          </w:p>
          <w:p w14:paraId="558FC857" w14:textId="77777777" w:rsidR="00BE01A1" w:rsidRPr="009E4337" w:rsidRDefault="00BE01A1" w:rsidP="00E65DEE">
            <w:pPr>
              <w:rPr>
                <w:sz w:val="22"/>
              </w:rPr>
            </w:pPr>
            <w:r w:rsidRPr="009E4337">
              <w:rPr>
                <w:sz w:val="22"/>
              </w:rPr>
              <w:t xml:space="preserve">принятие мер для обеспечения электроэнергией учреждений здравоохранения, общеобразовательных учреждений </w:t>
            </w:r>
          </w:p>
        </w:tc>
        <w:tc>
          <w:tcPr>
            <w:tcW w:w="873" w:type="pct"/>
          </w:tcPr>
          <w:p w14:paraId="0805A154" w14:textId="77777777" w:rsidR="00BE01A1" w:rsidRPr="009E4337" w:rsidRDefault="00BE01A1" w:rsidP="00E65DEE">
            <w:pPr>
              <w:rPr>
                <w:sz w:val="22"/>
              </w:rPr>
            </w:pPr>
            <w:r w:rsidRPr="009E4337">
              <w:rPr>
                <w:sz w:val="22"/>
              </w:rPr>
              <w:t xml:space="preserve">Немедленно </w:t>
            </w:r>
          </w:p>
          <w:p w14:paraId="5B0AC052" w14:textId="77777777" w:rsidR="00BE01A1" w:rsidRPr="009E4337" w:rsidRDefault="00BE01A1" w:rsidP="00E65DEE">
            <w:pPr>
              <w:rPr>
                <w:sz w:val="22"/>
              </w:rPr>
            </w:pPr>
          </w:p>
          <w:p w14:paraId="4680FB75" w14:textId="77777777" w:rsidR="00BE01A1" w:rsidRPr="009E4337" w:rsidRDefault="00BE01A1" w:rsidP="00E65DEE">
            <w:pPr>
              <w:rPr>
                <w:sz w:val="22"/>
              </w:rPr>
            </w:pPr>
          </w:p>
        </w:tc>
        <w:tc>
          <w:tcPr>
            <w:tcW w:w="1018" w:type="pct"/>
          </w:tcPr>
          <w:p w14:paraId="5D3B8008" w14:textId="77777777" w:rsidR="00BE01A1" w:rsidRPr="009E4337" w:rsidRDefault="00BE01A1" w:rsidP="00E65DEE">
            <w:pPr>
              <w:rPr>
                <w:sz w:val="22"/>
              </w:rPr>
            </w:pPr>
            <w:r w:rsidRPr="009E4337">
              <w:rPr>
                <w:sz w:val="22"/>
              </w:rPr>
              <w:t xml:space="preserve">Руководители объектов </w:t>
            </w:r>
            <w:r w:rsidRPr="009E4337">
              <w:rPr>
                <w:b/>
                <w:bCs/>
                <w:sz w:val="22"/>
              </w:rPr>
              <w:t>э</w:t>
            </w:r>
            <w:r w:rsidRPr="009E4337">
              <w:rPr>
                <w:sz w:val="22"/>
              </w:rPr>
              <w:t>лектро– водо – газо-, теплоснабжения</w:t>
            </w:r>
          </w:p>
        </w:tc>
      </w:tr>
      <w:tr w:rsidR="009E4337" w:rsidRPr="009E4337" w14:paraId="06E81179" w14:textId="77777777" w:rsidTr="00E65DEE">
        <w:tc>
          <w:tcPr>
            <w:tcW w:w="346" w:type="pct"/>
          </w:tcPr>
          <w:p w14:paraId="2B06163A" w14:textId="77777777" w:rsidR="00BE01A1" w:rsidRPr="009E4337" w:rsidRDefault="00BE01A1" w:rsidP="00E65DEE">
            <w:pPr>
              <w:rPr>
                <w:sz w:val="22"/>
              </w:rPr>
            </w:pPr>
            <w:r w:rsidRPr="009E4337">
              <w:rPr>
                <w:sz w:val="22"/>
              </w:rPr>
              <w:t>2.</w:t>
            </w:r>
          </w:p>
        </w:tc>
        <w:tc>
          <w:tcPr>
            <w:tcW w:w="2763" w:type="pct"/>
          </w:tcPr>
          <w:p w14:paraId="238F737B" w14:textId="77777777" w:rsidR="00BE01A1" w:rsidRPr="009E4337" w:rsidRDefault="00BE01A1" w:rsidP="00E65DEE">
            <w:pPr>
              <w:rPr>
                <w:sz w:val="22"/>
              </w:rPr>
            </w:pPr>
            <w:r w:rsidRPr="009E4337">
              <w:rPr>
                <w:sz w:val="22"/>
              </w:rPr>
              <w:t>Проверка работоспособности автономных источников питания и поддержание их в постоянной готовности, отправка автономных источников питания для обеспечения электроэнергией котельных, насосных станций, учреждений здравоохранения, общеобразовательных учреждений, подключение дополнительных источников энергоснабжения (освещения) для работы в темное время суток;</w:t>
            </w:r>
          </w:p>
          <w:p w14:paraId="514E094E" w14:textId="77777777" w:rsidR="00BE01A1" w:rsidRPr="009E4337" w:rsidRDefault="00BE01A1" w:rsidP="00E65DEE">
            <w:pPr>
              <w:rPr>
                <w:sz w:val="22"/>
              </w:rPr>
            </w:pPr>
            <w:r w:rsidRPr="009E4337">
              <w:rPr>
                <w:sz w:val="22"/>
              </w:rPr>
              <w:t>обеспечение бесперебойной подачи тепла в жилые кварталы.</w:t>
            </w:r>
          </w:p>
        </w:tc>
        <w:tc>
          <w:tcPr>
            <w:tcW w:w="873" w:type="pct"/>
          </w:tcPr>
          <w:p w14:paraId="39C7C416" w14:textId="77777777" w:rsidR="00BE01A1" w:rsidRPr="009E4337" w:rsidRDefault="00BE01A1" w:rsidP="00E65DEE">
            <w:pPr>
              <w:rPr>
                <w:sz w:val="22"/>
              </w:rPr>
            </w:pPr>
            <w:r w:rsidRPr="009E4337">
              <w:rPr>
                <w:sz w:val="22"/>
              </w:rPr>
              <w:t>Ч+ (0ч.30 мин.- 01.ч.00 мин)</w:t>
            </w:r>
          </w:p>
        </w:tc>
        <w:tc>
          <w:tcPr>
            <w:tcW w:w="1018" w:type="pct"/>
          </w:tcPr>
          <w:p w14:paraId="3FBA5629" w14:textId="77777777" w:rsidR="00BE01A1" w:rsidRPr="009E4337" w:rsidRDefault="00BE01A1" w:rsidP="00E65DEE">
            <w:pPr>
              <w:rPr>
                <w:sz w:val="22"/>
              </w:rPr>
            </w:pPr>
            <w:r w:rsidRPr="009E4337">
              <w:rPr>
                <w:sz w:val="22"/>
              </w:rPr>
              <w:t xml:space="preserve">Аварийно-восстановительные формирования </w:t>
            </w:r>
          </w:p>
          <w:p w14:paraId="6A883863" w14:textId="77777777" w:rsidR="00BE01A1" w:rsidRPr="009E4337" w:rsidRDefault="00BE01A1" w:rsidP="00E65DEE">
            <w:pPr>
              <w:rPr>
                <w:sz w:val="22"/>
              </w:rPr>
            </w:pPr>
            <w:r w:rsidRPr="009E4337">
              <w:rPr>
                <w:sz w:val="22"/>
              </w:rPr>
              <w:t> </w:t>
            </w:r>
          </w:p>
        </w:tc>
      </w:tr>
      <w:tr w:rsidR="009E4337" w:rsidRPr="009E4337" w14:paraId="2EDA407B" w14:textId="77777777" w:rsidTr="00E65DEE">
        <w:tc>
          <w:tcPr>
            <w:tcW w:w="346" w:type="pct"/>
          </w:tcPr>
          <w:p w14:paraId="0FF30AD4" w14:textId="77777777" w:rsidR="00BE01A1" w:rsidRPr="009E4337" w:rsidRDefault="00BE01A1" w:rsidP="00E65DEE">
            <w:pPr>
              <w:rPr>
                <w:sz w:val="22"/>
              </w:rPr>
            </w:pPr>
            <w:r w:rsidRPr="009E4337">
              <w:rPr>
                <w:sz w:val="22"/>
              </w:rPr>
              <w:t>3.</w:t>
            </w:r>
          </w:p>
        </w:tc>
        <w:tc>
          <w:tcPr>
            <w:tcW w:w="2763" w:type="pct"/>
          </w:tcPr>
          <w:p w14:paraId="79F31F82" w14:textId="77777777" w:rsidR="00BE01A1" w:rsidRPr="009E4337" w:rsidRDefault="00BE01A1" w:rsidP="00E65DEE">
            <w:pPr>
              <w:rPr>
                <w:sz w:val="22"/>
              </w:rPr>
            </w:pPr>
            <w:r w:rsidRPr="009E4337">
              <w:rPr>
                <w:sz w:val="22"/>
              </w:rPr>
              <w:t>При поступлении сигнала об аварии на коммунальных системах жизнеобеспечения:</w:t>
            </w:r>
          </w:p>
          <w:p w14:paraId="7F0CBCC7" w14:textId="77777777" w:rsidR="00BE01A1" w:rsidRPr="009E4337" w:rsidRDefault="00BE01A1" w:rsidP="00E65DEE">
            <w:pPr>
              <w:rPr>
                <w:sz w:val="22"/>
              </w:rPr>
            </w:pPr>
            <w:r w:rsidRPr="009E4337">
              <w:rPr>
                <w:sz w:val="22"/>
              </w:rPr>
              <w:t>доведение информации до заместителя главы администрации по ЖКХ и руководителя рабочей группы (его зама) оповещение и сбор рабочей и оперативной группы</w:t>
            </w:r>
          </w:p>
        </w:tc>
        <w:tc>
          <w:tcPr>
            <w:tcW w:w="873" w:type="pct"/>
          </w:tcPr>
          <w:p w14:paraId="26B3168E" w14:textId="77777777" w:rsidR="00BE01A1" w:rsidRPr="009E4337" w:rsidRDefault="00BE01A1" w:rsidP="00E65DEE">
            <w:pPr>
              <w:rPr>
                <w:sz w:val="22"/>
              </w:rPr>
            </w:pPr>
            <w:r w:rsidRPr="009E4337">
              <w:rPr>
                <w:sz w:val="22"/>
              </w:rPr>
              <w:t>Немедленно</w:t>
            </w:r>
          </w:p>
          <w:p w14:paraId="3F750D98" w14:textId="77777777" w:rsidR="00BE01A1" w:rsidRPr="009E4337" w:rsidRDefault="00BE01A1" w:rsidP="00E65DEE">
            <w:pPr>
              <w:rPr>
                <w:sz w:val="22"/>
              </w:rPr>
            </w:pPr>
            <w:r w:rsidRPr="009E4337">
              <w:rPr>
                <w:sz w:val="22"/>
              </w:rPr>
              <w:t>Ч+1ч. 30мин.</w:t>
            </w:r>
          </w:p>
        </w:tc>
        <w:tc>
          <w:tcPr>
            <w:tcW w:w="1018" w:type="pct"/>
          </w:tcPr>
          <w:p w14:paraId="0897490E" w14:textId="77777777" w:rsidR="00BE01A1" w:rsidRPr="009E4337" w:rsidRDefault="00BE01A1" w:rsidP="00E65DEE">
            <w:pPr>
              <w:rPr>
                <w:sz w:val="22"/>
              </w:rPr>
            </w:pPr>
            <w:r w:rsidRPr="009E4337">
              <w:rPr>
                <w:sz w:val="22"/>
              </w:rPr>
              <w:t xml:space="preserve">Оперативный дежурный ЕДДС </w:t>
            </w:r>
          </w:p>
        </w:tc>
      </w:tr>
      <w:tr w:rsidR="009E4337" w:rsidRPr="009E4337" w14:paraId="162BA0A7" w14:textId="77777777" w:rsidTr="00E65DEE">
        <w:tc>
          <w:tcPr>
            <w:tcW w:w="346" w:type="pct"/>
          </w:tcPr>
          <w:p w14:paraId="05E87079" w14:textId="77777777" w:rsidR="00BE01A1" w:rsidRPr="009E4337" w:rsidRDefault="00BE01A1" w:rsidP="00E65DEE">
            <w:pPr>
              <w:rPr>
                <w:sz w:val="22"/>
              </w:rPr>
            </w:pPr>
            <w:r w:rsidRPr="009E4337">
              <w:rPr>
                <w:sz w:val="22"/>
              </w:rPr>
              <w:t>4.</w:t>
            </w:r>
          </w:p>
        </w:tc>
        <w:tc>
          <w:tcPr>
            <w:tcW w:w="2763" w:type="pct"/>
          </w:tcPr>
          <w:p w14:paraId="412F97DE" w14:textId="77777777" w:rsidR="00BE01A1" w:rsidRPr="009E4337" w:rsidRDefault="00BE01A1" w:rsidP="00E65DEE">
            <w:pPr>
              <w:rPr>
                <w:sz w:val="22"/>
              </w:rPr>
            </w:pPr>
            <w:r w:rsidRPr="009E4337">
              <w:rPr>
                <w:sz w:val="22"/>
              </w:rPr>
              <w:t>Проведение расчетов по устойчивости функционирования систем отопления в условиях критически низких температур при отсутствии энергоснабжения и выдача рекомендаций в администрации района.</w:t>
            </w:r>
          </w:p>
        </w:tc>
        <w:tc>
          <w:tcPr>
            <w:tcW w:w="873" w:type="pct"/>
          </w:tcPr>
          <w:p w14:paraId="59E1E52E" w14:textId="77777777" w:rsidR="00BE01A1" w:rsidRPr="009E4337" w:rsidRDefault="00BE01A1" w:rsidP="00E65DEE">
            <w:pPr>
              <w:rPr>
                <w:sz w:val="22"/>
              </w:rPr>
            </w:pPr>
            <w:r w:rsidRPr="009E4337">
              <w:rPr>
                <w:sz w:val="22"/>
              </w:rPr>
              <w:t>Ч+ 2ч.00мин.</w:t>
            </w:r>
          </w:p>
        </w:tc>
        <w:tc>
          <w:tcPr>
            <w:tcW w:w="1018" w:type="pct"/>
          </w:tcPr>
          <w:p w14:paraId="4A220521" w14:textId="77777777" w:rsidR="00BE01A1" w:rsidRPr="009E4337" w:rsidRDefault="00BE01A1" w:rsidP="00E65DEE">
            <w:pPr>
              <w:rPr>
                <w:sz w:val="22"/>
              </w:rPr>
            </w:pPr>
            <w:r w:rsidRPr="009E4337">
              <w:rPr>
                <w:sz w:val="22"/>
              </w:rPr>
              <w:t>Рабочая и Оперативная группа</w:t>
            </w:r>
          </w:p>
        </w:tc>
      </w:tr>
      <w:tr w:rsidR="009E4337" w:rsidRPr="009E4337" w14:paraId="435F2980" w14:textId="77777777" w:rsidTr="00E65DEE">
        <w:tc>
          <w:tcPr>
            <w:tcW w:w="346" w:type="pct"/>
          </w:tcPr>
          <w:p w14:paraId="22BEDC18" w14:textId="77777777" w:rsidR="00BE01A1" w:rsidRPr="009E4337" w:rsidRDefault="00BE01A1" w:rsidP="00E65DEE">
            <w:pPr>
              <w:rPr>
                <w:sz w:val="22"/>
              </w:rPr>
            </w:pPr>
            <w:r w:rsidRPr="009E4337">
              <w:rPr>
                <w:sz w:val="22"/>
              </w:rPr>
              <w:t>5.</w:t>
            </w:r>
          </w:p>
        </w:tc>
        <w:tc>
          <w:tcPr>
            <w:tcW w:w="2763" w:type="pct"/>
          </w:tcPr>
          <w:p w14:paraId="0F0E4BC1" w14:textId="77777777" w:rsidR="00BE01A1" w:rsidRPr="009E4337" w:rsidRDefault="00BE01A1" w:rsidP="00E65DEE">
            <w:pPr>
              <w:rPr>
                <w:sz w:val="22"/>
              </w:rPr>
            </w:pPr>
            <w:r w:rsidRPr="009E4337">
              <w:rPr>
                <w:sz w:val="22"/>
              </w:rPr>
              <w:t>Организация работы оперативной группы</w:t>
            </w:r>
          </w:p>
        </w:tc>
        <w:tc>
          <w:tcPr>
            <w:tcW w:w="873" w:type="pct"/>
          </w:tcPr>
          <w:p w14:paraId="327CE615" w14:textId="77777777" w:rsidR="00BE01A1" w:rsidRPr="009E4337" w:rsidRDefault="00BE01A1" w:rsidP="00E65DEE">
            <w:pPr>
              <w:rPr>
                <w:sz w:val="22"/>
              </w:rPr>
            </w:pPr>
            <w:r w:rsidRPr="009E4337">
              <w:rPr>
                <w:sz w:val="22"/>
              </w:rPr>
              <w:t>Ч+2ч.30 мин.</w:t>
            </w:r>
          </w:p>
        </w:tc>
        <w:tc>
          <w:tcPr>
            <w:tcW w:w="1018" w:type="pct"/>
          </w:tcPr>
          <w:p w14:paraId="7C938B97" w14:textId="77777777" w:rsidR="00BE01A1" w:rsidRPr="009E4337" w:rsidRDefault="00BE01A1" w:rsidP="00E65DEE">
            <w:pPr>
              <w:rPr>
                <w:sz w:val="22"/>
              </w:rPr>
            </w:pPr>
            <w:r w:rsidRPr="009E4337">
              <w:rPr>
                <w:sz w:val="22"/>
              </w:rPr>
              <w:t>Руководитель оперативной группы</w:t>
            </w:r>
          </w:p>
        </w:tc>
      </w:tr>
      <w:tr w:rsidR="009E4337" w:rsidRPr="009E4337" w14:paraId="70D799F7" w14:textId="77777777" w:rsidTr="00E65DEE">
        <w:tc>
          <w:tcPr>
            <w:tcW w:w="346" w:type="pct"/>
          </w:tcPr>
          <w:p w14:paraId="34C7E0E7" w14:textId="77777777" w:rsidR="00BE01A1" w:rsidRPr="009E4337" w:rsidRDefault="00BE01A1" w:rsidP="00E65DEE">
            <w:pPr>
              <w:rPr>
                <w:sz w:val="22"/>
              </w:rPr>
            </w:pPr>
            <w:r w:rsidRPr="009E4337">
              <w:rPr>
                <w:sz w:val="22"/>
              </w:rPr>
              <w:t>6.</w:t>
            </w:r>
          </w:p>
        </w:tc>
        <w:tc>
          <w:tcPr>
            <w:tcW w:w="2763" w:type="pct"/>
          </w:tcPr>
          <w:p w14:paraId="730BC9BE" w14:textId="77777777" w:rsidR="00BE01A1" w:rsidRPr="009E4337" w:rsidRDefault="00BE01A1" w:rsidP="00E65DEE">
            <w:pPr>
              <w:rPr>
                <w:sz w:val="22"/>
              </w:rPr>
            </w:pPr>
            <w:r w:rsidRPr="009E4337">
              <w:rPr>
                <w:sz w:val="22"/>
              </w:rPr>
              <w:t>Выезд оперативной группы МО в район населенного пункта, в котором произошла авария. Проведение анализа обстановки, определение возможных последствий аварии и необходимых сил и средств для ее ликвидации. Определение котельных, учреждений здравоохранения, общеобразовательных учреждений, попадающих в зону возможной аварийной ситуации.</w:t>
            </w:r>
          </w:p>
        </w:tc>
        <w:tc>
          <w:tcPr>
            <w:tcW w:w="873" w:type="pct"/>
          </w:tcPr>
          <w:p w14:paraId="26477756" w14:textId="77777777" w:rsidR="00BE01A1" w:rsidRPr="009E4337" w:rsidRDefault="00BE01A1" w:rsidP="00E65DEE">
            <w:pPr>
              <w:rPr>
                <w:sz w:val="22"/>
              </w:rPr>
            </w:pPr>
            <w:r w:rsidRPr="009E4337">
              <w:rPr>
                <w:sz w:val="22"/>
              </w:rPr>
              <w:t>Ч+(2ч.00мин -3 час.</w:t>
            </w:r>
          </w:p>
          <w:p w14:paraId="1EB9D4B8" w14:textId="77777777" w:rsidR="00BE01A1" w:rsidRPr="009E4337" w:rsidRDefault="00BE01A1" w:rsidP="00E65DEE">
            <w:pPr>
              <w:rPr>
                <w:sz w:val="22"/>
              </w:rPr>
            </w:pPr>
            <w:r w:rsidRPr="009E4337">
              <w:rPr>
                <w:sz w:val="22"/>
              </w:rPr>
              <w:t>00мин).</w:t>
            </w:r>
          </w:p>
        </w:tc>
        <w:tc>
          <w:tcPr>
            <w:tcW w:w="1018" w:type="pct"/>
          </w:tcPr>
          <w:p w14:paraId="5A224C57" w14:textId="77777777" w:rsidR="00BE01A1" w:rsidRPr="009E4337" w:rsidRDefault="00BE01A1">
            <w:pPr>
              <w:numPr>
                <w:ilvl w:val="0"/>
                <w:numId w:val="16"/>
              </w:numPr>
              <w:suppressAutoHyphens/>
              <w:ind w:left="0" w:firstLine="0"/>
              <w:rPr>
                <w:sz w:val="22"/>
                <w:lang w:val="x-none"/>
              </w:rPr>
            </w:pPr>
            <w:r w:rsidRPr="009E4337">
              <w:rPr>
                <w:sz w:val="22"/>
                <w:lang w:val="x-none"/>
              </w:rPr>
              <w:t>Руководитель рабочей группы</w:t>
            </w:r>
          </w:p>
        </w:tc>
      </w:tr>
      <w:tr w:rsidR="009E4337" w:rsidRPr="009E4337" w14:paraId="45592E6C" w14:textId="77777777" w:rsidTr="00E65DEE">
        <w:tc>
          <w:tcPr>
            <w:tcW w:w="346" w:type="pct"/>
          </w:tcPr>
          <w:p w14:paraId="1A3A9C4F" w14:textId="77777777" w:rsidR="00BE01A1" w:rsidRPr="009E4337" w:rsidRDefault="00BE01A1" w:rsidP="00E65DEE">
            <w:pPr>
              <w:rPr>
                <w:sz w:val="22"/>
              </w:rPr>
            </w:pPr>
            <w:r w:rsidRPr="009E4337">
              <w:rPr>
                <w:sz w:val="22"/>
              </w:rPr>
              <w:t>7.</w:t>
            </w:r>
          </w:p>
        </w:tc>
        <w:tc>
          <w:tcPr>
            <w:tcW w:w="2763" w:type="pct"/>
          </w:tcPr>
          <w:p w14:paraId="558B34AD" w14:textId="77777777" w:rsidR="00BE01A1" w:rsidRPr="009E4337" w:rsidRDefault="00BE01A1" w:rsidP="00E65DEE">
            <w:pPr>
              <w:rPr>
                <w:sz w:val="22"/>
              </w:rPr>
            </w:pPr>
            <w:r w:rsidRPr="009E4337">
              <w:rPr>
                <w:sz w:val="22"/>
              </w:rPr>
              <w:t xml:space="preserve">Организация несения круглосуточного дежурства руководящего состава администрации муниципального </w:t>
            </w:r>
            <w:r w:rsidRPr="009E4337">
              <w:rPr>
                <w:sz w:val="22"/>
              </w:rPr>
              <w:lastRenderedPageBreak/>
              <w:t>образования</w:t>
            </w:r>
          </w:p>
        </w:tc>
        <w:tc>
          <w:tcPr>
            <w:tcW w:w="873" w:type="pct"/>
          </w:tcPr>
          <w:p w14:paraId="5870B09B" w14:textId="77777777" w:rsidR="00BE01A1" w:rsidRPr="009E4337" w:rsidRDefault="00BE01A1" w:rsidP="00E65DEE">
            <w:pPr>
              <w:rPr>
                <w:sz w:val="22"/>
              </w:rPr>
            </w:pPr>
            <w:r w:rsidRPr="009E4337">
              <w:rPr>
                <w:sz w:val="22"/>
              </w:rPr>
              <w:lastRenderedPageBreak/>
              <w:t>Ч+3ч.00мин.</w:t>
            </w:r>
          </w:p>
        </w:tc>
        <w:tc>
          <w:tcPr>
            <w:tcW w:w="1018" w:type="pct"/>
          </w:tcPr>
          <w:p w14:paraId="76340964" w14:textId="77777777" w:rsidR="00BE01A1" w:rsidRPr="009E4337" w:rsidRDefault="00BE01A1" w:rsidP="00E65DEE">
            <w:pPr>
              <w:rPr>
                <w:sz w:val="22"/>
              </w:rPr>
            </w:pPr>
            <w:r w:rsidRPr="009E4337">
              <w:rPr>
                <w:sz w:val="22"/>
              </w:rPr>
              <w:t>Оперативная группа</w:t>
            </w:r>
          </w:p>
        </w:tc>
      </w:tr>
      <w:tr w:rsidR="009E4337" w:rsidRPr="009E4337" w14:paraId="11B0DAC6" w14:textId="77777777" w:rsidTr="00E65DEE">
        <w:tc>
          <w:tcPr>
            <w:tcW w:w="346" w:type="pct"/>
          </w:tcPr>
          <w:p w14:paraId="0956D10F" w14:textId="77777777" w:rsidR="00BE01A1" w:rsidRPr="009E4337" w:rsidRDefault="00BE01A1" w:rsidP="00E65DEE">
            <w:pPr>
              <w:rPr>
                <w:sz w:val="22"/>
              </w:rPr>
            </w:pPr>
            <w:r w:rsidRPr="009E4337">
              <w:rPr>
                <w:sz w:val="22"/>
              </w:rPr>
              <w:t>8.</w:t>
            </w:r>
          </w:p>
        </w:tc>
        <w:tc>
          <w:tcPr>
            <w:tcW w:w="2763" w:type="pct"/>
          </w:tcPr>
          <w:p w14:paraId="629EEE89" w14:textId="77777777" w:rsidR="00BE01A1" w:rsidRPr="009E4337" w:rsidRDefault="00BE01A1" w:rsidP="00E65DEE">
            <w:pPr>
              <w:rPr>
                <w:sz w:val="22"/>
              </w:rPr>
            </w:pPr>
            <w:r w:rsidRPr="009E4337">
              <w:rPr>
                <w:sz w:val="22"/>
              </w:rPr>
              <w:t>Организация и проведение работ по ликвидации аварии на коммунальных системах жизнеобеспечения.</w:t>
            </w:r>
          </w:p>
        </w:tc>
        <w:tc>
          <w:tcPr>
            <w:tcW w:w="873" w:type="pct"/>
          </w:tcPr>
          <w:p w14:paraId="0631DF8E" w14:textId="77777777" w:rsidR="00BE01A1" w:rsidRPr="009E4337" w:rsidRDefault="00BE01A1" w:rsidP="00E65DEE">
            <w:pPr>
              <w:rPr>
                <w:sz w:val="22"/>
              </w:rPr>
            </w:pPr>
            <w:r w:rsidRPr="009E4337">
              <w:rPr>
                <w:sz w:val="22"/>
              </w:rPr>
              <w:t>Ч+3ч.00 мин.</w:t>
            </w:r>
          </w:p>
        </w:tc>
        <w:tc>
          <w:tcPr>
            <w:tcW w:w="1018" w:type="pct"/>
          </w:tcPr>
          <w:p w14:paraId="4259FFA3" w14:textId="77777777" w:rsidR="00BE01A1" w:rsidRPr="009E4337" w:rsidRDefault="00BE01A1" w:rsidP="00E65DEE">
            <w:pPr>
              <w:rPr>
                <w:sz w:val="22"/>
              </w:rPr>
            </w:pPr>
            <w:r w:rsidRPr="009E4337">
              <w:rPr>
                <w:sz w:val="22"/>
              </w:rPr>
              <w:t>Руководитель Оперативной группы</w:t>
            </w:r>
          </w:p>
        </w:tc>
      </w:tr>
      <w:tr w:rsidR="009E4337" w:rsidRPr="009E4337" w14:paraId="1C0D9B0E" w14:textId="77777777" w:rsidTr="00E65DEE">
        <w:tc>
          <w:tcPr>
            <w:tcW w:w="346" w:type="pct"/>
          </w:tcPr>
          <w:p w14:paraId="48C58724" w14:textId="77777777" w:rsidR="00BE01A1" w:rsidRPr="009E4337" w:rsidRDefault="00BE01A1" w:rsidP="00E65DEE">
            <w:pPr>
              <w:rPr>
                <w:sz w:val="22"/>
              </w:rPr>
            </w:pPr>
            <w:r w:rsidRPr="009E4337">
              <w:rPr>
                <w:sz w:val="22"/>
              </w:rPr>
              <w:t>9.</w:t>
            </w:r>
          </w:p>
        </w:tc>
        <w:tc>
          <w:tcPr>
            <w:tcW w:w="2763" w:type="pct"/>
          </w:tcPr>
          <w:p w14:paraId="5CDE462B" w14:textId="77777777" w:rsidR="00BE01A1" w:rsidRPr="009E4337" w:rsidRDefault="00BE01A1" w:rsidP="00E65DEE">
            <w:pPr>
              <w:rPr>
                <w:sz w:val="22"/>
              </w:rPr>
            </w:pPr>
            <w:r w:rsidRPr="009E4337">
              <w:rPr>
                <w:sz w:val="22"/>
              </w:rPr>
              <w:t>Оповещение населения об аварии на коммунальных системах жизнеобеспечения (при необходимости)</w:t>
            </w:r>
          </w:p>
        </w:tc>
        <w:tc>
          <w:tcPr>
            <w:tcW w:w="873" w:type="pct"/>
          </w:tcPr>
          <w:p w14:paraId="5636D482" w14:textId="77777777" w:rsidR="00BE01A1" w:rsidRPr="009E4337" w:rsidRDefault="00BE01A1" w:rsidP="00E65DEE">
            <w:pPr>
              <w:rPr>
                <w:sz w:val="22"/>
              </w:rPr>
            </w:pPr>
            <w:r w:rsidRPr="009E4337">
              <w:rPr>
                <w:sz w:val="22"/>
              </w:rPr>
              <w:t>Ч+3ч.00 мин.</w:t>
            </w:r>
          </w:p>
        </w:tc>
        <w:tc>
          <w:tcPr>
            <w:tcW w:w="1018" w:type="pct"/>
          </w:tcPr>
          <w:p w14:paraId="108366DB" w14:textId="77777777" w:rsidR="00BE01A1" w:rsidRPr="009E4337" w:rsidRDefault="00BE01A1" w:rsidP="00E65DEE">
            <w:pPr>
              <w:rPr>
                <w:sz w:val="22"/>
              </w:rPr>
            </w:pPr>
            <w:r w:rsidRPr="009E4337">
              <w:rPr>
                <w:sz w:val="22"/>
              </w:rPr>
              <w:t>Оперативный дежурный ЕДДС, группа оповещения</w:t>
            </w:r>
          </w:p>
        </w:tc>
      </w:tr>
      <w:tr w:rsidR="009E4337" w:rsidRPr="009E4337" w14:paraId="49C3A77A" w14:textId="77777777" w:rsidTr="00E65DEE">
        <w:tc>
          <w:tcPr>
            <w:tcW w:w="346" w:type="pct"/>
          </w:tcPr>
          <w:p w14:paraId="5102241A" w14:textId="77777777" w:rsidR="00BE01A1" w:rsidRPr="009E4337" w:rsidRDefault="00BE01A1" w:rsidP="00E65DEE">
            <w:pPr>
              <w:rPr>
                <w:sz w:val="22"/>
              </w:rPr>
            </w:pPr>
            <w:r w:rsidRPr="009E4337">
              <w:rPr>
                <w:sz w:val="22"/>
              </w:rPr>
              <w:t>10.</w:t>
            </w:r>
          </w:p>
        </w:tc>
        <w:tc>
          <w:tcPr>
            <w:tcW w:w="2763" w:type="pct"/>
          </w:tcPr>
          <w:p w14:paraId="5A2FE63D" w14:textId="77777777" w:rsidR="00BE01A1" w:rsidRPr="009E4337" w:rsidRDefault="00BE01A1" w:rsidP="00E65DEE">
            <w:pPr>
              <w:rPr>
                <w:sz w:val="22"/>
              </w:rPr>
            </w:pPr>
            <w:r w:rsidRPr="009E4337">
              <w:rPr>
                <w:sz w:val="22"/>
              </w:rPr>
              <w:t>Принятие дополнительных мер по обеспечению устойчивого функционирования объектов экономики, жизнеобеспечения населения.</w:t>
            </w:r>
          </w:p>
        </w:tc>
        <w:tc>
          <w:tcPr>
            <w:tcW w:w="873" w:type="pct"/>
          </w:tcPr>
          <w:p w14:paraId="7AA0A878" w14:textId="77777777" w:rsidR="00BE01A1" w:rsidRPr="009E4337" w:rsidRDefault="00BE01A1" w:rsidP="00E65DEE">
            <w:pPr>
              <w:rPr>
                <w:sz w:val="22"/>
              </w:rPr>
            </w:pPr>
            <w:r w:rsidRPr="009E4337">
              <w:rPr>
                <w:sz w:val="22"/>
              </w:rPr>
              <w:t>Ч+3ч.00мин.</w:t>
            </w:r>
          </w:p>
        </w:tc>
        <w:tc>
          <w:tcPr>
            <w:tcW w:w="1018" w:type="pct"/>
          </w:tcPr>
          <w:p w14:paraId="006BFC88" w14:textId="77777777" w:rsidR="00BE01A1" w:rsidRPr="009E4337" w:rsidRDefault="00BE01A1" w:rsidP="00E65DEE">
            <w:pPr>
              <w:jc w:val="center"/>
              <w:rPr>
                <w:sz w:val="22"/>
              </w:rPr>
            </w:pPr>
            <w:r w:rsidRPr="009E4337">
              <w:rPr>
                <w:sz w:val="22"/>
              </w:rPr>
              <w:t>Руководитель, рабочей и оперативной группы</w:t>
            </w:r>
          </w:p>
        </w:tc>
      </w:tr>
      <w:tr w:rsidR="009E4337" w:rsidRPr="009E4337" w14:paraId="76043558" w14:textId="77777777" w:rsidTr="00E65DEE">
        <w:tc>
          <w:tcPr>
            <w:tcW w:w="346" w:type="pct"/>
          </w:tcPr>
          <w:p w14:paraId="71FCC464" w14:textId="77777777" w:rsidR="00BE01A1" w:rsidRPr="009E4337" w:rsidRDefault="00BE01A1" w:rsidP="00E65DEE">
            <w:pPr>
              <w:rPr>
                <w:sz w:val="22"/>
              </w:rPr>
            </w:pPr>
            <w:r w:rsidRPr="009E4337">
              <w:rPr>
                <w:sz w:val="22"/>
              </w:rPr>
              <w:t>11.</w:t>
            </w:r>
          </w:p>
        </w:tc>
        <w:tc>
          <w:tcPr>
            <w:tcW w:w="2763" w:type="pct"/>
          </w:tcPr>
          <w:p w14:paraId="09072A2A" w14:textId="77777777" w:rsidR="00BE01A1" w:rsidRPr="009E4337" w:rsidRDefault="00BE01A1" w:rsidP="00E65DEE">
            <w:pPr>
              <w:rPr>
                <w:sz w:val="22"/>
              </w:rPr>
            </w:pPr>
            <w:r w:rsidRPr="009E4337">
              <w:rPr>
                <w:sz w:val="22"/>
              </w:rPr>
              <w:t>Организация сбора и обобщения информации:</w:t>
            </w:r>
          </w:p>
          <w:p w14:paraId="72E94E38" w14:textId="77777777" w:rsidR="00BE01A1" w:rsidRPr="009E4337" w:rsidRDefault="00BE01A1" w:rsidP="00E65DEE">
            <w:pPr>
              <w:rPr>
                <w:sz w:val="22"/>
              </w:rPr>
            </w:pPr>
            <w:r w:rsidRPr="009E4337">
              <w:rPr>
                <w:sz w:val="22"/>
              </w:rPr>
              <w:t>о ходе развития аварии и проведения работ по ее ликвидации;</w:t>
            </w:r>
          </w:p>
          <w:p w14:paraId="7B6AA6B0" w14:textId="77777777" w:rsidR="00BE01A1" w:rsidRPr="009E4337" w:rsidRDefault="00BE01A1" w:rsidP="00E65DEE">
            <w:pPr>
              <w:rPr>
                <w:sz w:val="22"/>
              </w:rPr>
            </w:pPr>
            <w:r w:rsidRPr="009E4337">
              <w:rPr>
                <w:sz w:val="22"/>
              </w:rPr>
              <w:t>о состоянии безопасности объектов жизнеобеспечения;</w:t>
            </w:r>
          </w:p>
          <w:p w14:paraId="4589A0F4" w14:textId="77777777" w:rsidR="00BE01A1" w:rsidRPr="009E4337" w:rsidRDefault="00BE01A1" w:rsidP="00E65DEE">
            <w:pPr>
              <w:rPr>
                <w:sz w:val="22"/>
              </w:rPr>
            </w:pPr>
            <w:r w:rsidRPr="009E4337">
              <w:rPr>
                <w:sz w:val="22"/>
              </w:rPr>
              <w:t>о состоянии отопительных котельных, тепловых пунктов, систем энергоснабжения, о наличии резервного топлива.</w:t>
            </w:r>
          </w:p>
        </w:tc>
        <w:tc>
          <w:tcPr>
            <w:tcW w:w="873" w:type="pct"/>
          </w:tcPr>
          <w:p w14:paraId="4BF08396" w14:textId="77777777" w:rsidR="00BE01A1" w:rsidRPr="009E4337" w:rsidRDefault="00BE01A1" w:rsidP="00E65DEE">
            <w:pPr>
              <w:rPr>
                <w:sz w:val="22"/>
              </w:rPr>
            </w:pPr>
            <w:r w:rsidRPr="009E4337">
              <w:rPr>
                <w:sz w:val="22"/>
              </w:rPr>
              <w:t>Через каждые 1 час (в течении первых суток) 2 часа (в последующие сутки).</w:t>
            </w:r>
          </w:p>
        </w:tc>
        <w:tc>
          <w:tcPr>
            <w:tcW w:w="1018" w:type="pct"/>
          </w:tcPr>
          <w:p w14:paraId="64F4EE40" w14:textId="77777777" w:rsidR="00BE01A1" w:rsidRPr="009E4337" w:rsidRDefault="00BE01A1" w:rsidP="00E65DEE">
            <w:pPr>
              <w:jc w:val="center"/>
              <w:rPr>
                <w:sz w:val="22"/>
              </w:rPr>
            </w:pPr>
            <w:r w:rsidRPr="009E4337">
              <w:rPr>
                <w:sz w:val="22"/>
              </w:rPr>
              <w:t>оперативный дежурный ЕДДС и оперативная группа</w:t>
            </w:r>
          </w:p>
          <w:p w14:paraId="23650882" w14:textId="77777777" w:rsidR="00BE01A1" w:rsidRPr="009E4337" w:rsidRDefault="00BE01A1" w:rsidP="00E65DEE">
            <w:pPr>
              <w:jc w:val="center"/>
              <w:rPr>
                <w:sz w:val="22"/>
              </w:rPr>
            </w:pPr>
          </w:p>
        </w:tc>
      </w:tr>
      <w:tr w:rsidR="009E4337" w:rsidRPr="009E4337" w14:paraId="70D65E94" w14:textId="77777777" w:rsidTr="00E65DEE">
        <w:tc>
          <w:tcPr>
            <w:tcW w:w="346" w:type="pct"/>
          </w:tcPr>
          <w:p w14:paraId="1A7F742C" w14:textId="77777777" w:rsidR="00BE01A1" w:rsidRPr="009E4337" w:rsidRDefault="00BE01A1" w:rsidP="00E65DEE">
            <w:pPr>
              <w:rPr>
                <w:sz w:val="22"/>
              </w:rPr>
            </w:pPr>
            <w:r w:rsidRPr="009E4337">
              <w:rPr>
                <w:sz w:val="22"/>
              </w:rPr>
              <w:t>12</w:t>
            </w:r>
          </w:p>
        </w:tc>
        <w:tc>
          <w:tcPr>
            <w:tcW w:w="2763" w:type="pct"/>
          </w:tcPr>
          <w:p w14:paraId="2698718F" w14:textId="77777777" w:rsidR="00BE01A1" w:rsidRPr="009E4337" w:rsidRDefault="00BE01A1" w:rsidP="00E65DEE">
            <w:pPr>
              <w:rPr>
                <w:sz w:val="22"/>
              </w:rPr>
            </w:pPr>
            <w:r w:rsidRPr="009E4337">
              <w:rPr>
                <w:sz w:val="22"/>
              </w:rPr>
              <w:t>Организация контроля за устойчивой работой объектов и систем жизнеобеспечения населения.</w:t>
            </w:r>
          </w:p>
        </w:tc>
        <w:tc>
          <w:tcPr>
            <w:tcW w:w="873" w:type="pct"/>
          </w:tcPr>
          <w:p w14:paraId="41494FEB" w14:textId="77777777" w:rsidR="00BE01A1" w:rsidRPr="009E4337" w:rsidRDefault="00BE01A1" w:rsidP="00E65DEE">
            <w:pPr>
              <w:rPr>
                <w:sz w:val="22"/>
              </w:rPr>
            </w:pPr>
            <w:r w:rsidRPr="009E4337">
              <w:rPr>
                <w:sz w:val="22"/>
              </w:rPr>
              <w:t>В ходе ликвидации аварии.</w:t>
            </w:r>
          </w:p>
        </w:tc>
        <w:tc>
          <w:tcPr>
            <w:tcW w:w="1018" w:type="pct"/>
          </w:tcPr>
          <w:p w14:paraId="348BC376" w14:textId="77777777" w:rsidR="00BE01A1" w:rsidRPr="009E4337" w:rsidRDefault="00BE01A1" w:rsidP="00E65DEE">
            <w:pPr>
              <w:rPr>
                <w:sz w:val="22"/>
              </w:rPr>
            </w:pPr>
            <w:r w:rsidRPr="009E4337">
              <w:rPr>
                <w:sz w:val="22"/>
              </w:rPr>
              <w:t>Руководитель Оперативной группы</w:t>
            </w:r>
          </w:p>
        </w:tc>
      </w:tr>
      <w:tr w:rsidR="009E4337" w:rsidRPr="009E4337" w14:paraId="77B64A11" w14:textId="77777777" w:rsidTr="00E65DEE">
        <w:tc>
          <w:tcPr>
            <w:tcW w:w="346" w:type="pct"/>
          </w:tcPr>
          <w:p w14:paraId="6AF7565D" w14:textId="77777777" w:rsidR="00BE01A1" w:rsidRPr="009E4337" w:rsidRDefault="00BE01A1" w:rsidP="00E65DEE">
            <w:pPr>
              <w:rPr>
                <w:sz w:val="22"/>
              </w:rPr>
            </w:pPr>
            <w:r w:rsidRPr="009E4337">
              <w:rPr>
                <w:sz w:val="22"/>
              </w:rPr>
              <w:t>13</w:t>
            </w:r>
          </w:p>
        </w:tc>
        <w:tc>
          <w:tcPr>
            <w:tcW w:w="2763" w:type="pct"/>
          </w:tcPr>
          <w:p w14:paraId="2DB91EB4" w14:textId="77777777" w:rsidR="00BE01A1" w:rsidRPr="009E4337" w:rsidRDefault="00BE01A1" w:rsidP="00E65DEE">
            <w:pPr>
              <w:rPr>
                <w:sz w:val="22"/>
              </w:rPr>
            </w:pPr>
            <w:r w:rsidRPr="009E4337">
              <w:rPr>
                <w:sz w:val="22"/>
              </w:rPr>
              <w:t>Проведение мероприятий по обеспечению общественного порядка и обеспечение беспрепятственного проезда спецтехники в районе аварии.</w:t>
            </w:r>
          </w:p>
        </w:tc>
        <w:tc>
          <w:tcPr>
            <w:tcW w:w="873" w:type="pct"/>
          </w:tcPr>
          <w:p w14:paraId="31DBAF0A" w14:textId="77777777" w:rsidR="00BE01A1" w:rsidRPr="009E4337" w:rsidRDefault="00BE01A1" w:rsidP="00E65DEE">
            <w:pPr>
              <w:rPr>
                <w:sz w:val="22"/>
              </w:rPr>
            </w:pPr>
            <w:r w:rsidRPr="009E4337">
              <w:rPr>
                <w:sz w:val="22"/>
              </w:rPr>
              <w:t>Ч+3 ч 00 мин.</w:t>
            </w:r>
          </w:p>
        </w:tc>
        <w:tc>
          <w:tcPr>
            <w:tcW w:w="1018" w:type="pct"/>
          </w:tcPr>
          <w:p w14:paraId="53D6EFB1" w14:textId="77777777" w:rsidR="00BE01A1" w:rsidRPr="009E4337" w:rsidRDefault="00BE01A1" w:rsidP="00E65DEE">
            <w:pPr>
              <w:rPr>
                <w:sz w:val="22"/>
              </w:rPr>
            </w:pPr>
            <w:r w:rsidRPr="009E4337">
              <w:rPr>
                <w:sz w:val="22"/>
              </w:rPr>
              <w:t xml:space="preserve">Отдел полиции </w:t>
            </w:r>
          </w:p>
        </w:tc>
      </w:tr>
      <w:tr w:rsidR="009E4337" w:rsidRPr="009E4337" w14:paraId="6F4BB6B3" w14:textId="77777777" w:rsidTr="00E65DEE">
        <w:tc>
          <w:tcPr>
            <w:tcW w:w="346" w:type="pct"/>
          </w:tcPr>
          <w:p w14:paraId="2744562E" w14:textId="77777777" w:rsidR="00BE01A1" w:rsidRPr="009E4337" w:rsidRDefault="00BE01A1" w:rsidP="00E65DEE">
            <w:pPr>
              <w:rPr>
                <w:sz w:val="22"/>
              </w:rPr>
            </w:pPr>
            <w:r w:rsidRPr="009E4337">
              <w:rPr>
                <w:sz w:val="22"/>
              </w:rPr>
              <w:t>14</w:t>
            </w:r>
          </w:p>
        </w:tc>
        <w:tc>
          <w:tcPr>
            <w:tcW w:w="2763" w:type="pct"/>
          </w:tcPr>
          <w:p w14:paraId="03AADAB0" w14:textId="77777777" w:rsidR="00BE01A1" w:rsidRPr="009E4337" w:rsidRDefault="00BE01A1">
            <w:pPr>
              <w:numPr>
                <w:ilvl w:val="0"/>
                <w:numId w:val="16"/>
              </w:numPr>
              <w:suppressAutoHyphens/>
              <w:ind w:left="0" w:firstLine="0"/>
              <w:jc w:val="center"/>
              <w:rPr>
                <w:sz w:val="22"/>
                <w:lang w:val="x-none"/>
              </w:rPr>
            </w:pPr>
            <w:r w:rsidRPr="009E4337">
              <w:rPr>
                <w:sz w:val="22"/>
                <w:lang w:val="x-none"/>
              </w:rPr>
              <w:t>Доведение информации до рабочей группы о ходе работ по ликвидации аварии и необходимости привлечения дополнительных сил и средств.</w:t>
            </w:r>
          </w:p>
        </w:tc>
        <w:tc>
          <w:tcPr>
            <w:tcW w:w="873" w:type="pct"/>
          </w:tcPr>
          <w:p w14:paraId="4C943959" w14:textId="77777777" w:rsidR="00BE01A1" w:rsidRPr="009E4337" w:rsidRDefault="00BE01A1" w:rsidP="00E65DEE">
            <w:pPr>
              <w:rPr>
                <w:sz w:val="22"/>
              </w:rPr>
            </w:pPr>
            <w:r w:rsidRPr="009E4337">
              <w:rPr>
                <w:sz w:val="22"/>
              </w:rPr>
              <w:t>Ч + 3ч.00 мин.</w:t>
            </w:r>
          </w:p>
        </w:tc>
        <w:tc>
          <w:tcPr>
            <w:tcW w:w="1018" w:type="pct"/>
          </w:tcPr>
          <w:p w14:paraId="6D68FA00" w14:textId="77777777" w:rsidR="00BE01A1" w:rsidRPr="009E4337" w:rsidRDefault="00BE01A1" w:rsidP="00E65DEE">
            <w:pPr>
              <w:rPr>
                <w:sz w:val="22"/>
              </w:rPr>
            </w:pPr>
            <w:r w:rsidRPr="009E4337">
              <w:rPr>
                <w:sz w:val="22"/>
              </w:rPr>
              <w:t>Руководитель Оперативной группы</w:t>
            </w:r>
          </w:p>
        </w:tc>
      </w:tr>
      <w:tr w:rsidR="009E4337" w:rsidRPr="009E4337" w14:paraId="60FBE46D" w14:textId="77777777" w:rsidTr="00E65DEE">
        <w:tc>
          <w:tcPr>
            <w:tcW w:w="346" w:type="pct"/>
          </w:tcPr>
          <w:p w14:paraId="46ACF606" w14:textId="77777777" w:rsidR="00BE01A1" w:rsidRPr="009E4337" w:rsidRDefault="00BE01A1" w:rsidP="00E65DEE">
            <w:pPr>
              <w:rPr>
                <w:sz w:val="22"/>
              </w:rPr>
            </w:pPr>
            <w:r w:rsidRPr="009E4337">
              <w:rPr>
                <w:sz w:val="22"/>
              </w:rPr>
              <w:t>15</w:t>
            </w:r>
          </w:p>
        </w:tc>
        <w:tc>
          <w:tcPr>
            <w:tcW w:w="2763" w:type="pct"/>
          </w:tcPr>
          <w:p w14:paraId="74672DE7" w14:textId="77777777" w:rsidR="00BE01A1" w:rsidRPr="009E4337" w:rsidRDefault="00BE01A1" w:rsidP="00E65DEE">
            <w:pPr>
              <w:rPr>
                <w:sz w:val="22"/>
              </w:rPr>
            </w:pPr>
            <w:r w:rsidRPr="009E4337">
              <w:rPr>
                <w:sz w:val="22"/>
              </w:rPr>
              <w:t>Привлечение дополнительных сил и средств, необходимых для ликвидации аварии на коммунальных системах жизнеобеспечения.</w:t>
            </w:r>
          </w:p>
        </w:tc>
        <w:tc>
          <w:tcPr>
            <w:tcW w:w="873" w:type="pct"/>
          </w:tcPr>
          <w:p w14:paraId="3558DC12" w14:textId="77777777" w:rsidR="00BE01A1" w:rsidRPr="009E4337" w:rsidRDefault="00BE01A1" w:rsidP="00E65DEE">
            <w:pPr>
              <w:rPr>
                <w:sz w:val="22"/>
              </w:rPr>
            </w:pPr>
            <w:r w:rsidRPr="009E4337">
              <w:rPr>
                <w:sz w:val="22"/>
              </w:rPr>
              <w:t>По решению рабочей группы</w:t>
            </w:r>
          </w:p>
        </w:tc>
        <w:tc>
          <w:tcPr>
            <w:tcW w:w="1018" w:type="pct"/>
            <w:vAlign w:val="center"/>
          </w:tcPr>
          <w:p w14:paraId="2CFF80C6" w14:textId="77777777" w:rsidR="00BE01A1" w:rsidRPr="009E4337" w:rsidRDefault="00BE01A1" w:rsidP="00E65DEE">
            <w:pPr>
              <w:rPr>
                <w:sz w:val="22"/>
              </w:rPr>
            </w:pPr>
          </w:p>
        </w:tc>
      </w:tr>
      <w:tr w:rsidR="009E4337" w:rsidRPr="009E4337" w14:paraId="028C7435" w14:textId="77777777" w:rsidTr="00E65DEE">
        <w:tc>
          <w:tcPr>
            <w:tcW w:w="5000" w:type="pct"/>
            <w:gridSpan w:val="4"/>
          </w:tcPr>
          <w:p w14:paraId="3A7701CA" w14:textId="77777777" w:rsidR="00BE01A1" w:rsidRPr="009E4337" w:rsidRDefault="00BE01A1" w:rsidP="00E65DEE">
            <w:pPr>
              <w:rPr>
                <w:sz w:val="22"/>
              </w:rPr>
            </w:pPr>
            <w:r w:rsidRPr="009E4337">
              <w:rPr>
                <w:sz w:val="22"/>
              </w:rPr>
              <w:t>По истечении 24 часов после возникновения аварии на коммунальных системах жизнеобеспечения (переход аварии в режим чрезвычайной ситуации)</w:t>
            </w:r>
          </w:p>
        </w:tc>
      </w:tr>
      <w:tr w:rsidR="009E4337" w:rsidRPr="009E4337" w14:paraId="4815D738" w14:textId="77777777" w:rsidTr="00E65DEE">
        <w:tc>
          <w:tcPr>
            <w:tcW w:w="346" w:type="pct"/>
          </w:tcPr>
          <w:p w14:paraId="6152D637" w14:textId="77777777" w:rsidR="00BE01A1" w:rsidRPr="009E4337" w:rsidRDefault="00BE01A1" w:rsidP="00E65DEE">
            <w:pPr>
              <w:textAlignment w:val="baseline"/>
              <w:rPr>
                <w:sz w:val="22"/>
              </w:rPr>
            </w:pPr>
            <w:r w:rsidRPr="009E4337">
              <w:rPr>
                <w:sz w:val="22"/>
              </w:rPr>
              <w:t>19</w:t>
            </w:r>
          </w:p>
        </w:tc>
        <w:tc>
          <w:tcPr>
            <w:tcW w:w="2763" w:type="pct"/>
          </w:tcPr>
          <w:p w14:paraId="41F0E854" w14:textId="77777777" w:rsidR="00BE01A1" w:rsidRPr="009E4337" w:rsidRDefault="00BE01A1" w:rsidP="00E65DEE">
            <w:pPr>
              <w:textAlignment w:val="baseline"/>
              <w:rPr>
                <w:sz w:val="22"/>
              </w:rPr>
            </w:pPr>
            <w:r w:rsidRPr="009E4337">
              <w:rPr>
                <w:sz w:val="22"/>
              </w:rPr>
              <w:t>Принятие решения и подготовка распоряжения Руководителя Оперативной группы о переводе муниципального звена территориальной подсистемы РСЧС в режим ЧРЕЗВЫЧАЙНОЙ СИТУАЦИИ</w:t>
            </w:r>
          </w:p>
        </w:tc>
        <w:tc>
          <w:tcPr>
            <w:tcW w:w="873" w:type="pct"/>
          </w:tcPr>
          <w:p w14:paraId="520DC205" w14:textId="77777777" w:rsidR="00BE01A1" w:rsidRPr="009E4337" w:rsidRDefault="00BE01A1" w:rsidP="00E65DEE">
            <w:pPr>
              <w:textAlignment w:val="baseline"/>
              <w:rPr>
                <w:sz w:val="22"/>
              </w:rPr>
            </w:pPr>
            <w:r w:rsidRPr="009E4337">
              <w:rPr>
                <w:sz w:val="22"/>
              </w:rPr>
              <w:t>Ч + 24 час 00 мин</w:t>
            </w:r>
          </w:p>
        </w:tc>
        <w:tc>
          <w:tcPr>
            <w:tcW w:w="1018" w:type="pct"/>
          </w:tcPr>
          <w:p w14:paraId="74D91C0B" w14:textId="77777777" w:rsidR="00BE01A1" w:rsidRPr="009E4337" w:rsidRDefault="00BE01A1" w:rsidP="00E65DEE">
            <w:pPr>
              <w:textAlignment w:val="baseline"/>
              <w:rPr>
                <w:sz w:val="22"/>
              </w:rPr>
            </w:pPr>
            <w:r w:rsidRPr="009E4337">
              <w:rPr>
                <w:sz w:val="22"/>
              </w:rPr>
              <w:t>Руководитель Оперативной группы</w:t>
            </w:r>
          </w:p>
        </w:tc>
      </w:tr>
      <w:tr w:rsidR="009E4337" w:rsidRPr="009E4337" w14:paraId="719C33B0" w14:textId="77777777" w:rsidTr="00E65DEE">
        <w:tc>
          <w:tcPr>
            <w:tcW w:w="346" w:type="pct"/>
          </w:tcPr>
          <w:p w14:paraId="08EE57B0" w14:textId="77777777" w:rsidR="00BE01A1" w:rsidRPr="009E4337" w:rsidRDefault="00BE01A1" w:rsidP="00E65DEE">
            <w:pPr>
              <w:textAlignment w:val="baseline"/>
              <w:rPr>
                <w:sz w:val="22"/>
              </w:rPr>
            </w:pPr>
            <w:r w:rsidRPr="009E4337">
              <w:rPr>
                <w:sz w:val="22"/>
              </w:rPr>
              <w:t>20</w:t>
            </w:r>
          </w:p>
        </w:tc>
        <w:tc>
          <w:tcPr>
            <w:tcW w:w="2763" w:type="pct"/>
          </w:tcPr>
          <w:p w14:paraId="3AA6B455" w14:textId="77777777" w:rsidR="00BE01A1" w:rsidRPr="009E4337" w:rsidRDefault="00BE01A1" w:rsidP="00E65DEE">
            <w:pPr>
              <w:textAlignment w:val="baseline"/>
              <w:rPr>
                <w:sz w:val="22"/>
              </w:rPr>
            </w:pPr>
            <w:r w:rsidRPr="009E4337">
              <w:rPr>
                <w:sz w:val="22"/>
              </w:rPr>
              <w:t>Усиление группировки сил и средств, необходимых для ликвидации ЧС. Приведение в готовность нештатных аварийно-спасательных формирований (НАСФ). Определение количества сил и средств, направляемых в муниципальное образование для оказания помощи в ликвидации ЧС</w:t>
            </w:r>
          </w:p>
        </w:tc>
        <w:tc>
          <w:tcPr>
            <w:tcW w:w="873" w:type="pct"/>
          </w:tcPr>
          <w:p w14:paraId="2860FFF7" w14:textId="77777777" w:rsidR="00BE01A1" w:rsidRPr="009E4337" w:rsidRDefault="00BE01A1" w:rsidP="00E65DEE">
            <w:pPr>
              <w:textAlignment w:val="baseline"/>
              <w:rPr>
                <w:sz w:val="22"/>
              </w:rPr>
            </w:pPr>
            <w:r w:rsidRPr="009E4337">
              <w:rPr>
                <w:sz w:val="22"/>
              </w:rPr>
              <w:t>По решению руководителя оперативной группы</w:t>
            </w:r>
          </w:p>
        </w:tc>
        <w:tc>
          <w:tcPr>
            <w:tcW w:w="1018" w:type="pct"/>
          </w:tcPr>
          <w:p w14:paraId="2C486D77" w14:textId="77777777" w:rsidR="00BE01A1" w:rsidRPr="009E4337" w:rsidRDefault="00BE01A1" w:rsidP="00E65DEE">
            <w:pPr>
              <w:textAlignment w:val="baseline"/>
              <w:rPr>
                <w:sz w:val="22"/>
              </w:rPr>
            </w:pPr>
            <w:r w:rsidRPr="009E4337">
              <w:rPr>
                <w:sz w:val="22"/>
              </w:rPr>
              <w:t xml:space="preserve">Администрация муниципального образования </w:t>
            </w:r>
          </w:p>
        </w:tc>
      </w:tr>
      <w:tr w:rsidR="009E4337" w:rsidRPr="009E4337" w14:paraId="78256F85" w14:textId="77777777" w:rsidTr="00E65DEE">
        <w:tc>
          <w:tcPr>
            <w:tcW w:w="346" w:type="pct"/>
          </w:tcPr>
          <w:p w14:paraId="1077CF64" w14:textId="77777777" w:rsidR="00BE01A1" w:rsidRPr="009E4337" w:rsidRDefault="00BE01A1" w:rsidP="00E65DEE">
            <w:pPr>
              <w:textAlignment w:val="baseline"/>
              <w:rPr>
                <w:sz w:val="22"/>
              </w:rPr>
            </w:pPr>
            <w:r w:rsidRPr="009E4337">
              <w:rPr>
                <w:sz w:val="22"/>
              </w:rPr>
              <w:t>21</w:t>
            </w:r>
          </w:p>
        </w:tc>
        <w:tc>
          <w:tcPr>
            <w:tcW w:w="2763" w:type="pct"/>
          </w:tcPr>
          <w:p w14:paraId="5F5BEAE5" w14:textId="77777777" w:rsidR="00BE01A1" w:rsidRPr="009E4337" w:rsidRDefault="00BE01A1" w:rsidP="00E65DEE">
            <w:pPr>
              <w:textAlignment w:val="baseline"/>
              <w:rPr>
                <w:sz w:val="22"/>
              </w:rPr>
            </w:pPr>
            <w:r w:rsidRPr="009E4337">
              <w:rPr>
                <w:sz w:val="22"/>
              </w:rPr>
              <w:t>Проведение мониторинга аварийной обстановки в населенных пунктах, где произошла ЧС. Сбор, анализ, обобщение и передача информации в заинтересованные ведомства о результатах мониторинга</w:t>
            </w:r>
          </w:p>
        </w:tc>
        <w:tc>
          <w:tcPr>
            <w:tcW w:w="873" w:type="pct"/>
          </w:tcPr>
          <w:p w14:paraId="644F3C8A" w14:textId="77777777" w:rsidR="00BE01A1" w:rsidRPr="009E4337" w:rsidRDefault="00BE01A1" w:rsidP="00E65DEE">
            <w:pPr>
              <w:textAlignment w:val="baseline"/>
              <w:rPr>
                <w:sz w:val="22"/>
              </w:rPr>
            </w:pPr>
            <w:r w:rsidRPr="009E4337">
              <w:rPr>
                <w:sz w:val="22"/>
              </w:rPr>
              <w:t>Через каждые 2 часа</w:t>
            </w:r>
          </w:p>
        </w:tc>
        <w:tc>
          <w:tcPr>
            <w:tcW w:w="1018" w:type="pct"/>
          </w:tcPr>
          <w:p w14:paraId="4ED262CF" w14:textId="77777777" w:rsidR="00BE01A1" w:rsidRPr="009E4337" w:rsidRDefault="00BE01A1" w:rsidP="00E65DEE">
            <w:pPr>
              <w:textAlignment w:val="baseline"/>
              <w:rPr>
                <w:sz w:val="22"/>
              </w:rPr>
            </w:pPr>
            <w:r w:rsidRPr="009E4337">
              <w:rPr>
                <w:sz w:val="22"/>
              </w:rPr>
              <w:t>Оперативная группа</w:t>
            </w:r>
          </w:p>
        </w:tc>
      </w:tr>
      <w:tr w:rsidR="009E4337" w:rsidRPr="009E4337" w14:paraId="044D7A5A" w14:textId="77777777" w:rsidTr="00E65DEE">
        <w:tc>
          <w:tcPr>
            <w:tcW w:w="346" w:type="pct"/>
          </w:tcPr>
          <w:p w14:paraId="4F3436BA" w14:textId="77777777" w:rsidR="00BE01A1" w:rsidRPr="009E4337" w:rsidRDefault="00BE01A1" w:rsidP="00E65DEE">
            <w:pPr>
              <w:textAlignment w:val="baseline"/>
              <w:rPr>
                <w:sz w:val="22"/>
              </w:rPr>
            </w:pPr>
            <w:r w:rsidRPr="009E4337">
              <w:rPr>
                <w:sz w:val="22"/>
              </w:rPr>
              <w:t>22</w:t>
            </w:r>
          </w:p>
        </w:tc>
        <w:tc>
          <w:tcPr>
            <w:tcW w:w="2763" w:type="pct"/>
          </w:tcPr>
          <w:p w14:paraId="21246FB0" w14:textId="77777777" w:rsidR="00BE01A1" w:rsidRPr="009E4337" w:rsidRDefault="00BE01A1" w:rsidP="00E65DEE">
            <w:pPr>
              <w:textAlignment w:val="baseline"/>
              <w:rPr>
                <w:sz w:val="22"/>
              </w:rPr>
            </w:pPr>
            <w:r w:rsidRPr="009E4337">
              <w:rPr>
                <w:sz w:val="22"/>
              </w:rPr>
              <w:t>Подготовка проекта распоряжения о переводе муниципального звена территориальной подсистемы РСЧС в режим ПОВСЕДНЕВНОЙ ДЕЯТЕЛЬНОСТИ</w:t>
            </w:r>
          </w:p>
        </w:tc>
        <w:tc>
          <w:tcPr>
            <w:tcW w:w="873" w:type="pct"/>
          </w:tcPr>
          <w:p w14:paraId="0DDD7EEB" w14:textId="77777777" w:rsidR="00BE01A1" w:rsidRPr="009E4337" w:rsidRDefault="00BE01A1" w:rsidP="00E65DEE">
            <w:pPr>
              <w:textAlignment w:val="baseline"/>
              <w:rPr>
                <w:sz w:val="22"/>
              </w:rPr>
            </w:pPr>
            <w:r w:rsidRPr="009E4337">
              <w:rPr>
                <w:sz w:val="22"/>
              </w:rPr>
              <w:t>При обеспечении устойчивого функционирования объектов жизнеобеспечения населения</w:t>
            </w:r>
          </w:p>
        </w:tc>
        <w:tc>
          <w:tcPr>
            <w:tcW w:w="1018" w:type="pct"/>
          </w:tcPr>
          <w:p w14:paraId="055AB7E5" w14:textId="77777777" w:rsidR="00BE01A1" w:rsidRPr="009E4337" w:rsidRDefault="00BE01A1" w:rsidP="00E65DEE">
            <w:pPr>
              <w:textAlignment w:val="baseline"/>
              <w:rPr>
                <w:sz w:val="22"/>
              </w:rPr>
            </w:pPr>
            <w:r w:rsidRPr="009E4337">
              <w:rPr>
                <w:sz w:val="22"/>
              </w:rPr>
              <w:t>Секретарь оперативной группы</w:t>
            </w:r>
          </w:p>
        </w:tc>
      </w:tr>
      <w:tr w:rsidR="009E4337" w:rsidRPr="009E4337" w14:paraId="5FBD0BD3" w14:textId="77777777" w:rsidTr="00E65DEE">
        <w:tc>
          <w:tcPr>
            <w:tcW w:w="346" w:type="pct"/>
          </w:tcPr>
          <w:p w14:paraId="2B5B7DFA" w14:textId="77777777" w:rsidR="00BE01A1" w:rsidRPr="009E4337" w:rsidRDefault="00BE01A1" w:rsidP="00E65DEE">
            <w:pPr>
              <w:textAlignment w:val="baseline"/>
              <w:rPr>
                <w:sz w:val="22"/>
              </w:rPr>
            </w:pPr>
            <w:r w:rsidRPr="009E4337">
              <w:rPr>
                <w:sz w:val="22"/>
              </w:rPr>
              <w:t>23</w:t>
            </w:r>
          </w:p>
        </w:tc>
        <w:tc>
          <w:tcPr>
            <w:tcW w:w="2763" w:type="pct"/>
          </w:tcPr>
          <w:p w14:paraId="6FFCAAE5" w14:textId="77777777" w:rsidR="00BE01A1" w:rsidRPr="009E4337" w:rsidRDefault="00BE01A1" w:rsidP="00E65DEE">
            <w:pPr>
              <w:textAlignment w:val="baseline"/>
              <w:rPr>
                <w:sz w:val="22"/>
              </w:rPr>
            </w:pPr>
            <w:r w:rsidRPr="009E4337">
              <w:rPr>
                <w:sz w:val="22"/>
              </w:rPr>
              <w:t>Доведение распоряжения руководителя оперативной группы о переводе звена ОТП РСЧС в режим ПОВСЕДНЕВНОЙ ДЕЯТЕЛЬНОСТИ</w:t>
            </w:r>
          </w:p>
        </w:tc>
        <w:tc>
          <w:tcPr>
            <w:tcW w:w="873" w:type="pct"/>
          </w:tcPr>
          <w:p w14:paraId="4B35138B" w14:textId="77777777" w:rsidR="00BE01A1" w:rsidRPr="009E4337" w:rsidRDefault="00BE01A1" w:rsidP="00E65DEE">
            <w:pPr>
              <w:textAlignment w:val="baseline"/>
              <w:rPr>
                <w:sz w:val="22"/>
              </w:rPr>
            </w:pPr>
            <w:r w:rsidRPr="009E4337">
              <w:rPr>
                <w:sz w:val="22"/>
              </w:rPr>
              <w:t>По завершении работ по ликвидации ЧС</w:t>
            </w:r>
          </w:p>
        </w:tc>
        <w:tc>
          <w:tcPr>
            <w:tcW w:w="1018" w:type="pct"/>
          </w:tcPr>
          <w:p w14:paraId="4E3B9B2E" w14:textId="77777777" w:rsidR="00BE01A1" w:rsidRPr="009E4337" w:rsidRDefault="00BE01A1" w:rsidP="00E65DEE">
            <w:pPr>
              <w:textAlignment w:val="baseline"/>
              <w:rPr>
                <w:sz w:val="22"/>
              </w:rPr>
            </w:pPr>
            <w:r w:rsidRPr="009E4337">
              <w:rPr>
                <w:sz w:val="22"/>
              </w:rPr>
              <w:t>Оперативный штаб комиссии по ликвидации ЧС и ОПБ</w:t>
            </w:r>
          </w:p>
        </w:tc>
      </w:tr>
      <w:tr w:rsidR="00BE01A1" w:rsidRPr="009E4337" w14:paraId="3387DD79" w14:textId="77777777" w:rsidTr="00E65DEE">
        <w:tc>
          <w:tcPr>
            <w:tcW w:w="346" w:type="pct"/>
          </w:tcPr>
          <w:p w14:paraId="727B8EDE" w14:textId="77777777" w:rsidR="00BE01A1" w:rsidRPr="009E4337" w:rsidRDefault="00BE01A1" w:rsidP="00E65DEE">
            <w:pPr>
              <w:textAlignment w:val="baseline"/>
              <w:rPr>
                <w:sz w:val="22"/>
              </w:rPr>
            </w:pPr>
            <w:r w:rsidRPr="009E4337">
              <w:rPr>
                <w:sz w:val="22"/>
              </w:rPr>
              <w:t>24</w:t>
            </w:r>
          </w:p>
        </w:tc>
        <w:tc>
          <w:tcPr>
            <w:tcW w:w="2763" w:type="pct"/>
          </w:tcPr>
          <w:p w14:paraId="0924C619" w14:textId="77777777" w:rsidR="00BE01A1" w:rsidRPr="009E4337" w:rsidRDefault="00BE01A1" w:rsidP="00E65DEE">
            <w:pPr>
              <w:textAlignment w:val="baseline"/>
              <w:rPr>
                <w:sz w:val="22"/>
              </w:rPr>
            </w:pPr>
            <w:r w:rsidRPr="009E4337">
              <w:rPr>
                <w:sz w:val="22"/>
              </w:rPr>
              <w:t>Анализ и оценка эффективности проведенного ком</w:t>
            </w:r>
            <w:r w:rsidRPr="009E4337">
              <w:rPr>
                <w:sz w:val="22"/>
              </w:rPr>
              <w:lastRenderedPageBreak/>
              <w:t>плекса мероприятий и действий служб, привлекаемых для ликвидации ЧС</w:t>
            </w:r>
          </w:p>
        </w:tc>
        <w:tc>
          <w:tcPr>
            <w:tcW w:w="873" w:type="pct"/>
          </w:tcPr>
          <w:p w14:paraId="62D072D7" w14:textId="77777777" w:rsidR="00BE01A1" w:rsidRPr="009E4337" w:rsidRDefault="00BE01A1" w:rsidP="00E65DEE">
            <w:pPr>
              <w:textAlignment w:val="baseline"/>
              <w:rPr>
                <w:sz w:val="22"/>
              </w:rPr>
            </w:pPr>
            <w:r w:rsidRPr="009E4337">
              <w:rPr>
                <w:sz w:val="22"/>
              </w:rPr>
              <w:lastRenderedPageBreak/>
              <w:t xml:space="preserve">В течение месяца </w:t>
            </w:r>
            <w:r w:rsidRPr="009E4337">
              <w:rPr>
                <w:sz w:val="22"/>
              </w:rPr>
              <w:lastRenderedPageBreak/>
              <w:t>после ликвидации ЧС</w:t>
            </w:r>
          </w:p>
        </w:tc>
        <w:tc>
          <w:tcPr>
            <w:tcW w:w="1018" w:type="pct"/>
          </w:tcPr>
          <w:p w14:paraId="71D28010" w14:textId="77777777" w:rsidR="00BE01A1" w:rsidRPr="009E4337" w:rsidRDefault="00BE01A1" w:rsidP="00E65DEE">
            <w:pPr>
              <w:textAlignment w:val="baseline"/>
              <w:rPr>
                <w:sz w:val="22"/>
              </w:rPr>
            </w:pPr>
            <w:r w:rsidRPr="009E4337">
              <w:rPr>
                <w:sz w:val="22"/>
              </w:rPr>
              <w:lastRenderedPageBreak/>
              <w:t>Руководитель Опе</w:t>
            </w:r>
            <w:r w:rsidRPr="009E4337">
              <w:rPr>
                <w:sz w:val="22"/>
              </w:rPr>
              <w:lastRenderedPageBreak/>
              <w:t>ративной группы</w:t>
            </w:r>
          </w:p>
        </w:tc>
      </w:tr>
    </w:tbl>
    <w:p w14:paraId="7E4847F1" w14:textId="77777777" w:rsidR="00BE01A1" w:rsidRPr="009E4337" w:rsidRDefault="00BE01A1" w:rsidP="00BE01A1">
      <w:pPr>
        <w:ind w:firstLine="709"/>
      </w:pPr>
    </w:p>
    <w:p w14:paraId="35FCD25A" w14:textId="77777777" w:rsidR="00BE01A1" w:rsidRPr="009E4337" w:rsidRDefault="00BE01A1" w:rsidP="00BE01A1">
      <w:pPr>
        <w:pStyle w:val="21"/>
      </w:pPr>
      <w:bookmarkStart w:id="694" w:name="_Toc72492585"/>
      <w:bookmarkStart w:id="695" w:name="_Toc111799173"/>
      <w:bookmarkStart w:id="696" w:name="_Toc112915743"/>
      <w:bookmarkStart w:id="697" w:name="_Toc129439081"/>
      <w:bookmarkStart w:id="698" w:name="_Toc141885068"/>
      <w:bookmarkStart w:id="699" w:name="_Toc151552353"/>
      <w:bookmarkStart w:id="700" w:name="_Toc158278831"/>
      <w:bookmarkStart w:id="701" w:name="_Toc183331925"/>
      <w:r w:rsidRPr="009E4337">
        <w:t>19.9 Взаимодействие между органами и организациями при ликвидации аварий, инцидентов</w:t>
      </w:r>
      <w:bookmarkEnd w:id="694"/>
      <w:bookmarkEnd w:id="695"/>
      <w:bookmarkEnd w:id="696"/>
      <w:bookmarkEnd w:id="697"/>
      <w:bookmarkEnd w:id="698"/>
      <w:bookmarkEnd w:id="699"/>
      <w:bookmarkEnd w:id="700"/>
      <w:bookmarkEnd w:id="701"/>
    </w:p>
    <w:p w14:paraId="3F1E8C74" w14:textId="77777777" w:rsidR="00BE01A1" w:rsidRPr="009E4337" w:rsidRDefault="00BE01A1" w:rsidP="00BE01A1">
      <w:pPr>
        <w:ind w:firstLine="709"/>
        <w:rPr>
          <w:shd w:val="clear" w:color="auto" w:fill="FFFFFF"/>
        </w:rPr>
      </w:pPr>
      <w:r w:rsidRPr="009E4337">
        <w:rPr>
          <w:shd w:val="clear" w:color="auto" w:fill="FFFFFF"/>
        </w:rPr>
        <w:t>О сложившейся аварийной ситуации население информируется администрацией муниципального образования, эксплуатирующей организацией через местную систему оповещения и информирования.</w:t>
      </w:r>
    </w:p>
    <w:p w14:paraId="11FF1C1B" w14:textId="77777777" w:rsidR="00BE01A1" w:rsidRPr="009E4337" w:rsidRDefault="00BE01A1" w:rsidP="00BE01A1">
      <w:pPr>
        <w:ind w:firstLine="709"/>
        <w:rPr>
          <w:shd w:val="clear" w:color="auto" w:fill="FFFFFF"/>
        </w:rPr>
      </w:pPr>
      <w:r w:rsidRPr="009E4337">
        <w:rPr>
          <w:shd w:val="clear" w:color="auto" w:fill="FFFFFF"/>
        </w:rPr>
        <w:t>В случае необходимости привлечения дополнительных сил и средств к работам, руководитель работ докладывает Главе администрации муниципального образования, Руководителю оперативной группы по предупреждению и ликвидации чрезвычайных ситуаций и обеспечению пожарной безопасности.</w:t>
      </w:r>
    </w:p>
    <w:p w14:paraId="02E5E2BF" w14:textId="77777777" w:rsidR="00BE01A1" w:rsidRPr="009E4337" w:rsidRDefault="00BE01A1" w:rsidP="00BE01A1">
      <w:pPr>
        <w:ind w:firstLine="709"/>
        <w:rPr>
          <w:shd w:val="clear" w:color="auto" w:fill="FFFFFF"/>
        </w:rPr>
      </w:pPr>
      <w:r w:rsidRPr="009E4337">
        <w:rPr>
          <w:shd w:val="clear" w:color="auto" w:fill="FFFFFF"/>
        </w:rPr>
        <w:t>При угрозе возникновения чрезвычайной ситуации в результате аварии (аварийном отключении коммунально-технических систем жизнеобеспечения населения в жилых домах на сутки и более, а также в условиях критически низких температур окружающего воздуха) работы координирует комиссия по предупреждению и ликвидации чрезвычайных ситуаций и обеспечению пожарной безопасности.</w:t>
      </w:r>
    </w:p>
    <w:p w14:paraId="48386FEF" w14:textId="77777777" w:rsidR="00BE01A1" w:rsidRPr="009E4337" w:rsidRDefault="00BE01A1" w:rsidP="00BE01A1">
      <w:pPr>
        <w:pStyle w:val="21"/>
      </w:pPr>
      <w:bookmarkStart w:id="702" w:name="_Toc72492586"/>
      <w:bookmarkStart w:id="703" w:name="_Toc111799174"/>
      <w:bookmarkStart w:id="704" w:name="_Toc112915744"/>
      <w:bookmarkStart w:id="705" w:name="_Toc129439082"/>
      <w:bookmarkStart w:id="706" w:name="_Toc141885069"/>
      <w:bookmarkStart w:id="707" w:name="_Toc151552354"/>
      <w:bookmarkStart w:id="708" w:name="_Toc158278832"/>
      <w:bookmarkStart w:id="709" w:name="_Toc183331926"/>
      <w:r w:rsidRPr="009E4337">
        <w:t>19.10 Порядок организации мониторинга состояния системы теплоснабжения</w:t>
      </w:r>
      <w:bookmarkEnd w:id="702"/>
      <w:bookmarkEnd w:id="703"/>
      <w:bookmarkEnd w:id="704"/>
      <w:bookmarkEnd w:id="705"/>
      <w:bookmarkEnd w:id="706"/>
      <w:bookmarkEnd w:id="707"/>
      <w:bookmarkEnd w:id="708"/>
      <w:bookmarkEnd w:id="709"/>
    </w:p>
    <w:p w14:paraId="382B06A8" w14:textId="77777777" w:rsidR="00BE01A1" w:rsidRPr="009E4337" w:rsidRDefault="00BE01A1" w:rsidP="00BE01A1">
      <w:pPr>
        <w:suppressAutoHyphens/>
        <w:ind w:firstLine="567"/>
        <w:rPr>
          <w:shd w:val="clear" w:color="auto" w:fill="FFFFFF"/>
        </w:rPr>
      </w:pPr>
      <w:r w:rsidRPr="009E4337">
        <w:rPr>
          <w:shd w:val="clear" w:color="auto" w:fill="FFFFFF"/>
        </w:rPr>
        <w:t>Мониторинг состояния системы теплоснабжения должен предусматривать.</w:t>
      </w:r>
    </w:p>
    <w:p w14:paraId="65AB3BE9" w14:textId="77777777" w:rsidR="00BE01A1" w:rsidRPr="009E4337" w:rsidRDefault="00BE01A1" w:rsidP="00BE01A1">
      <w:pPr>
        <w:suppressAutoHyphens/>
        <w:ind w:firstLine="567"/>
        <w:rPr>
          <w:shd w:val="clear" w:color="auto" w:fill="FFFFFF"/>
        </w:rPr>
      </w:pPr>
      <w:r w:rsidRPr="009E4337">
        <w:rPr>
          <w:shd w:val="clear" w:color="auto" w:fill="FFFFFF"/>
        </w:rPr>
        <w:t>- проведение ежедневного анализа состояния работы объектов теплоснабжения;</w:t>
      </w:r>
    </w:p>
    <w:p w14:paraId="75265486" w14:textId="77777777" w:rsidR="00BE01A1" w:rsidRPr="009E4337" w:rsidRDefault="00BE01A1" w:rsidP="00BE01A1">
      <w:pPr>
        <w:suppressAutoHyphens/>
        <w:ind w:firstLine="567"/>
        <w:rPr>
          <w:shd w:val="clear" w:color="auto" w:fill="FFFFFF"/>
        </w:rPr>
      </w:pPr>
      <w:r w:rsidRPr="009E4337">
        <w:rPr>
          <w:shd w:val="clear" w:color="auto" w:fill="FFFFFF"/>
        </w:rPr>
        <w:t>- оперативное решение вопросов по принятию неотложных мер в целях обеспечения работы объектов теплоснабжения, обеспечивающих жизнедеятельность населения и работу социально значимых объектов, в нормальном (штатном) режиме.</w:t>
      </w:r>
    </w:p>
    <w:p w14:paraId="5A8594AF" w14:textId="77777777" w:rsidR="00BE01A1" w:rsidRPr="009E4337" w:rsidRDefault="00BE01A1">
      <w:pPr>
        <w:numPr>
          <w:ilvl w:val="0"/>
          <w:numId w:val="16"/>
        </w:numPr>
        <w:suppressAutoHyphens/>
        <w:ind w:left="0" w:firstLine="567"/>
        <w:rPr>
          <w:shd w:val="clear" w:color="auto" w:fill="FFFFFF"/>
        </w:rPr>
      </w:pPr>
      <w:r w:rsidRPr="009E4337">
        <w:rPr>
          <w:shd w:val="clear" w:color="auto" w:fill="FFFFFF"/>
        </w:rPr>
        <w:t>установление взаимодействия органов повседневного управления - органов местного самоуправления, теплоснабжающих и теплосетевых организаций при осуществлении сбора и обмена информацией по вопросам устойчивого и надежного теплоснабжения жилищного фонда, объектов жилищно-коммунального хозяйства и социально значимых объектов; оперативного контроля за принятием мер, необходимых для обеспечения работы объектов теплоснабжения, обеспечивающих жизнедеятельность населения и работу социально значимых объектов, в нормальном (штатном) режиме.</w:t>
      </w:r>
    </w:p>
    <w:p w14:paraId="51A5EF17" w14:textId="77777777" w:rsidR="00BE01A1" w:rsidRPr="009E4337" w:rsidRDefault="00BE01A1" w:rsidP="00BE01A1">
      <w:pPr>
        <w:ind w:firstLine="567"/>
      </w:pPr>
      <w:r w:rsidRPr="009E4337">
        <w:t xml:space="preserve">Функционирование системы мониторинга осуществляется на муниципальном и объектовом уровнях. На муниципальном уровне координацию деятельности системы мониторинга осуществляет Администрация муниципального образования. На объектовом уровне - осуществляют теплоснабжающие организации. </w:t>
      </w:r>
    </w:p>
    <w:p w14:paraId="65D22650" w14:textId="77777777" w:rsidR="00BE01A1" w:rsidRPr="009E4337" w:rsidRDefault="00BE01A1" w:rsidP="00BE01A1">
      <w:pPr>
        <w:ind w:firstLine="567"/>
      </w:pPr>
      <w:r w:rsidRPr="009E4337">
        <w:t xml:space="preserve">На объектовом уровне собирается следующая информация: </w:t>
      </w:r>
    </w:p>
    <w:p w14:paraId="4A14A68D" w14:textId="77777777" w:rsidR="00BE01A1" w:rsidRPr="009E4337" w:rsidRDefault="00BE01A1" w:rsidP="00BE01A1">
      <w:pPr>
        <w:ind w:firstLine="567"/>
      </w:pPr>
      <w:r w:rsidRPr="009E4337">
        <w:t xml:space="preserve">1. Реестр учета аварийных ситуаций, технологических отказов, возникающих на объектах теплоснабжения, с указанием наименования объекта, адреса объекта, причин, приведших к возникновению аварийной ситуации, мер, принятых по ликвидации аварийной ситуации, технологических отказов, а также при отключении потребителей от теплоснабжения - период отключения и перечень отключенных потребителей; </w:t>
      </w:r>
    </w:p>
    <w:p w14:paraId="154640BF" w14:textId="77777777" w:rsidR="00BE01A1" w:rsidRPr="009E4337" w:rsidRDefault="00BE01A1" w:rsidP="00BE01A1">
      <w:pPr>
        <w:ind w:firstLine="567"/>
      </w:pPr>
      <w:r w:rsidRPr="009E4337">
        <w:t xml:space="preserve">2. Данные о проведенных ремонтных (в т.ч. капитальных) работах на объектах теплоснабжения, исполнительная документация по проведенным ремонтным работам; </w:t>
      </w:r>
    </w:p>
    <w:p w14:paraId="432EAAD7" w14:textId="77777777" w:rsidR="00BE01A1" w:rsidRPr="009E4337" w:rsidRDefault="00BE01A1" w:rsidP="00BE01A1">
      <w:pPr>
        <w:ind w:firstLine="567"/>
      </w:pPr>
      <w:r w:rsidRPr="009E4337">
        <w:t xml:space="preserve">3. Данные о вводе в эксплуатацию законченного строительства, расширения, реконструкции, технического перевооружения объектов теплоснабжения. </w:t>
      </w:r>
    </w:p>
    <w:p w14:paraId="705CD092" w14:textId="77777777" w:rsidR="00BE01A1" w:rsidRPr="009E4337" w:rsidRDefault="00BE01A1" w:rsidP="00BE01A1">
      <w:pPr>
        <w:ind w:firstLine="567"/>
      </w:pPr>
      <w:r w:rsidRPr="009E4337">
        <w:t xml:space="preserve">На муниципальном уровне собирается следующая информация: </w:t>
      </w:r>
    </w:p>
    <w:p w14:paraId="33BA6268" w14:textId="77777777" w:rsidR="00BE01A1" w:rsidRPr="009E4337" w:rsidRDefault="00BE01A1" w:rsidP="00BE01A1">
      <w:pPr>
        <w:ind w:firstLine="567"/>
      </w:pPr>
      <w:r w:rsidRPr="009E4337">
        <w:t>1. Реестр учета аварийных ситуаций, технологических отказов, возникающих на объектах теплоснабжения, с указанием наименования объекта, адреса объекта, причин, приведших к возникновению аварийной ситуации, мер, принятых по ликвидации аварийной ситуации, техноло</w:t>
      </w:r>
      <w:r w:rsidRPr="009E4337">
        <w:lastRenderedPageBreak/>
        <w:t xml:space="preserve">гических отказов, а также при отключении потребителей от теплоснабжения - период отключения и перечень отключенных потребителей; </w:t>
      </w:r>
    </w:p>
    <w:p w14:paraId="105E02E1" w14:textId="77777777" w:rsidR="00BE01A1" w:rsidRPr="009E4337" w:rsidRDefault="00BE01A1" w:rsidP="00BE01A1">
      <w:pPr>
        <w:ind w:firstLine="567"/>
      </w:pPr>
      <w:r w:rsidRPr="009E4337">
        <w:t>2. Данные о проведенных капитальных ремонтных работах на объектах теплоснабжения, исполнительная документация по проведенным капитальным ремонтным работам;</w:t>
      </w:r>
    </w:p>
    <w:p w14:paraId="01A13614" w14:textId="77777777" w:rsidR="00BE01A1" w:rsidRPr="009E4337" w:rsidRDefault="00BE01A1" w:rsidP="00BE01A1">
      <w:pPr>
        <w:ind w:firstLine="567"/>
      </w:pPr>
      <w:r w:rsidRPr="009E4337">
        <w:t xml:space="preserve">3. Данные о вводе в эксплуатацию законченного строительства, расширения, реконструкции, технического перевооружения объектов теплоснабжения. </w:t>
      </w:r>
    </w:p>
    <w:p w14:paraId="20A4438E" w14:textId="77777777" w:rsidR="00BE01A1" w:rsidRPr="009E4337" w:rsidRDefault="00BE01A1" w:rsidP="00BE01A1">
      <w:pPr>
        <w:ind w:firstLine="567"/>
      </w:pPr>
      <w:r w:rsidRPr="009E4337">
        <w:t>Результаты анализа данных мониторинга являются основанием для принятия решений о ремонте, модернизации, реконструкции или выводе из эксплуатации объектов теплоснабжения.</w:t>
      </w:r>
    </w:p>
    <w:p w14:paraId="58C07175" w14:textId="77777777" w:rsidR="00BE01A1" w:rsidRPr="009E4337" w:rsidRDefault="00BE01A1" w:rsidP="00BE01A1">
      <w:pPr>
        <w:ind w:firstLine="567"/>
      </w:pPr>
    </w:p>
    <w:p w14:paraId="69CD76CC" w14:textId="77777777" w:rsidR="00BE01A1" w:rsidRPr="009E4337" w:rsidRDefault="00BE01A1" w:rsidP="00BE01A1">
      <w:pPr>
        <w:suppressAutoHyphens/>
        <w:ind w:firstLine="567"/>
      </w:pPr>
    </w:p>
    <w:p w14:paraId="0B018971" w14:textId="77777777" w:rsidR="00BE01A1" w:rsidRPr="009E4337" w:rsidRDefault="00BE01A1" w:rsidP="00BE01A1">
      <w:pPr>
        <w:ind w:firstLine="567"/>
      </w:pPr>
    </w:p>
    <w:p w14:paraId="56ED70D9" w14:textId="60B68FA0" w:rsidR="00010E76" w:rsidRPr="009E4337" w:rsidRDefault="00010E76" w:rsidP="0006129B">
      <w:pPr>
        <w:ind w:firstLine="567"/>
      </w:pPr>
    </w:p>
    <w:sectPr w:rsidR="00010E76" w:rsidRPr="009E4337" w:rsidSect="004C5CD6">
      <w:pgSz w:w="11904" w:h="16838"/>
      <w:pgMar w:top="1134" w:right="851" w:bottom="1134" w:left="113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BAE779" w14:textId="77777777" w:rsidR="0047557A" w:rsidRDefault="0047557A">
      <w:r>
        <w:separator/>
      </w:r>
    </w:p>
  </w:endnote>
  <w:endnote w:type="continuationSeparator" w:id="0">
    <w:p w14:paraId="201E2498" w14:textId="77777777" w:rsidR="0047557A" w:rsidRDefault="0047557A">
      <w:r>
        <w:continuationSeparator/>
      </w:r>
    </w:p>
  </w:endnote>
  <w:endnote w:type="continuationNotice" w:id="1">
    <w:p w14:paraId="0F931245" w14:textId="77777777" w:rsidR="0047557A" w:rsidRDefault="004755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Andale Sans UI">
    <w:charset w:val="00"/>
    <w:family w:val="auto"/>
    <w:pitch w:val="variable"/>
  </w:font>
  <w:font w:name="Verdana">
    <w:panose1 w:val="020B0604030504040204"/>
    <w:charset w:val="CC"/>
    <w:family w:val="swiss"/>
    <w:pitch w:val="variable"/>
    <w:sig w:usb0="A00006FF" w:usb1="4000205B" w:usb2="00000010" w:usb3="00000000" w:csb0="0000019F" w:csb1="00000000"/>
  </w:font>
  <w:font w:name="OpenSymbol">
    <w:altName w:val="Klee One"/>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Garamond">
    <w:panose1 w:val="020204040303010108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entury Gothic">
    <w:panose1 w:val="020B05020202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GOST Type BU">
    <w:altName w:val="Calibri"/>
    <w:charset w:val="CC"/>
    <w:family w:val="auto"/>
    <w:pitch w:val="variable"/>
    <w:sig w:usb0="800002AF" w:usb1="1000004A" w:usb2="00000000" w:usb3="00000000" w:csb0="8000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829FDA" w14:textId="77777777" w:rsidR="00B9409E" w:rsidRPr="00E7735E" w:rsidRDefault="00B9409E">
    <w:pPr>
      <w:pStyle w:val="aff3"/>
      <w:jc w:val="right"/>
      <w:rPr>
        <w:szCs w:val="24"/>
      </w:rPr>
    </w:pPr>
    <w:r w:rsidRPr="00E7735E">
      <w:rPr>
        <w:szCs w:val="24"/>
      </w:rPr>
      <w:fldChar w:fldCharType="begin"/>
    </w:r>
    <w:r w:rsidRPr="00E7735E">
      <w:rPr>
        <w:szCs w:val="24"/>
      </w:rPr>
      <w:instrText xml:space="preserve"> PAGE   \* MERGEFORMAT </w:instrText>
    </w:r>
    <w:r w:rsidRPr="00E7735E">
      <w:rPr>
        <w:szCs w:val="24"/>
      </w:rPr>
      <w:fldChar w:fldCharType="separate"/>
    </w:r>
    <w:r>
      <w:rPr>
        <w:noProof/>
        <w:szCs w:val="24"/>
      </w:rPr>
      <w:t>2</w:t>
    </w:r>
    <w:r w:rsidRPr="00E7735E">
      <w:rPr>
        <w:szCs w:val="24"/>
      </w:rPr>
      <w:fldChar w:fldCharType="end"/>
    </w:r>
  </w:p>
  <w:p w14:paraId="3C3B58D2" w14:textId="77777777" w:rsidR="00B9409E" w:rsidRDefault="00B9409E">
    <w:pPr>
      <w:pStyle w:val="af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E26873" w14:textId="77777777" w:rsidR="00B9409E" w:rsidRDefault="00B9409E" w:rsidP="00B2577E">
    <w:pPr>
      <w:pStyle w:val="aff3"/>
      <w:jc w:val="right"/>
    </w:pPr>
    <w:r w:rsidRPr="00E7735E">
      <w:rPr>
        <w:szCs w:val="24"/>
      </w:rPr>
      <w:fldChar w:fldCharType="begin"/>
    </w:r>
    <w:r w:rsidRPr="00E7735E">
      <w:rPr>
        <w:szCs w:val="24"/>
      </w:rPr>
      <w:instrText xml:space="preserve"> PAGE   \* MERGEFORMAT </w:instrText>
    </w:r>
    <w:r w:rsidRPr="00E7735E">
      <w:rPr>
        <w:szCs w:val="24"/>
      </w:rPr>
      <w:fldChar w:fldCharType="separate"/>
    </w:r>
    <w:r w:rsidR="001B4EE5">
      <w:rPr>
        <w:noProof/>
        <w:szCs w:val="24"/>
      </w:rPr>
      <w:t>103</w:t>
    </w:r>
    <w:r w:rsidRPr="00E7735E">
      <w:rPr>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22FB3" w14:textId="77777777" w:rsidR="00B9409E" w:rsidRDefault="00B9409E">
    <w:pPr>
      <w:pStyle w:val="aff3"/>
      <w:jc w:val="right"/>
    </w:pPr>
  </w:p>
  <w:p w14:paraId="41BCCC62" w14:textId="77777777" w:rsidR="00B9409E" w:rsidRDefault="00B9409E">
    <w:pPr>
      <w:pStyle w:val="af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D9F1A5" w14:textId="77777777" w:rsidR="0047557A" w:rsidRDefault="0047557A">
      <w:r>
        <w:separator/>
      </w:r>
    </w:p>
  </w:footnote>
  <w:footnote w:type="continuationSeparator" w:id="0">
    <w:p w14:paraId="065D3FEA" w14:textId="77777777" w:rsidR="0047557A" w:rsidRDefault="0047557A">
      <w:r>
        <w:continuationSeparator/>
      </w:r>
    </w:p>
  </w:footnote>
  <w:footnote w:type="continuationNotice" w:id="1">
    <w:p w14:paraId="68E0E203" w14:textId="77777777" w:rsidR="0047557A" w:rsidRDefault="0047557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92C2BC4C"/>
    <w:lvl w:ilvl="0">
      <w:start w:val="1"/>
      <w:numFmt w:val="decimal"/>
      <w:pStyle w:val="2"/>
      <w:lvlText w:val="%1."/>
      <w:lvlJc w:val="left"/>
      <w:pPr>
        <w:tabs>
          <w:tab w:val="num" w:pos="643"/>
        </w:tabs>
        <w:ind w:left="643" w:hanging="360"/>
      </w:pPr>
    </w:lvl>
  </w:abstractNum>
  <w:abstractNum w:abstractNumId="1" w15:restartNumberingAfterBreak="0">
    <w:nsid w:val="FFFFFF80"/>
    <w:multiLevelType w:val="singleLevel"/>
    <w:tmpl w:val="3F0C434A"/>
    <w:lvl w:ilvl="0">
      <w:start w:val="1"/>
      <w:numFmt w:val="bullet"/>
      <w:pStyle w:val="5"/>
      <w:lvlText w:val=""/>
      <w:lvlJc w:val="left"/>
      <w:pPr>
        <w:ind w:left="1800" w:hanging="360"/>
      </w:pPr>
      <w:rPr>
        <w:rFonts w:ascii="Symbol" w:hAnsi="Symbol" w:hint="default"/>
        <w:color w:val="C0504D"/>
      </w:rPr>
    </w:lvl>
  </w:abstractNum>
  <w:abstractNum w:abstractNumId="2" w15:restartNumberingAfterBreak="0">
    <w:nsid w:val="FFFFFF81"/>
    <w:multiLevelType w:val="singleLevel"/>
    <w:tmpl w:val="78B8BCEC"/>
    <w:lvl w:ilvl="0">
      <w:start w:val="1"/>
      <w:numFmt w:val="bullet"/>
      <w:pStyle w:val="4"/>
      <w:lvlText w:val=""/>
      <w:lvlJc w:val="left"/>
      <w:pPr>
        <w:ind w:left="1440" w:hanging="360"/>
      </w:pPr>
      <w:rPr>
        <w:rFonts w:ascii="Symbol" w:hAnsi="Symbol" w:hint="default"/>
        <w:color w:val="943634"/>
      </w:rPr>
    </w:lvl>
  </w:abstractNum>
  <w:abstractNum w:abstractNumId="3" w15:restartNumberingAfterBreak="0">
    <w:nsid w:val="FFFFFF82"/>
    <w:multiLevelType w:val="singleLevel"/>
    <w:tmpl w:val="99340E5E"/>
    <w:lvl w:ilvl="0">
      <w:start w:val="1"/>
      <w:numFmt w:val="bullet"/>
      <w:pStyle w:val="3"/>
      <w:lvlText w:val=""/>
      <w:lvlJc w:val="left"/>
      <w:pPr>
        <w:ind w:left="1080" w:hanging="360"/>
      </w:pPr>
      <w:rPr>
        <w:rFonts w:ascii="Wingdings 3" w:hAnsi="Wingdings 3" w:hint="default"/>
        <w:color w:val="808080"/>
      </w:rPr>
    </w:lvl>
  </w:abstractNum>
  <w:abstractNum w:abstractNumId="4" w15:restartNumberingAfterBreak="0">
    <w:nsid w:val="FFFFFF83"/>
    <w:multiLevelType w:val="singleLevel"/>
    <w:tmpl w:val="5B846FA6"/>
    <w:lvl w:ilvl="0">
      <w:start w:val="1"/>
      <w:numFmt w:val="bullet"/>
      <w:pStyle w:val="20"/>
      <w:lvlText w:val=""/>
      <w:lvlJc w:val="left"/>
      <w:pPr>
        <w:ind w:left="720" w:hanging="360"/>
      </w:pPr>
      <w:rPr>
        <w:rFonts w:ascii="Wingdings 3" w:hAnsi="Wingdings 3" w:hint="default"/>
        <w:color w:val="C0504D"/>
      </w:rPr>
    </w:lvl>
  </w:abstractNum>
  <w:abstractNum w:abstractNumId="5" w15:restartNumberingAfterBreak="0">
    <w:nsid w:val="FFFFFF89"/>
    <w:multiLevelType w:val="singleLevel"/>
    <w:tmpl w:val="0C4634EC"/>
    <w:lvl w:ilvl="0">
      <w:start w:val="1"/>
      <w:numFmt w:val="bullet"/>
      <w:pStyle w:val="a"/>
      <w:lvlText w:val=""/>
      <w:lvlJc w:val="left"/>
      <w:pPr>
        <w:ind w:left="360" w:hanging="360"/>
      </w:pPr>
      <w:rPr>
        <w:rFonts w:ascii="Symbol" w:hAnsi="Symbol" w:hint="default"/>
        <w:caps w:val="0"/>
        <w:strike w:val="0"/>
        <w:dstrike w:val="0"/>
        <w:vanish w:val="0"/>
        <w:webHidden w:val="0"/>
        <w:color w:val="auto"/>
        <w:u w:val="none"/>
        <w:effect w:val="none"/>
        <w:vertAlign w:val="baseline"/>
        <w:specVanish w:val="0"/>
      </w:rPr>
    </w:lvl>
  </w:abstractNum>
  <w:abstractNum w:abstractNumId="6" w15:restartNumberingAfterBreak="0">
    <w:nsid w:val="00000002"/>
    <w:multiLevelType w:val="singleLevel"/>
    <w:tmpl w:val="00000002"/>
    <w:name w:val="WW8Num2"/>
    <w:lvl w:ilvl="0">
      <w:start w:val="1"/>
      <w:numFmt w:val="decimal"/>
      <w:lvlText w:val="%1."/>
      <w:lvlJc w:val="left"/>
      <w:pPr>
        <w:tabs>
          <w:tab w:val="num" w:pos="0"/>
        </w:tabs>
        <w:ind w:left="1698" w:hanging="990"/>
      </w:pPr>
      <w:rPr>
        <w:rFonts w:cs="Times New Roman"/>
      </w:rPr>
    </w:lvl>
  </w:abstractNum>
  <w:abstractNum w:abstractNumId="7" w15:restartNumberingAfterBreak="0">
    <w:nsid w:val="0F556573"/>
    <w:multiLevelType w:val="hybridMultilevel"/>
    <w:tmpl w:val="78A25F4C"/>
    <w:lvl w:ilvl="0" w:tplc="466634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03854A8"/>
    <w:multiLevelType w:val="hybridMultilevel"/>
    <w:tmpl w:val="F8F2E042"/>
    <w:lvl w:ilvl="0" w:tplc="466634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0A66B7B"/>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138B618F"/>
    <w:multiLevelType w:val="hybridMultilevel"/>
    <w:tmpl w:val="E36C37A8"/>
    <w:lvl w:ilvl="0" w:tplc="466634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75D74EC"/>
    <w:multiLevelType w:val="hybridMultilevel"/>
    <w:tmpl w:val="926EF844"/>
    <w:lvl w:ilvl="0" w:tplc="466634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1E9D22A1"/>
    <w:multiLevelType w:val="hybridMultilevel"/>
    <w:tmpl w:val="6F64D6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D763909"/>
    <w:multiLevelType w:val="hybridMultilevel"/>
    <w:tmpl w:val="817E22C8"/>
    <w:lvl w:ilvl="0" w:tplc="466634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F347D36"/>
    <w:multiLevelType w:val="hybridMultilevel"/>
    <w:tmpl w:val="ACE683C8"/>
    <w:styleLink w:val="1111112"/>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5" w15:restartNumberingAfterBreak="0">
    <w:nsid w:val="48AA61F5"/>
    <w:multiLevelType w:val="hybridMultilevel"/>
    <w:tmpl w:val="9092CC98"/>
    <w:lvl w:ilvl="0" w:tplc="466634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4A600A5D"/>
    <w:multiLevelType w:val="hybridMultilevel"/>
    <w:tmpl w:val="67826F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ED168AE"/>
    <w:multiLevelType w:val="hybridMultilevel"/>
    <w:tmpl w:val="58DA1BF8"/>
    <w:lvl w:ilvl="0" w:tplc="466634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316331C"/>
    <w:multiLevelType w:val="singleLevel"/>
    <w:tmpl w:val="73A030B2"/>
    <w:lvl w:ilvl="0">
      <w:start w:val="1"/>
      <w:numFmt w:val="decimal"/>
      <w:pStyle w:val="a0"/>
      <w:lvlText w:val="%1."/>
      <w:lvlJc w:val="left"/>
      <w:pPr>
        <w:tabs>
          <w:tab w:val="num" w:pos="562"/>
        </w:tabs>
        <w:ind w:left="562" w:hanging="562"/>
      </w:pPr>
    </w:lvl>
  </w:abstractNum>
  <w:abstractNum w:abstractNumId="19" w15:restartNumberingAfterBreak="0">
    <w:nsid w:val="59C06899"/>
    <w:multiLevelType w:val="hybridMultilevel"/>
    <w:tmpl w:val="6448B824"/>
    <w:lvl w:ilvl="0" w:tplc="466634E0">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0" w15:restartNumberingAfterBreak="0">
    <w:nsid w:val="5CDF26F8"/>
    <w:multiLevelType w:val="hybridMultilevel"/>
    <w:tmpl w:val="7D8035B2"/>
    <w:lvl w:ilvl="0" w:tplc="62D6011A">
      <w:start w:val="1"/>
      <w:numFmt w:val="bullet"/>
      <w:pStyle w:val="a1"/>
      <w:lvlText w:val="–"/>
      <w:lvlJc w:val="left"/>
      <w:pPr>
        <w:ind w:left="1429" w:hanging="360"/>
      </w:pPr>
      <w:rPr>
        <w:rFonts w:ascii="Times New Roman CYR" w:hAnsi="Times New Roman CYR"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4695F4D"/>
    <w:multiLevelType w:val="hybridMultilevel"/>
    <w:tmpl w:val="994EE7DA"/>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6EF50AEB"/>
    <w:multiLevelType w:val="hybridMultilevel"/>
    <w:tmpl w:val="962446EC"/>
    <w:lvl w:ilvl="0" w:tplc="634E3142">
      <w:start w:val="1"/>
      <w:numFmt w:val="decimal"/>
      <w:pStyle w:val="a2"/>
      <w:lvlText w:val="Таблица %1"/>
      <w:lvlJc w:val="left"/>
      <w:pPr>
        <w:ind w:left="348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F54002A"/>
    <w:multiLevelType w:val="hybridMultilevel"/>
    <w:tmpl w:val="16A2BD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1324815761">
    <w:abstractNumId w:val="5"/>
  </w:num>
  <w:num w:numId="2" w16cid:durableId="18626022">
    <w:abstractNumId w:val="18"/>
    <w:lvlOverride w:ilvl="0">
      <w:startOverride w:val="1"/>
    </w:lvlOverride>
  </w:num>
  <w:num w:numId="3" w16cid:durableId="218977054">
    <w:abstractNumId w:val="4"/>
  </w:num>
  <w:num w:numId="4" w16cid:durableId="1488857078">
    <w:abstractNumId w:val="3"/>
  </w:num>
  <w:num w:numId="5" w16cid:durableId="1773433572">
    <w:abstractNumId w:val="2"/>
  </w:num>
  <w:num w:numId="6" w16cid:durableId="341667818">
    <w:abstractNumId w:val="1"/>
  </w:num>
  <w:num w:numId="7" w16cid:durableId="1429543268">
    <w:abstractNumId w:val="0"/>
    <w:lvlOverride w:ilvl="0">
      <w:startOverride w:val="1"/>
    </w:lvlOverride>
  </w:num>
  <w:num w:numId="8" w16cid:durableId="1616135058">
    <w:abstractNumId w:val="9"/>
  </w:num>
  <w:num w:numId="9" w16cid:durableId="838541540">
    <w:abstractNumId w:val="20"/>
  </w:num>
  <w:num w:numId="10" w16cid:durableId="1676683606">
    <w:abstractNumId w:val="14"/>
  </w:num>
  <w:num w:numId="11" w16cid:durableId="519122478">
    <w:abstractNumId w:val="22"/>
  </w:num>
  <w:num w:numId="12" w16cid:durableId="1353409662">
    <w:abstractNumId w:val="11"/>
  </w:num>
  <w:num w:numId="13" w16cid:durableId="2113745571">
    <w:abstractNumId w:val="15"/>
  </w:num>
  <w:num w:numId="14" w16cid:durableId="757289712">
    <w:abstractNumId w:val="10"/>
  </w:num>
  <w:num w:numId="15" w16cid:durableId="362290841">
    <w:abstractNumId w:val="13"/>
  </w:num>
  <w:num w:numId="16" w16cid:durableId="580411096">
    <w:abstractNumId w:val="7"/>
  </w:num>
  <w:num w:numId="17" w16cid:durableId="4407025">
    <w:abstractNumId w:val="16"/>
  </w:num>
  <w:num w:numId="18" w16cid:durableId="1683438369">
    <w:abstractNumId w:val="17"/>
  </w:num>
  <w:num w:numId="19" w16cid:durableId="2014533171">
    <w:abstractNumId w:val="8"/>
  </w:num>
  <w:num w:numId="20" w16cid:durableId="1355112251">
    <w:abstractNumId w:val="12"/>
  </w:num>
  <w:num w:numId="21" w16cid:durableId="1083338321">
    <w:abstractNumId w:val="21"/>
  </w:num>
  <w:num w:numId="22" w16cid:durableId="1411806182">
    <w:abstractNumId w:val="23"/>
  </w:num>
  <w:num w:numId="23" w16cid:durableId="198013803">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357"/>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281E"/>
    <w:rsid w:val="000019FE"/>
    <w:rsid w:val="000020C8"/>
    <w:rsid w:val="000021B9"/>
    <w:rsid w:val="0000293E"/>
    <w:rsid w:val="00004BB7"/>
    <w:rsid w:val="00004F1E"/>
    <w:rsid w:val="000056AB"/>
    <w:rsid w:val="00005E05"/>
    <w:rsid w:val="00005E90"/>
    <w:rsid w:val="00006E96"/>
    <w:rsid w:val="00010A90"/>
    <w:rsid w:val="00010C02"/>
    <w:rsid w:val="00010E76"/>
    <w:rsid w:val="00011246"/>
    <w:rsid w:val="00011724"/>
    <w:rsid w:val="00011F03"/>
    <w:rsid w:val="000120E2"/>
    <w:rsid w:val="00012FC7"/>
    <w:rsid w:val="00013B45"/>
    <w:rsid w:val="00014946"/>
    <w:rsid w:val="00014A37"/>
    <w:rsid w:val="000151AC"/>
    <w:rsid w:val="00016400"/>
    <w:rsid w:val="000166B6"/>
    <w:rsid w:val="000173A8"/>
    <w:rsid w:val="000175CC"/>
    <w:rsid w:val="0002151B"/>
    <w:rsid w:val="00021AA1"/>
    <w:rsid w:val="00021CB1"/>
    <w:rsid w:val="00021E04"/>
    <w:rsid w:val="00022A4D"/>
    <w:rsid w:val="00022C30"/>
    <w:rsid w:val="0002437D"/>
    <w:rsid w:val="0002610D"/>
    <w:rsid w:val="00027782"/>
    <w:rsid w:val="00027BAE"/>
    <w:rsid w:val="00027F2B"/>
    <w:rsid w:val="000308C9"/>
    <w:rsid w:val="0003156F"/>
    <w:rsid w:val="0003266E"/>
    <w:rsid w:val="00032A2D"/>
    <w:rsid w:val="00032DA9"/>
    <w:rsid w:val="00033256"/>
    <w:rsid w:val="00034A39"/>
    <w:rsid w:val="00034DF7"/>
    <w:rsid w:val="000355A1"/>
    <w:rsid w:val="000361F5"/>
    <w:rsid w:val="00036ED8"/>
    <w:rsid w:val="000378D9"/>
    <w:rsid w:val="000379FA"/>
    <w:rsid w:val="00037FF3"/>
    <w:rsid w:val="0004016D"/>
    <w:rsid w:val="00041E78"/>
    <w:rsid w:val="00042A16"/>
    <w:rsid w:val="00043924"/>
    <w:rsid w:val="0004487D"/>
    <w:rsid w:val="00044B6F"/>
    <w:rsid w:val="00044BE0"/>
    <w:rsid w:val="00045BE0"/>
    <w:rsid w:val="00045C62"/>
    <w:rsid w:val="000463D1"/>
    <w:rsid w:val="00047647"/>
    <w:rsid w:val="00047CCA"/>
    <w:rsid w:val="00050133"/>
    <w:rsid w:val="000511A1"/>
    <w:rsid w:val="000516E6"/>
    <w:rsid w:val="00051A0F"/>
    <w:rsid w:val="00051F26"/>
    <w:rsid w:val="00052312"/>
    <w:rsid w:val="00053304"/>
    <w:rsid w:val="000543FC"/>
    <w:rsid w:val="0005539B"/>
    <w:rsid w:val="00056709"/>
    <w:rsid w:val="0005686F"/>
    <w:rsid w:val="0006129B"/>
    <w:rsid w:val="00061444"/>
    <w:rsid w:val="00061D3E"/>
    <w:rsid w:val="00064193"/>
    <w:rsid w:val="00065688"/>
    <w:rsid w:val="000659FF"/>
    <w:rsid w:val="00066508"/>
    <w:rsid w:val="000672DA"/>
    <w:rsid w:val="0006744C"/>
    <w:rsid w:val="00070327"/>
    <w:rsid w:val="00070E4F"/>
    <w:rsid w:val="0007138F"/>
    <w:rsid w:val="00071819"/>
    <w:rsid w:val="00073341"/>
    <w:rsid w:val="00073AF6"/>
    <w:rsid w:val="00074D77"/>
    <w:rsid w:val="000757DE"/>
    <w:rsid w:val="00076690"/>
    <w:rsid w:val="0007674E"/>
    <w:rsid w:val="00077F62"/>
    <w:rsid w:val="00080A00"/>
    <w:rsid w:val="00080C36"/>
    <w:rsid w:val="0008152C"/>
    <w:rsid w:val="0008181F"/>
    <w:rsid w:val="00081F28"/>
    <w:rsid w:val="000820AA"/>
    <w:rsid w:val="00082938"/>
    <w:rsid w:val="00084260"/>
    <w:rsid w:val="00084DD8"/>
    <w:rsid w:val="00085163"/>
    <w:rsid w:val="000858E0"/>
    <w:rsid w:val="00085B38"/>
    <w:rsid w:val="00086C2C"/>
    <w:rsid w:val="000873A0"/>
    <w:rsid w:val="00087607"/>
    <w:rsid w:val="00087A6C"/>
    <w:rsid w:val="00087B1B"/>
    <w:rsid w:val="0009051E"/>
    <w:rsid w:val="00090A54"/>
    <w:rsid w:val="0009215B"/>
    <w:rsid w:val="0009232B"/>
    <w:rsid w:val="00092887"/>
    <w:rsid w:val="000929F0"/>
    <w:rsid w:val="00093EBE"/>
    <w:rsid w:val="00094CE9"/>
    <w:rsid w:val="000964F7"/>
    <w:rsid w:val="00097584"/>
    <w:rsid w:val="00097D1B"/>
    <w:rsid w:val="00097E6E"/>
    <w:rsid w:val="000A0007"/>
    <w:rsid w:val="000A1695"/>
    <w:rsid w:val="000A2CEF"/>
    <w:rsid w:val="000A5247"/>
    <w:rsid w:val="000A526D"/>
    <w:rsid w:val="000A53AD"/>
    <w:rsid w:val="000A5523"/>
    <w:rsid w:val="000A583B"/>
    <w:rsid w:val="000A5A43"/>
    <w:rsid w:val="000A799A"/>
    <w:rsid w:val="000B11DA"/>
    <w:rsid w:val="000B1E53"/>
    <w:rsid w:val="000B2614"/>
    <w:rsid w:val="000B2DC1"/>
    <w:rsid w:val="000B2DCD"/>
    <w:rsid w:val="000B2E1C"/>
    <w:rsid w:val="000B35CE"/>
    <w:rsid w:val="000B420C"/>
    <w:rsid w:val="000B4E51"/>
    <w:rsid w:val="000B5225"/>
    <w:rsid w:val="000B541D"/>
    <w:rsid w:val="000B5965"/>
    <w:rsid w:val="000B67E7"/>
    <w:rsid w:val="000B7BF7"/>
    <w:rsid w:val="000C1291"/>
    <w:rsid w:val="000C15C2"/>
    <w:rsid w:val="000C21D3"/>
    <w:rsid w:val="000C4400"/>
    <w:rsid w:val="000C5402"/>
    <w:rsid w:val="000C5D13"/>
    <w:rsid w:val="000C65B0"/>
    <w:rsid w:val="000C686D"/>
    <w:rsid w:val="000C69BD"/>
    <w:rsid w:val="000C6F28"/>
    <w:rsid w:val="000C7413"/>
    <w:rsid w:val="000C7C9D"/>
    <w:rsid w:val="000C7CFC"/>
    <w:rsid w:val="000D03BC"/>
    <w:rsid w:val="000D1F1C"/>
    <w:rsid w:val="000D2062"/>
    <w:rsid w:val="000D27A6"/>
    <w:rsid w:val="000D35EC"/>
    <w:rsid w:val="000D49F6"/>
    <w:rsid w:val="000D4A03"/>
    <w:rsid w:val="000D4A0F"/>
    <w:rsid w:val="000D4AF5"/>
    <w:rsid w:val="000D6CF6"/>
    <w:rsid w:val="000D78B7"/>
    <w:rsid w:val="000D7A9E"/>
    <w:rsid w:val="000D7B8F"/>
    <w:rsid w:val="000E0346"/>
    <w:rsid w:val="000E06B3"/>
    <w:rsid w:val="000E081F"/>
    <w:rsid w:val="000E0FB4"/>
    <w:rsid w:val="000E1031"/>
    <w:rsid w:val="000E1F42"/>
    <w:rsid w:val="000E2361"/>
    <w:rsid w:val="000E2449"/>
    <w:rsid w:val="000E2D27"/>
    <w:rsid w:val="000E3373"/>
    <w:rsid w:val="000E34D3"/>
    <w:rsid w:val="000E594E"/>
    <w:rsid w:val="000E5AB6"/>
    <w:rsid w:val="000E66EF"/>
    <w:rsid w:val="000E6744"/>
    <w:rsid w:val="000E7065"/>
    <w:rsid w:val="000E7219"/>
    <w:rsid w:val="000E728B"/>
    <w:rsid w:val="000E7B68"/>
    <w:rsid w:val="000E7C60"/>
    <w:rsid w:val="000E7FA0"/>
    <w:rsid w:val="000F17A5"/>
    <w:rsid w:val="000F2C4C"/>
    <w:rsid w:val="000F2D1E"/>
    <w:rsid w:val="000F34E7"/>
    <w:rsid w:val="000F3710"/>
    <w:rsid w:val="000F43D3"/>
    <w:rsid w:val="000F44E2"/>
    <w:rsid w:val="000F49FF"/>
    <w:rsid w:val="000F53CC"/>
    <w:rsid w:val="000F5683"/>
    <w:rsid w:val="000F796D"/>
    <w:rsid w:val="00100647"/>
    <w:rsid w:val="0010103B"/>
    <w:rsid w:val="0010158F"/>
    <w:rsid w:val="00102FD8"/>
    <w:rsid w:val="001030DA"/>
    <w:rsid w:val="00103133"/>
    <w:rsid w:val="0010345B"/>
    <w:rsid w:val="00103F7A"/>
    <w:rsid w:val="00104082"/>
    <w:rsid w:val="0010574B"/>
    <w:rsid w:val="001064AC"/>
    <w:rsid w:val="00106CD7"/>
    <w:rsid w:val="00107433"/>
    <w:rsid w:val="001077A1"/>
    <w:rsid w:val="0010783B"/>
    <w:rsid w:val="00107D6D"/>
    <w:rsid w:val="001117E3"/>
    <w:rsid w:val="001125F4"/>
    <w:rsid w:val="00112EED"/>
    <w:rsid w:val="00113850"/>
    <w:rsid w:val="00113BC2"/>
    <w:rsid w:val="00113D61"/>
    <w:rsid w:val="00114195"/>
    <w:rsid w:val="00114626"/>
    <w:rsid w:val="00115250"/>
    <w:rsid w:val="00115AE1"/>
    <w:rsid w:val="00115CB3"/>
    <w:rsid w:val="00116845"/>
    <w:rsid w:val="0011750B"/>
    <w:rsid w:val="001209CB"/>
    <w:rsid w:val="00121D2A"/>
    <w:rsid w:val="00122D42"/>
    <w:rsid w:val="00123091"/>
    <w:rsid w:val="00123E30"/>
    <w:rsid w:val="00123FFE"/>
    <w:rsid w:val="0012467B"/>
    <w:rsid w:val="00125713"/>
    <w:rsid w:val="00126792"/>
    <w:rsid w:val="00127127"/>
    <w:rsid w:val="00127490"/>
    <w:rsid w:val="00127AE0"/>
    <w:rsid w:val="00127D3A"/>
    <w:rsid w:val="00130165"/>
    <w:rsid w:val="001307AD"/>
    <w:rsid w:val="00130A00"/>
    <w:rsid w:val="00130EA0"/>
    <w:rsid w:val="0013109C"/>
    <w:rsid w:val="001318D4"/>
    <w:rsid w:val="001318D5"/>
    <w:rsid w:val="00131C62"/>
    <w:rsid w:val="00131E1C"/>
    <w:rsid w:val="00132AA5"/>
    <w:rsid w:val="00132E37"/>
    <w:rsid w:val="00133591"/>
    <w:rsid w:val="00133D7C"/>
    <w:rsid w:val="00134975"/>
    <w:rsid w:val="00134FC3"/>
    <w:rsid w:val="00135BB6"/>
    <w:rsid w:val="00136C5C"/>
    <w:rsid w:val="00140447"/>
    <w:rsid w:val="001417B1"/>
    <w:rsid w:val="00141A78"/>
    <w:rsid w:val="00141EAC"/>
    <w:rsid w:val="00143B02"/>
    <w:rsid w:val="001448D1"/>
    <w:rsid w:val="001451D3"/>
    <w:rsid w:val="00145336"/>
    <w:rsid w:val="0014555C"/>
    <w:rsid w:val="00145662"/>
    <w:rsid w:val="00145BBA"/>
    <w:rsid w:val="001460E5"/>
    <w:rsid w:val="00146216"/>
    <w:rsid w:val="001467AA"/>
    <w:rsid w:val="00147295"/>
    <w:rsid w:val="0015066B"/>
    <w:rsid w:val="001509D9"/>
    <w:rsid w:val="00150BB8"/>
    <w:rsid w:val="00150FEB"/>
    <w:rsid w:val="001511DB"/>
    <w:rsid w:val="00151788"/>
    <w:rsid w:val="001519FB"/>
    <w:rsid w:val="00153258"/>
    <w:rsid w:val="00153DEF"/>
    <w:rsid w:val="00153FD3"/>
    <w:rsid w:val="001540EC"/>
    <w:rsid w:val="001547BA"/>
    <w:rsid w:val="00154E72"/>
    <w:rsid w:val="00155593"/>
    <w:rsid w:val="00155BC3"/>
    <w:rsid w:val="00156489"/>
    <w:rsid w:val="001566A2"/>
    <w:rsid w:val="00157010"/>
    <w:rsid w:val="0015715B"/>
    <w:rsid w:val="001574EA"/>
    <w:rsid w:val="00157A31"/>
    <w:rsid w:val="001606B4"/>
    <w:rsid w:val="001606FF"/>
    <w:rsid w:val="00162A40"/>
    <w:rsid w:val="001639B0"/>
    <w:rsid w:val="001649E6"/>
    <w:rsid w:val="00164A1E"/>
    <w:rsid w:val="001654A4"/>
    <w:rsid w:val="00166D20"/>
    <w:rsid w:val="00167B53"/>
    <w:rsid w:val="00167B9E"/>
    <w:rsid w:val="001703E1"/>
    <w:rsid w:val="0017064F"/>
    <w:rsid w:val="0017116A"/>
    <w:rsid w:val="00171784"/>
    <w:rsid w:val="001717AA"/>
    <w:rsid w:val="00171927"/>
    <w:rsid w:val="00172122"/>
    <w:rsid w:val="0017254B"/>
    <w:rsid w:val="00172C0D"/>
    <w:rsid w:val="0017315F"/>
    <w:rsid w:val="00173189"/>
    <w:rsid w:val="001740E5"/>
    <w:rsid w:val="00174325"/>
    <w:rsid w:val="0017461A"/>
    <w:rsid w:val="00174F4E"/>
    <w:rsid w:val="001753C4"/>
    <w:rsid w:val="001756AC"/>
    <w:rsid w:val="00176A0B"/>
    <w:rsid w:val="001773E3"/>
    <w:rsid w:val="00177690"/>
    <w:rsid w:val="001777BC"/>
    <w:rsid w:val="00177C19"/>
    <w:rsid w:val="00180A54"/>
    <w:rsid w:val="00182B20"/>
    <w:rsid w:val="0018420B"/>
    <w:rsid w:val="00185DF9"/>
    <w:rsid w:val="00185E20"/>
    <w:rsid w:val="00185F87"/>
    <w:rsid w:val="001860C7"/>
    <w:rsid w:val="00186614"/>
    <w:rsid w:val="00186917"/>
    <w:rsid w:val="00186F05"/>
    <w:rsid w:val="001870FD"/>
    <w:rsid w:val="00190A9D"/>
    <w:rsid w:val="00190BB5"/>
    <w:rsid w:val="00190F10"/>
    <w:rsid w:val="0019311F"/>
    <w:rsid w:val="001946E3"/>
    <w:rsid w:val="0019500D"/>
    <w:rsid w:val="001950FD"/>
    <w:rsid w:val="00195CCC"/>
    <w:rsid w:val="00195CD5"/>
    <w:rsid w:val="00195F85"/>
    <w:rsid w:val="00196C5B"/>
    <w:rsid w:val="001976BB"/>
    <w:rsid w:val="001979A5"/>
    <w:rsid w:val="001979B9"/>
    <w:rsid w:val="00197B36"/>
    <w:rsid w:val="001A15F4"/>
    <w:rsid w:val="001A2B92"/>
    <w:rsid w:val="001A3253"/>
    <w:rsid w:val="001A3C37"/>
    <w:rsid w:val="001A3DCF"/>
    <w:rsid w:val="001A4BDE"/>
    <w:rsid w:val="001A5DAB"/>
    <w:rsid w:val="001A655F"/>
    <w:rsid w:val="001B0282"/>
    <w:rsid w:val="001B0283"/>
    <w:rsid w:val="001B04B8"/>
    <w:rsid w:val="001B0873"/>
    <w:rsid w:val="001B1063"/>
    <w:rsid w:val="001B12F6"/>
    <w:rsid w:val="001B1553"/>
    <w:rsid w:val="001B1683"/>
    <w:rsid w:val="001B19BB"/>
    <w:rsid w:val="001B359C"/>
    <w:rsid w:val="001B4E87"/>
    <w:rsid w:val="001B4EE5"/>
    <w:rsid w:val="001B5D0A"/>
    <w:rsid w:val="001B6336"/>
    <w:rsid w:val="001B70BE"/>
    <w:rsid w:val="001B758F"/>
    <w:rsid w:val="001B7629"/>
    <w:rsid w:val="001B7814"/>
    <w:rsid w:val="001B7CFA"/>
    <w:rsid w:val="001C0F40"/>
    <w:rsid w:val="001C1CD9"/>
    <w:rsid w:val="001C201F"/>
    <w:rsid w:val="001C2847"/>
    <w:rsid w:val="001C328B"/>
    <w:rsid w:val="001C414A"/>
    <w:rsid w:val="001C4205"/>
    <w:rsid w:val="001C4478"/>
    <w:rsid w:val="001C461D"/>
    <w:rsid w:val="001C5F4E"/>
    <w:rsid w:val="001C5FCB"/>
    <w:rsid w:val="001C6415"/>
    <w:rsid w:val="001C6A42"/>
    <w:rsid w:val="001C7DCD"/>
    <w:rsid w:val="001D0B31"/>
    <w:rsid w:val="001D22DC"/>
    <w:rsid w:val="001D23F1"/>
    <w:rsid w:val="001D29ED"/>
    <w:rsid w:val="001D481A"/>
    <w:rsid w:val="001D492B"/>
    <w:rsid w:val="001D51CE"/>
    <w:rsid w:val="001D63E3"/>
    <w:rsid w:val="001D6501"/>
    <w:rsid w:val="001D6DAB"/>
    <w:rsid w:val="001D6E0E"/>
    <w:rsid w:val="001D77B9"/>
    <w:rsid w:val="001D7929"/>
    <w:rsid w:val="001E0359"/>
    <w:rsid w:val="001E0D29"/>
    <w:rsid w:val="001E1733"/>
    <w:rsid w:val="001E1AAA"/>
    <w:rsid w:val="001E2531"/>
    <w:rsid w:val="001E2849"/>
    <w:rsid w:val="001E412C"/>
    <w:rsid w:val="001E5468"/>
    <w:rsid w:val="001E5AAD"/>
    <w:rsid w:val="001E6038"/>
    <w:rsid w:val="001E67C6"/>
    <w:rsid w:val="001E696D"/>
    <w:rsid w:val="001E6DA8"/>
    <w:rsid w:val="001E6EE5"/>
    <w:rsid w:val="001E7697"/>
    <w:rsid w:val="001E78EB"/>
    <w:rsid w:val="001F02A2"/>
    <w:rsid w:val="001F03AA"/>
    <w:rsid w:val="001F0CC2"/>
    <w:rsid w:val="001F1E9D"/>
    <w:rsid w:val="001F1F1D"/>
    <w:rsid w:val="001F3360"/>
    <w:rsid w:val="001F4145"/>
    <w:rsid w:val="001F466A"/>
    <w:rsid w:val="001F6A24"/>
    <w:rsid w:val="00200463"/>
    <w:rsid w:val="00201169"/>
    <w:rsid w:val="0020274D"/>
    <w:rsid w:val="00203726"/>
    <w:rsid w:val="00203E44"/>
    <w:rsid w:val="00203F3E"/>
    <w:rsid w:val="002047BF"/>
    <w:rsid w:val="00204879"/>
    <w:rsid w:val="002049DB"/>
    <w:rsid w:val="00206C58"/>
    <w:rsid w:val="0020784F"/>
    <w:rsid w:val="00211153"/>
    <w:rsid w:val="00211360"/>
    <w:rsid w:val="00211732"/>
    <w:rsid w:val="00212142"/>
    <w:rsid w:val="00213987"/>
    <w:rsid w:val="00213A8B"/>
    <w:rsid w:val="00214280"/>
    <w:rsid w:val="00215E80"/>
    <w:rsid w:val="00216794"/>
    <w:rsid w:val="00216DF1"/>
    <w:rsid w:val="00217AF1"/>
    <w:rsid w:val="00220B15"/>
    <w:rsid w:val="00220B5D"/>
    <w:rsid w:val="002212D9"/>
    <w:rsid w:val="00221EC8"/>
    <w:rsid w:val="00222AE0"/>
    <w:rsid w:val="002231A2"/>
    <w:rsid w:val="00223629"/>
    <w:rsid w:val="00224DEF"/>
    <w:rsid w:val="00226453"/>
    <w:rsid w:val="00226C71"/>
    <w:rsid w:val="00227654"/>
    <w:rsid w:val="0023006D"/>
    <w:rsid w:val="00230132"/>
    <w:rsid w:val="0023053C"/>
    <w:rsid w:val="00230756"/>
    <w:rsid w:val="00231152"/>
    <w:rsid w:val="0023181C"/>
    <w:rsid w:val="0023308A"/>
    <w:rsid w:val="002345F0"/>
    <w:rsid w:val="00234830"/>
    <w:rsid w:val="002352C0"/>
    <w:rsid w:val="002355D3"/>
    <w:rsid w:val="00240F5F"/>
    <w:rsid w:val="00240F70"/>
    <w:rsid w:val="00242677"/>
    <w:rsid w:val="00242920"/>
    <w:rsid w:val="00243FF0"/>
    <w:rsid w:val="00244E47"/>
    <w:rsid w:val="002451F5"/>
    <w:rsid w:val="0024564D"/>
    <w:rsid w:val="00247084"/>
    <w:rsid w:val="00247379"/>
    <w:rsid w:val="002504E7"/>
    <w:rsid w:val="002504FF"/>
    <w:rsid w:val="00250686"/>
    <w:rsid w:val="002526EA"/>
    <w:rsid w:val="002529DB"/>
    <w:rsid w:val="00253112"/>
    <w:rsid w:val="00253709"/>
    <w:rsid w:val="00254453"/>
    <w:rsid w:val="002558A7"/>
    <w:rsid w:val="00255B44"/>
    <w:rsid w:val="00256B48"/>
    <w:rsid w:val="0025726E"/>
    <w:rsid w:val="0025773C"/>
    <w:rsid w:val="00257885"/>
    <w:rsid w:val="00257D34"/>
    <w:rsid w:val="00260134"/>
    <w:rsid w:val="00260A48"/>
    <w:rsid w:val="0026115F"/>
    <w:rsid w:val="0026191D"/>
    <w:rsid w:val="00261A37"/>
    <w:rsid w:val="00261DE3"/>
    <w:rsid w:val="002624E2"/>
    <w:rsid w:val="0026278C"/>
    <w:rsid w:val="00263EA2"/>
    <w:rsid w:val="00263F0D"/>
    <w:rsid w:val="00264472"/>
    <w:rsid w:val="00264AFC"/>
    <w:rsid w:val="00265BDD"/>
    <w:rsid w:val="00265C8A"/>
    <w:rsid w:val="002664F2"/>
    <w:rsid w:val="00267238"/>
    <w:rsid w:val="002675B2"/>
    <w:rsid w:val="00267729"/>
    <w:rsid w:val="0027003C"/>
    <w:rsid w:val="00270227"/>
    <w:rsid w:val="002708E4"/>
    <w:rsid w:val="00270BF9"/>
    <w:rsid w:val="00271FC6"/>
    <w:rsid w:val="00273065"/>
    <w:rsid w:val="002734DE"/>
    <w:rsid w:val="00274271"/>
    <w:rsid w:val="0027443D"/>
    <w:rsid w:val="00274C31"/>
    <w:rsid w:val="002750DC"/>
    <w:rsid w:val="0027534B"/>
    <w:rsid w:val="00275FDF"/>
    <w:rsid w:val="00276A43"/>
    <w:rsid w:val="00276DE6"/>
    <w:rsid w:val="0028018D"/>
    <w:rsid w:val="002805B6"/>
    <w:rsid w:val="002806A0"/>
    <w:rsid w:val="00280DBB"/>
    <w:rsid w:val="00281997"/>
    <w:rsid w:val="00281C68"/>
    <w:rsid w:val="002821E7"/>
    <w:rsid w:val="00282D51"/>
    <w:rsid w:val="0028432A"/>
    <w:rsid w:val="00284D52"/>
    <w:rsid w:val="00286A1E"/>
    <w:rsid w:val="00286E1D"/>
    <w:rsid w:val="002874E3"/>
    <w:rsid w:val="00287BF4"/>
    <w:rsid w:val="002901FC"/>
    <w:rsid w:val="002927B3"/>
    <w:rsid w:val="00292ED3"/>
    <w:rsid w:val="00294DA8"/>
    <w:rsid w:val="0029587A"/>
    <w:rsid w:val="002960CE"/>
    <w:rsid w:val="002A07F2"/>
    <w:rsid w:val="002A1CAF"/>
    <w:rsid w:val="002A250F"/>
    <w:rsid w:val="002A2E00"/>
    <w:rsid w:val="002A2E38"/>
    <w:rsid w:val="002A4209"/>
    <w:rsid w:val="002A4EA0"/>
    <w:rsid w:val="002A50EC"/>
    <w:rsid w:val="002A5433"/>
    <w:rsid w:val="002A5F7F"/>
    <w:rsid w:val="002A63C3"/>
    <w:rsid w:val="002A64E8"/>
    <w:rsid w:val="002A6E6E"/>
    <w:rsid w:val="002A7421"/>
    <w:rsid w:val="002A7E57"/>
    <w:rsid w:val="002B046D"/>
    <w:rsid w:val="002B1445"/>
    <w:rsid w:val="002B1A89"/>
    <w:rsid w:val="002B26DE"/>
    <w:rsid w:val="002B3574"/>
    <w:rsid w:val="002B361D"/>
    <w:rsid w:val="002B3C59"/>
    <w:rsid w:val="002B3F36"/>
    <w:rsid w:val="002B497C"/>
    <w:rsid w:val="002B508A"/>
    <w:rsid w:val="002B5129"/>
    <w:rsid w:val="002B6231"/>
    <w:rsid w:val="002B6485"/>
    <w:rsid w:val="002B6DA3"/>
    <w:rsid w:val="002B7616"/>
    <w:rsid w:val="002B77B1"/>
    <w:rsid w:val="002B7D25"/>
    <w:rsid w:val="002C0C77"/>
    <w:rsid w:val="002C178F"/>
    <w:rsid w:val="002C1A04"/>
    <w:rsid w:val="002C2326"/>
    <w:rsid w:val="002C269D"/>
    <w:rsid w:val="002C2C4A"/>
    <w:rsid w:val="002C3784"/>
    <w:rsid w:val="002C3909"/>
    <w:rsid w:val="002C3CA5"/>
    <w:rsid w:val="002C3FE8"/>
    <w:rsid w:val="002C4067"/>
    <w:rsid w:val="002C480E"/>
    <w:rsid w:val="002C4873"/>
    <w:rsid w:val="002C5110"/>
    <w:rsid w:val="002C6232"/>
    <w:rsid w:val="002C6E28"/>
    <w:rsid w:val="002D056B"/>
    <w:rsid w:val="002D08C1"/>
    <w:rsid w:val="002D0D64"/>
    <w:rsid w:val="002D0DD7"/>
    <w:rsid w:val="002D22F6"/>
    <w:rsid w:val="002D25E1"/>
    <w:rsid w:val="002D2E40"/>
    <w:rsid w:val="002D3288"/>
    <w:rsid w:val="002D3849"/>
    <w:rsid w:val="002D38C9"/>
    <w:rsid w:val="002D41C7"/>
    <w:rsid w:val="002D4584"/>
    <w:rsid w:val="002D48F2"/>
    <w:rsid w:val="002D496A"/>
    <w:rsid w:val="002D4D2D"/>
    <w:rsid w:val="002D572B"/>
    <w:rsid w:val="002D5835"/>
    <w:rsid w:val="002D721D"/>
    <w:rsid w:val="002E16C5"/>
    <w:rsid w:val="002E1F92"/>
    <w:rsid w:val="002E22BC"/>
    <w:rsid w:val="002E30BF"/>
    <w:rsid w:val="002E3DF9"/>
    <w:rsid w:val="002E4457"/>
    <w:rsid w:val="002E4537"/>
    <w:rsid w:val="002E4853"/>
    <w:rsid w:val="002E57A7"/>
    <w:rsid w:val="002E6537"/>
    <w:rsid w:val="002E76D8"/>
    <w:rsid w:val="002F023E"/>
    <w:rsid w:val="002F0387"/>
    <w:rsid w:val="002F0497"/>
    <w:rsid w:val="002F0EBC"/>
    <w:rsid w:val="002F15FD"/>
    <w:rsid w:val="002F1C58"/>
    <w:rsid w:val="002F2C4A"/>
    <w:rsid w:val="002F32A3"/>
    <w:rsid w:val="002F4224"/>
    <w:rsid w:val="002F4AE2"/>
    <w:rsid w:val="002F5504"/>
    <w:rsid w:val="002F559F"/>
    <w:rsid w:val="002F5DCC"/>
    <w:rsid w:val="002F681F"/>
    <w:rsid w:val="002F7753"/>
    <w:rsid w:val="002F7B3E"/>
    <w:rsid w:val="00300518"/>
    <w:rsid w:val="0030210C"/>
    <w:rsid w:val="0030224D"/>
    <w:rsid w:val="00302B66"/>
    <w:rsid w:val="00302C84"/>
    <w:rsid w:val="00304246"/>
    <w:rsid w:val="003060C2"/>
    <w:rsid w:val="00306457"/>
    <w:rsid w:val="00306B4D"/>
    <w:rsid w:val="0030778E"/>
    <w:rsid w:val="0031009F"/>
    <w:rsid w:val="003102AD"/>
    <w:rsid w:val="0031034B"/>
    <w:rsid w:val="003104E4"/>
    <w:rsid w:val="00310B69"/>
    <w:rsid w:val="003113FD"/>
    <w:rsid w:val="0031199B"/>
    <w:rsid w:val="00311CCC"/>
    <w:rsid w:val="003122D4"/>
    <w:rsid w:val="003125E4"/>
    <w:rsid w:val="00312630"/>
    <w:rsid w:val="00315BCC"/>
    <w:rsid w:val="0031688D"/>
    <w:rsid w:val="00316AF3"/>
    <w:rsid w:val="00316BD6"/>
    <w:rsid w:val="00317078"/>
    <w:rsid w:val="0031709E"/>
    <w:rsid w:val="003174C8"/>
    <w:rsid w:val="00321DE3"/>
    <w:rsid w:val="00322140"/>
    <w:rsid w:val="00322153"/>
    <w:rsid w:val="00322881"/>
    <w:rsid w:val="003231FD"/>
    <w:rsid w:val="00323CF7"/>
    <w:rsid w:val="0032428B"/>
    <w:rsid w:val="00324A21"/>
    <w:rsid w:val="00324B20"/>
    <w:rsid w:val="00325862"/>
    <w:rsid w:val="003261DF"/>
    <w:rsid w:val="00326EAF"/>
    <w:rsid w:val="0032742E"/>
    <w:rsid w:val="003319C2"/>
    <w:rsid w:val="00333124"/>
    <w:rsid w:val="00333B00"/>
    <w:rsid w:val="00333F3D"/>
    <w:rsid w:val="0033433D"/>
    <w:rsid w:val="00335D61"/>
    <w:rsid w:val="00336882"/>
    <w:rsid w:val="00336D2F"/>
    <w:rsid w:val="003376D5"/>
    <w:rsid w:val="00340B5B"/>
    <w:rsid w:val="00341137"/>
    <w:rsid w:val="0034116F"/>
    <w:rsid w:val="00341E68"/>
    <w:rsid w:val="00342F20"/>
    <w:rsid w:val="00342FC5"/>
    <w:rsid w:val="003438EA"/>
    <w:rsid w:val="003438F1"/>
    <w:rsid w:val="00343B5C"/>
    <w:rsid w:val="00343E69"/>
    <w:rsid w:val="003442E9"/>
    <w:rsid w:val="003443CA"/>
    <w:rsid w:val="00345F6A"/>
    <w:rsid w:val="00346167"/>
    <w:rsid w:val="0034646C"/>
    <w:rsid w:val="00346BF2"/>
    <w:rsid w:val="003476D9"/>
    <w:rsid w:val="00351141"/>
    <w:rsid w:val="003524CC"/>
    <w:rsid w:val="00352BAB"/>
    <w:rsid w:val="00353413"/>
    <w:rsid w:val="00353414"/>
    <w:rsid w:val="00354402"/>
    <w:rsid w:val="0035444C"/>
    <w:rsid w:val="00354CB5"/>
    <w:rsid w:val="00356395"/>
    <w:rsid w:val="003563EA"/>
    <w:rsid w:val="00356962"/>
    <w:rsid w:val="00356CF4"/>
    <w:rsid w:val="00357D60"/>
    <w:rsid w:val="00357F49"/>
    <w:rsid w:val="00360FA3"/>
    <w:rsid w:val="003618F9"/>
    <w:rsid w:val="00361DEB"/>
    <w:rsid w:val="00362275"/>
    <w:rsid w:val="003627FD"/>
    <w:rsid w:val="003632A5"/>
    <w:rsid w:val="003633BE"/>
    <w:rsid w:val="003635BF"/>
    <w:rsid w:val="003639D6"/>
    <w:rsid w:val="00364717"/>
    <w:rsid w:val="00365FB8"/>
    <w:rsid w:val="00365FC6"/>
    <w:rsid w:val="003663BB"/>
    <w:rsid w:val="00370AE0"/>
    <w:rsid w:val="00370FF7"/>
    <w:rsid w:val="003711FD"/>
    <w:rsid w:val="003713C7"/>
    <w:rsid w:val="00371459"/>
    <w:rsid w:val="00372D10"/>
    <w:rsid w:val="003733A9"/>
    <w:rsid w:val="0037359F"/>
    <w:rsid w:val="003735A7"/>
    <w:rsid w:val="00373979"/>
    <w:rsid w:val="00374C2A"/>
    <w:rsid w:val="0037554C"/>
    <w:rsid w:val="00375D9C"/>
    <w:rsid w:val="003767F3"/>
    <w:rsid w:val="00377A5E"/>
    <w:rsid w:val="00377E11"/>
    <w:rsid w:val="0038032A"/>
    <w:rsid w:val="00380AF7"/>
    <w:rsid w:val="00380E00"/>
    <w:rsid w:val="003811BE"/>
    <w:rsid w:val="0038154E"/>
    <w:rsid w:val="00381615"/>
    <w:rsid w:val="0038209B"/>
    <w:rsid w:val="0038358A"/>
    <w:rsid w:val="0038465B"/>
    <w:rsid w:val="0038531F"/>
    <w:rsid w:val="00385465"/>
    <w:rsid w:val="00385782"/>
    <w:rsid w:val="00386CE5"/>
    <w:rsid w:val="00387A55"/>
    <w:rsid w:val="00387FE7"/>
    <w:rsid w:val="003913AD"/>
    <w:rsid w:val="00391E9A"/>
    <w:rsid w:val="003923F3"/>
    <w:rsid w:val="0039298E"/>
    <w:rsid w:val="0039349B"/>
    <w:rsid w:val="0039390E"/>
    <w:rsid w:val="00394970"/>
    <w:rsid w:val="00394DBA"/>
    <w:rsid w:val="00395E21"/>
    <w:rsid w:val="00395F53"/>
    <w:rsid w:val="003965AF"/>
    <w:rsid w:val="00397113"/>
    <w:rsid w:val="00397BCF"/>
    <w:rsid w:val="003A1A57"/>
    <w:rsid w:val="003A24FD"/>
    <w:rsid w:val="003A3855"/>
    <w:rsid w:val="003A39CB"/>
    <w:rsid w:val="003A44ED"/>
    <w:rsid w:val="003A54F7"/>
    <w:rsid w:val="003A5836"/>
    <w:rsid w:val="003A6591"/>
    <w:rsid w:val="003A6614"/>
    <w:rsid w:val="003A6830"/>
    <w:rsid w:val="003A6DC8"/>
    <w:rsid w:val="003A7479"/>
    <w:rsid w:val="003A7EA6"/>
    <w:rsid w:val="003B124A"/>
    <w:rsid w:val="003B1CD9"/>
    <w:rsid w:val="003B20B6"/>
    <w:rsid w:val="003B2407"/>
    <w:rsid w:val="003B2994"/>
    <w:rsid w:val="003B2B40"/>
    <w:rsid w:val="003B2BA9"/>
    <w:rsid w:val="003B3869"/>
    <w:rsid w:val="003B3B07"/>
    <w:rsid w:val="003B3CE2"/>
    <w:rsid w:val="003B3FDE"/>
    <w:rsid w:val="003B565C"/>
    <w:rsid w:val="003B5A8D"/>
    <w:rsid w:val="003B5B33"/>
    <w:rsid w:val="003B6EA8"/>
    <w:rsid w:val="003B765F"/>
    <w:rsid w:val="003B773A"/>
    <w:rsid w:val="003C0E60"/>
    <w:rsid w:val="003C1396"/>
    <w:rsid w:val="003C360C"/>
    <w:rsid w:val="003C3780"/>
    <w:rsid w:val="003C4B8D"/>
    <w:rsid w:val="003C4C91"/>
    <w:rsid w:val="003C53DA"/>
    <w:rsid w:val="003C5CA7"/>
    <w:rsid w:val="003C6765"/>
    <w:rsid w:val="003C6D26"/>
    <w:rsid w:val="003C709E"/>
    <w:rsid w:val="003C728B"/>
    <w:rsid w:val="003C7464"/>
    <w:rsid w:val="003C7923"/>
    <w:rsid w:val="003D0270"/>
    <w:rsid w:val="003D0EF6"/>
    <w:rsid w:val="003D206D"/>
    <w:rsid w:val="003D2C8E"/>
    <w:rsid w:val="003D300D"/>
    <w:rsid w:val="003D39AA"/>
    <w:rsid w:val="003D5BF7"/>
    <w:rsid w:val="003D62D6"/>
    <w:rsid w:val="003D6459"/>
    <w:rsid w:val="003D6614"/>
    <w:rsid w:val="003D67A4"/>
    <w:rsid w:val="003D6D24"/>
    <w:rsid w:val="003D7216"/>
    <w:rsid w:val="003D7313"/>
    <w:rsid w:val="003E1274"/>
    <w:rsid w:val="003E164E"/>
    <w:rsid w:val="003E2C0E"/>
    <w:rsid w:val="003E2CA2"/>
    <w:rsid w:val="003E4474"/>
    <w:rsid w:val="003E6050"/>
    <w:rsid w:val="003E6614"/>
    <w:rsid w:val="003E674F"/>
    <w:rsid w:val="003E78CF"/>
    <w:rsid w:val="003E78D9"/>
    <w:rsid w:val="003F07D6"/>
    <w:rsid w:val="003F2EE2"/>
    <w:rsid w:val="003F3B38"/>
    <w:rsid w:val="003F4381"/>
    <w:rsid w:val="003F45FB"/>
    <w:rsid w:val="003F4627"/>
    <w:rsid w:val="003F5383"/>
    <w:rsid w:val="003F588F"/>
    <w:rsid w:val="003F5B9C"/>
    <w:rsid w:val="003F5BAF"/>
    <w:rsid w:val="003F63B2"/>
    <w:rsid w:val="003F6464"/>
    <w:rsid w:val="003F688F"/>
    <w:rsid w:val="003F68AA"/>
    <w:rsid w:val="003F7AC4"/>
    <w:rsid w:val="0040001E"/>
    <w:rsid w:val="00401E8A"/>
    <w:rsid w:val="0040241C"/>
    <w:rsid w:val="00402CFF"/>
    <w:rsid w:val="00403FD6"/>
    <w:rsid w:val="004040A2"/>
    <w:rsid w:val="00404F56"/>
    <w:rsid w:val="00406649"/>
    <w:rsid w:val="00406E17"/>
    <w:rsid w:val="0041097E"/>
    <w:rsid w:val="00410DA8"/>
    <w:rsid w:val="00411341"/>
    <w:rsid w:val="004116D4"/>
    <w:rsid w:val="0041175F"/>
    <w:rsid w:val="00411FB9"/>
    <w:rsid w:val="00412391"/>
    <w:rsid w:val="00412A13"/>
    <w:rsid w:val="00412DCE"/>
    <w:rsid w:val="004132C5"/>
    <w:rsid w:val="004134A6"/>
    <w:rsid w:val="0041362E"/>
    <w:rsid w:val="00414134"/>
    <w:rsid w:val="00414BF6"/>
    <w:rsid w:val="00414E2C"/>
    <w:rsid w:val="00415FBD"/>
    <w:rsid w:val="004167AD"/>
    <w:rsid w:val="004174C8"/>
    <w:rsid w:val="004206F2"/>
    <w:rsid w:val="0042153E"/>
    <w:rsid w:val="00421AC7"/>
    <w:rsid w:val="00422C34"/>
    <w:rsid w:val="0042505B"/>
    <w:rsid w:val="004250F1"/>
    <w:rsid w:val="004255D3"/>
    <w:rsid w:val="00426D24"/>
    <w:rsid w:val="004302AC"/>
    <w:rsid w:val="004304D5"/>
    <w:rsid w:val="00430C04"/>
    <w:rsid w:val="00430EBD"/>
    <w:rsid w:val="00432176"/>
    <w:rsid w:val="004327B2"/>
    <w:rsid w:val="00432811"/>
    <w:rsid w:val="00432E56"/>
    <w:rsid w:val="00432F6A"/>
    <w:rsid w:val="004334F5"/>
    <w:rsid w:val="00433BCB"/>
    <w:rsid w:val="004356E0"/>
    <w:rsid w:val="004361A7"/>
    <w:rsid w:val="00436403"/>
    <w:rsid w:val="004421E5"/>
    <w:rsid w:val="0044366D"/>
    <w:rsid w:val="00443E9D"/>
    <w:rsid w:val="00444AFD"/>
    <w:rsid w:val="00444D4B"/>
    <w:rsid w:val="004452C2"/>
    <w:rsid w:val="004452F9"/>
    <w:rsid w:val="00445BE5"/>
    <w:rsid w:val="00445DCF"/>
    <w:rsid w:val="00445E53"/>
    <w:rsid w:val="00445F87"/>
    <w:rsid w:val="00446E4E"/>
    <w:rsid w:val="00447C3C"/>
    <w:rsid w:val="004515ED"/>
    <w:rsid w:val="0045232D"/>
    <w:rsid w:val="00452768"/>
    <w:rsid w:val="00453581"/>
    <w:rsid w:val="004540C8"/>
    <w:rsid w:val="00454123"/>
    <w:rsid w:val="00454207"/>
    <w:rsid w:val="004552F8"/>
    <w:rsid w:val="0045696F"/>
    <w:rsid w:val="00460234"/>
    <w:rsid w:val="00460CF7"/>
    <w:rsid w:val="00463A28"/>
    <w:rsid w:val="00464F0A"/>
    <w:rsid w:val="00465A8F"/>
    <w:rsid w:val="00466830"/>
    <w:rsid w:val="00467F30"/>
    <w:rsid w:val="00471997"/>
    <w:rsid w:val="00473095"/>
    <w:rsid w:val="00474058"/>
    <w:rsid w:val="004749D4"/>
    <w:rsid w:val="0047557A"/>
    <w:rsid w:val="00475DD8"/>
    <w:rsid w:val="00476B5B"/>
    <w:rsid w:val="004803B6"/>
    <w:rsid w:val="0048252D"/>
    <w:rsid w:val="00483094"/>
    <w:rsid w:val="004838FB"/>
    <w:rsid w:val="00483BDC"/>
    <w:rsid w:val="0048453E"/>
    <w:rsid w:val="00484B66"/>
    <w:rsid w:val="00484EAA"/>
    <w:rsid w:val="004858B5"/>
    <w:rsid w:val="004859B2"/>
    <w:rsid w:val="00486999"/>
    <w:rsid w:val="00487180"/>
    <w:rsid w:val="004873D5"/>
    <w:rsid w:val="00487700"/>
    <w:rsid w:val="004907AB"/>
    <w:rsid w:val="004914D8"/>
    <w:rsid w:val="004926FF"/>
    <w:rsid w:val="004927DF"/>
    <w:rsid w:val="00492E4D"/>
    <w:rsid w:val="004930A0"/>
    <w:rsid w:val="0049350A"/>
    <w:rsid w:val="00495E2C"/>
    <w:rsid w:val="00496B51"/>
    <w:rsid w:val="00496D0E"/>
    <w:rsid w:val="00496D37"/>
    <w:rsid w:val="004975EB"/>
    <w:rsid w:val="004977A5"/>
    <w:rsid w:val="004A0655"/>
    <w:rsid w:val="004A23FE"/>
    <w:rsid w:val="004A25D4"/>
    <w:rsid w:val="004A2FDA"/>
    <w:rsid w:val="004A3338"/>
    <w:rsid w:val="004A3FD2"/>
    <w:rsid w:val="004A4299"/>
    <w:rsid w:val="004A487C"/>
    <w:rsid w:val="004A540E"/>
    <w:rsid w:val="004A556A"/>
    <w:rsid w:val="004A55E4"/>
    <w:rsid w:val="004A56B2"/>
    <w:rsid w:val="004A57D1"/>
    <w:rsid w:val="004A58D2"/>
    <w:rsid w:val="004A5C44"/>
    <w:rsid w:val="004A77C5"/>
    <w:rsid w:val="004B03FD"/>
    <w:rsid w:val="004B0939"/>
    <w:rsid w:val="004B13F9"/>
    <w:rsid w:val="004B2614"/>
    <w:rsid w:val="004B2B90"/>
    <w:rsid w:val="004B2BC9"/>
    <w:rsid w:val="004B32ED"/>
    <w:rsid w:val="004B4295"/>
    <w:rsid w:val="004B5490"/>
    <w:rsid w:val="004B5C14"/>
    <w:rsid w:val="004B7D97"/>
    <w:rsid w:val="004C13A4"/>
    <w:rsid w:val="004C14F4"/>
    <w:rsid w:val="004C25B8"/>
    <w:rsid w:val="004C28F2"/>
    <w:rsid w:val="004C2B18"/>
    <w:rsid w:val="004C347C"/>
    <w:rsid w:val="004C4B3F"/>
    <w:rsid w:val="004C4B82"/>
    <w:rsid w:val="004C51F5"/>
    <w:rsid w:val="004C572F"/>
    <w:rsid w:val="004C5AB7"/>
    <w:rsid w:val="004C5CD6"/>
    <w:rsid w:val="004C6530"/>
    <w:rsid w:val="004C755C"/>
    <w:rsid w:val="004D04CB"/>
    <w:rsid w:val="004D1605"/>
    <w:rsid w:val="004D257D"/>
    <w:rsid w:val="004D4D36"/>
    <w:rsid w:val="004D4D73"/>
    <w:rsid w:val="004D5104"/>
    <w:rsid w:val="004D57C2"/>
    <w:rsid w:val="004D5A20"/>
    <w:rsid w:val="004D5D52"/>
    <w:rsid w:val="004D620F"/>
    <w:rsid w:val="004D63E4"/>
    <w:rsid w:val="004D6962"/>
    <w:rsid w:val="004D6EBA"/>
    <w:rsid w:val="004E0BBF"/>
    <w:rsid w:val="004E12F8"/>
    <w:rsid w:val="004E1BE4"/>
    <w:rsid w:val="004E2E56"/>
    <w:rsid w:val="004E3267"/>
    <w:rsid w:val="004E422E"/>
    <w:rsid w:val="004E46E8"/>
    <w:rsid w:val="004E4CEA"/>
    <w:rsid w:val="004E4FD0"/>
    <w:rsid w:val="004E513F"/>
    <w:rsid w:val="004E60D3"/>
    <w:rsid w:val="004E6F6A"/>
    <w:rsid w:val="004E73D4"/>
    <w:rsid w:val="004E79D8"/>
    <w:rsid w:val="004F0688"/>
    <w:rsid w:val="004F0A01"/>
    <w:rsid w:val="004F2846"/>
    <w:rsid w:val="004F477E"/>
    <w:rsid w:val="004F4A5F"/>
    <w:rsid w:val="004F59A8"/>
    <w:rsid w:val="004F602D"/>
    <w:rsid w:val="004F63D3"/>
    <w:rsid w:val="004F7125"/>
    <w:rsid w:val="0050041E"/>
    <w:rsid w:val="00500E99"/>
    <w:rsid w:val="005025E8"/>
    <w:rsid w:val="005033C9"/>
    <w:rsid w:val="005034C1"/>
    <w:rsid w:val="00503B04"/>
    <w:rsid w:val="00503F3C"/>
    <w:rsid w:val="00504CAE"/>
    <w:rsid w:val="00504DF0"/>
    <w:rsid w:val="00505A23"/>
    <w:rsid w:val="0050636E"/>
    <w:rsid w:val="00506420"/>
    <w:rsid w:val="00506B5A"/>
    <w:rsid w:val="00507858"/>
    <w:rsid w:val="005102BF"/>
    <w:rsid w:val="00510545"/>
    <w:rsid w:val="00510B5B"/>
    <w:rsid w:val="0051120F"/>
    <w:rsid w:val="0051126F"/>
    <w:rsid w:val="00512573"/>
    <w:rsid w:val="0051298C"/>
    <w:rsid w:val="00512E74"/>
    <w:rsid w:val="005137D5"/>
    <w:rsid w:val="00513ED7"/>
    <w:rsid w:val="005147CC"/>
    <w:rsid w:val="005148DF"/>
    <w:rsid w:val="0051493B"/>
    <w:rsid w:val="00515005"/>
    <w:rsid w:val="0051534E"/>
    <w:rsid w:val="00515989"/>
    <w:rsid w:val="005170D7"/>
    <w:rsid w:val="00517770"/>
    <w:rsid w:val="00517854"/>
    <w:rsid w:val="00517EF6"/>
    <w:rsid w:val="00520735"/>
    <w:rsid w:val="00520A5A"/>
    <w:rsid w:val="00522C23"/>
    <w:rsid w:val="00522E93"/>
    <w:rsid w:val="00523639"/>
    <w:rsid w:val="0052399D"/>
    <w:rsid w:val="00523BBF"/>
    <w:rsid w:val="00524194"/>
    <w:rsid w:val="00524809"/>
    <w:rsid w:val="00524968"/>
    <w:rsid w:val="00525D84"/>
    <w:rsid w:val="00526558"/>
    <w:rsid w:val="00527A53"/>
    <w:rsid w:val="00527F98"/>
    <w:rsid w:val="00530A12"/>
    <w:rsid w:val="0053142D"/>
    <w:rsid w:val="00532A20"/>
    <w:rsid w:val="00532CE6"/>
    <w:rsid w:val="00532F84"/>
    <w:rsid w:val="00535E22"/>
    <w:rsid w:val="005367C1"/>
    <w:rsid w:val="0053696A"/>
    <w:rsid w:val="00537CDA"/>
    <w:rsid w:val="0054006D"/>
    <w:rsid w:val="005400C6"/>
    <w:rsid w:val="00540956"/>
    <w:rsid w:val="00540B63"/>
    <w:rsid w:val="00540C21"/>
    <w:rsid w:val="005413D0"/>
    <w:rsid w:val="00541739"/>
    <w:rsid w:val="00541DF5"/>
    <w:rsid w:val="00544264"/>
    <w:rsid w:val="0054518E"/>
    <w:rsid w:val="005452AF"/>
    <w:rsid w:val="00545416"/>
    <w:rsid w:val="00545486"/>
    <w:rsid w:val="00547BAF"/>
    <w:rsid w:val="0055093E"/>
    <w:rsid w:val="00550A25"/>
    <w:rsid w:val="005530D5"/>
    <w:rsid w:val="00553247"/>
    <w:rsid w:val="0055396A"/>
    <w:rsid w:val="00554156"/>
    <w:rsid w:val="00554604"/>
    <w:rsid w:val="005564C5"/>
    <w:rsid w:val="0055695D"/>
    <w:rsid w:val="00557216"/>
    <w:rsid w:val="00557463"/>
    <w:rsid w:val="00561045"/>
    <w:rsid w:val="00562379"/>
    <w:rsid w:val="00563813"/>
    <w:rsid w:val="005646C5"/>
    <w:rsid w:val="005649C6"/>
    <w:rsid w:val="00564AA8"/>
    <w:rsid w:val="00564BE5"/>
    <w:rsid w:val="00564ED9"/>
    <w:rsid w:val="00566367"/>
    <w:rsid w:val="00566601"/>
    <w:rsid w:val="0056696F"/>
    <w:rsid w:val="0057016F"/>
    <w:rsid w:val="00570703"/>
    <w:rsid w:val="00570C4F"/>
    <w:rsid w:val="005724A2"/>
    <w:rsid w:val="005727FD"/>
    <w:rsid w:val="00572BC1"/>
    <w:rsid w:val="0057366A"/>
    <w:rsid w:val="005744A0"/>
    <w:rsid w:val="00574B88"/>
    <w:rsid w:val="0057590D"/>
    <w:rsid w:val="005768FF"/>
    <w:rsid w:val="00576B68"/>
    <w:rsid w:val="00576D8A"/>
    <w:rsid w:val="00577257"/>
    <w:rsid w:val="00577C59"/>
    <w:rsid w:val="005821B0"/>
    <w:rsid w:val="00582635"/>
    <w:rsid w:val="00582902"/>
    <w:rsid w:val="00582B07"/>
    <w:rsid w:val="00583C2F"/>
    <w:rsid w:val="0058438A"/>
    <w:rsid w:val="0058472E"/>
    <w:rsid w:val="00584B2E"/>
    <w:rsid w:val="00584CB5"/>
    <w:rsid w:val="00586588"/>
    <w:rsid w:val="00586F7C"/>
    <w:rsid w:val="005875C0"/>
    <w:rsid w:val="00587BF5"/>
    <w:rsid w:val="00590630"/>
    <w:rsid w:val="0059102F"/>
    <w:rsid w:val="00592C9A"/>
    <w:rsid w:val="00593402"/>
    <w:rsid w:val="00593D7C"/>
    <w:rsid w:val="00594A99"/>
    <w:rsid w:val="00594FE1"/>
    <w:rsid w:val="00595295"/>
    <w:rsid w:val="00595A14"/>
    <w:rsid w:val="005A2AF8"/>
    <w:rsid w:val="005A37B3"/>
    <w:rsid w:val="005A3E95"/>
    <w:rsid w:val="005A4C90"/>
    <w:rsid w:val="005A5F31"/>
    <w:rsid w:val="005A6185"/>
    <w:rsid w:val="005A7E69"/>
    <w:rsid w:val="005B0ACE"/>
    <w:rsid w:val="005B0C8D"/>
    <w:rsid w:val="005B0D44"/>
    <w:rsid w:val="005B129F"/>
    <w:rsid w:val="005B1A49"/>
    <w:rsid w:val="005B1AB4"/>
    <w:rsid w:val="005B1BFC"/>
    <w:rsid w:val="005B255B"/>
    <w:rsid w:val="005B273F"/>
    <w:rsid w:val="005B2F54"/>
    <w:rsid w:val="005B3771"/>
    <w:rsid w:val="005B3FA1"/>
    <w:rsid w:val="005B4AC9"/>
    <w:rsid w:val="005B4C68"/>
    <w:rsid w:val="005B6E79"/>
    <w:rsid w:val="005B6FC7"/>
    <w:rsid w:val="005B73F4"/>
    <w:rsid w:val="005C0E3A"/>
    <w:rsid w:val="005C1581"/>
    <w:rsid w:val="005C1A94"/>
    <w:rsid w:val="005C1B50"/>
    <w:rsid w:val="005C2B8D"/>
    <w:rsid w:val="005C3E1A"/>
    <w:rsid w:val="005C437C"/>
    <w:rsid w:val="005C475C"/>
    <w:rsid w:val="005C4E07"/>
    <w:rsid w:val="005C5156"/>
    <w:rsid w:val="005C55DC"/>
    <w:rsid w:val="005C6132"/>
    <w:rsid w:val="005C78C9"/>
    <w:rsid w:val="005C79EF"/>
    <w:rsid w:val="005D0221"/>
    <w:rsid w:val="005D036C"/>
    <w:rsid w:val="005D0525"/>
    <w:rsid w:val="005D16D0"/>
    <w:rsid w:val="005D17BC"/>
    <w:rsid w:val="005D1DEC"/>
    <w:rsid w:val="005D3625"/>
    <w:rsid w:val="005D4173"/>
    <w:rsid w:val="005D4352"/>
    <w:rsid w:val="005D4738"/>
    <w:rsid w:val="005D4E4C"/>
    <w:rsid w:val="005D5233"/>
    <w:rsid w:val="005D5814"/>
    <w:rsid w:val="005D5A93"/>
    <w:rsid w:val="005D5B84"/>
    <w:rsid w:val="005D6481"/>
    <w:rsid w:val="005D64D7"/>
    <w:rsid w:val="005D6618"/>
    <w:rsid w:val="005D6D1F"/>
    <w:rsid w:val="005D6E3F"/>
    <w:rsid w:val="005D7B7C"/>
    <w:rsid w:val="005D7D5F"/>
    <w:rsid w:val="005E0AC2"/>
    <w:rsid w:val="005E0EA7"/>
    <w:rsid w:val="005E17EC"/>
    <w:rsid w:val="005E271C"/>
    <w:rsid w:val="005E3892"/>
    <w:rsid w:val="005E3BF3"/>
    <w:rsid w:val="005E3E3F"/>
    <w:rsid w:val="005E54C8"/>
    <w:rsid w:val="005E54DD"/>
    <w:rsid w:val="005E5769"/>
    <w:rsid w:val="005E5A5E"/>
    <w:rsid w:val="005E5DE4"/>
    <w:rsid w:val="005E64BF"/>
    <w:rsid w:val="005E64D8"/>
    <w:rsid w:val="005F00EE"/>
    <w:rsid w:val="005F0986"/>
    <w:rsid w:val="005F0D17"/>
    <w:rsid w:val="005F38AA"/>
    <w:rsid w:val="005F390E"/>
    <w:rsid w:val="005F3EC0"/>
    <w:rsid w:val="005F4138"/>
    <w:rsid w:val="005F4656"/>
    <w:rsid w:val="005F47C4"/>
    <w:rsid w:val="005F49AE"/>
    <w:rsid w:val="005F577E"/>
    <w:rsid w:val="005F64B1"/>
    <w:rsid w:val="005F699F"/>
    <w:rsid w:val="005F6DC9"/>
    <w:rsid w:val="005F7EBA"/>
    <w:rsid w:val="0060036D"/>
    <w:rsid w:val="00600E6A"/>
    <w:rsid w:val="00600E99"/>
    <w:rsid w:val="006015DD"/>
    <w:rsid w:val="0060164C"/>
    <w:rsid w:val="00601DF2"/>
    <w:rsid w:val="00601F86"/>
    <w:rsid w:val="006029DE"/>
    <w:rsid w:val="00604483"/>
    <w:rsid w:val="00605E0B"/>
    <w:rsid w:val="00606F65"/>
    <w:rsid w:val="00607233"/>
    <w:rsid w:val="00607675"/>
    <w:rsid w:val="00607C5B"/>
    <w:rsid w:val="0061007C"/>
    <w:rsid w:val="0061014C"/>
    <w:rsid w:val="00610925"/>
    <w:rsid w:val="0061237C"/>
    <w:rsid w:val="006128A6"/>
    <w:rsid w:val="0061403F"/>
    <w:rsid w:val="00614739"/>
    <w:rsid w:val="00614B1C"/>
    <w:rsid w:val="00614E12"/>
    <w:rsid w:val="00615971"/>
    <w:rsid w:val="00615FAA"/>
    <w:rsid w:val="006164C6"/>
    <w:rsid w:val="00616886"/>
    <w:rsid w:val="00616998"/>
    <w:rsid w:val="00617D71"/>
    <w:rsid w:val="006210C7"/>
    <w:rsid w:val="006221D4"/>
    <w:rsid w:val="006227D9"/>
    <w:rsid w:val="0062286A"/>
    <w:rsid w:val="0062368A"/>
    <w:rsid w:val="00625851"/>
    <w:rsid w:val="00625FDA"/>
    <w:rsid w:val="00626277"/>
    <w:rsid w:val="00627A9F"/>
    <w:rsid w:val="00627E98"/>
    <w:rsid w:val="006301FB"/>
    <w:rsid w:val="00631856"/>
    <w:rsid w:val="00632A22"/>
    <w:rsid w:val="006335EA"/>
    <w:rsid w:val="00634265"/>
    <w:rsid w:val="0063475A"/>
    <w:rsid w:val="00634F89"/>
    <w:rsid w:val="0063592C"/>
    <w:rsid w:val="00635C16"/>
    <w:rsid w:val="00636650"/>
    <w:rsid w:val="00637EB4"/>
    <w:rsid w:val="0064095C"/>
    <w:rsid w:val="0064118E"/>
    <w:rsid w:val="006416E6"/>
    <w:rsid w:val="00641797"/>
    <w:rsid w:val="00642B9C"/>
    <w:rsid w:val="006434E5"/>
    <w:rsid w:val="00643580"/>
    <w:rsid w:val="006436E6"/>
    <w:rsid w:val="00643E03"/>
    <w:rsid w:val="00645289"/>
    <w:rsid w:val="0064622D"/>
    <w:rsid w:val="00646A38"/>
    <w:rsid w:val="00647689"/>
    <w:rsid w:val="00650F87"/>
    <w:rsid w:val="006514DD"/>
    <w:rsid w:val="00651C06"/>
    <w:rsid w:val="00653784"/>
    <w:rsid w:val="00654250"/>
    <w:rsid w:val="006551DC"/>
    <w:rsid w:val="006557DC"/>
    <w:rsid w:val="00655C93"/>
    <w:rsid w:val="00655CE6"/>
    <w:rsid w:val="00655E0C"/>
    <w:rsid w:val="006576F5"/>
    <w:rsid w:val="00657D97"/>
    <w:rsid w:val="006601A4"/>
    <w:rsid w:val="006605D5"/>
    <w:rsid w:val="0066159C"/>
    <w:rsid w:val="00661713"/>
    <w:rsid w:val="00661844"/>
    <w:rsid w:val="00662941"/>
    <w:rsid w:val="00663763"/>
    <w:rsid w:val="00663777"/>
    <w:rsid w:val="00663D15"/>
    <w:rsid w:val="006669B4"/>
    <w:rsid w:val="00666F2D"/>
    <w:rsid w:val="006678AC"/>
    <w:rsid w:val="00671DCE"/>
    <w:rsid w:val="00672191"/>
    <w:rsid w:val="00672C26"/>
    <w:rsid w:val="00672E41"/>
    <w:rsid w:val="006739C5"/>
    <w:rsid w:val="00674FED"/>
    <w:rsid w:val="006753F4"/>
    <w:rsid w:val="00675481"/>
    <w:rsid w:val="00675B33"/>
    <w:rsid w:val="006760E6"/>
    <w:rsid w:val="0067630A"/>
    <w:rsid w:val="00677E99"/>
    <w:rsid w:val="0068087B"/>
    <w:rsid w:val="00680B67"/>
    <w:rsid w:val="00681149"/>
    <w:rsid w:val="0068226A"/>
    <w:rsid w:val="00682789"/>
    <w:rsid w:val="00682F25"/>
    <w:rsid w:val="006837DA"/>
    <w:rsid w:val="00683872"/>
    <w:rsid w:val="006845A5"/>
    <w:rsid w:val="00684AB0"/>
    <w:rsid w:val="006859E8"/>
    <w:rsid w:val="00685EC3"/>
    <w:rsid w:val="006876FD"/>
    <w:rsid w:val="00687982"/>
    <w:rsid w:val="00687C34"/>
    <w:rsid w:val="0069058A"/>
    <w:rsid w:val="00690CCC"/>
    <w:rsid w:val="00691AF3"/>
    <w:rsid w:val="00693095"/>
    <w:rsid w:val="0069339D"/>
    <w:rsid w:val="006938CE"/>
    <w:rsid w:val="00694016"/>
    <w:rsid w:val="006947C8"/>
    <w:rsid w:val="00694BBD"/>
    <w:rsid w:val="00694D59"/>
    <w:rsid w:val="006956C4"/>
    <w:rsid w:val="006958EA"/>
    <w:rsid w:val="00695D8E"/>
    <w:rsid w:val="00695FCB"/>
    <w:rsid w:val="0069696E"/>
    <w:rsid w:val="006972A4"/>
    <w:rsid w:val="00697483"/>
    <w:rsid w:val="006A03F6"/>
    <w:rsid w:val="006A0C36"/>
    <w:rsid w:val="006A0CBA"/>
    <w:rsid w:val="006A1AEF"/>
    <w:rsid w:val="006A3791"/>
    <w:rsid w:val="006A411C"/>
    <w:rsid w:val="006A4883"/>
    <w:rsid w:val="006A5815"/>
    <w:rsid w:val="006A7EB1"/>
    <w:rsid w:val="006B07C1"/>
    <w:rsid w:val="006B0AA0"/>
    <w:rsid w:val="006B12FA"/>
    <w:rsid w:val="006B2270"/>
    <w:rsid w:val="006B2534"/>
    <w:rsid w:val="006B2BD1"/>
    <w:rsid w:val="006B2F09"/>
    <w:rsid w:val="006B2FB9"/>
    <w:rsid w:val="006B368E"/>
    <w:rsid w:val="006B5E19"/>
    <w:rsid w:val="006B660B"/>
    <w:rsid w:val="006B6CC3"/>
    <w:rsid w:val="006B6D90"/>
    <w:rsid w:val="006B7BAF"/>
    <w:rsid w:val="006C0701"/>
    <w:rsid w:val="006C24A7"/>
    <w:rsid w:val="006C299A"/>
    <w:rsid w:val="006C2DD5"/>
    <w:rsid w:val="006C495F"/>
    <w:rsid w:val="006C4CE6"/>
    <w:rsid w:val="006C5147"/>
    <w:rsid w:val="006C530D"/>
    <w:rsid w:val="006C54B3"/>
    <w:rsid w:val="006C6F65"/>
    <w:rsid w:val="006C74E0"/>
    <w:rsid w:val="006C7F31"/>
    <w:rsid w:val="006C7FE4"/>
    <w:rsid w:val="006D08F5"/>
    <w:rsid w:val="006D0B42"/>
    <w:rsid w:val="006D1047"/>
    <w:rsid w:val="006D1B5C"/>
    <w:rsid w:val="006D262D"/>
    <w:rsid w:val="006D2B35"/>
    <w:rsid w:val="006D3234"/>
    <w:rsid w:val="006D3BE6"/>
    <w:rsid w:val="006D52D9"/>
    <w:rsid w:val="006D6272"/>
    <w:rsid w:val="006D7553"/>
    <w:rsid w:val="006D7E61"/>
    <w:rsid w:val="006E0067"/>
    <w:rsid w:val="006E0A62"/>
    <w:rsid w:val="006E0FB3"/>
    <w:rsid w:val="006E1278"/>
    <w:rsid w:val="006E12D6"/>
    <w:rsid w:val="006E15BA"/>
    <w:rsid w:val="006E1BBE"/>
    <w:rsid w:val="006E2463"/>
    <w:rsid w:val="006E2902"/>
    <w:rsid w:val="006E32EA"/>
    <w:rsid w:val="006E3568"/>
    <w:rsid w:val="006E379B"/>
    <w:rsid w:val="006E3E4A"/>
    <w:rsid w:val="006E3EC4"/>
    <w:rsid w:val="006E428E"/>
    <w:rsid w:val="006E4B96"/>
    <w:rsid w:val="006E5B47"/>
    <w:rsid w:val="006E64FD"/>
    <w:rsid w:val="006E7F4A"/>
    <w:rsid w:val="006F1505"/>
    <w:rsid w:val="006F1D98"/>
    <w:rsid w:val="006F26C7"/>
    <w:rsid w:val="006F2EB8"/>
    <w:rsid w:val="006F5977"/>
    <w:rsid w:val="006F66B5"/>
    <w:rsid w:val="006F73EF"/>
    <w:rsid w:val="006F799E"/>
    <w:rsid w:val="007010E8"/>
    <w:rsid w:val="00702D56"/>
    <w:rsid w:val="00703FD8"/>
    <w:rsid w:val="00704205"/>
    <w:rsid w:val="007042CA"/>
    <w:rsid w:val="00704840"/>
    <w:rsid w:val="007048B0"/>
    <w:rsid w:val="007065CE"/>
    <w:rsid w:val="007066AC"/>
    <w:rsid w:val="00706BCF"/>
    <w:rsid w:val="00706CAC"/>
    <w:rsid w:val="00707E57"/>
    <w:rsid w:val="00711897"/>
    <w:rsid w:val="0071256A"/>
    <w:rsid w:val="00712824"/>
    <w:rsid w:val="00712932"/>
    <w:rsid w:val="00712B58"/>
    <w:rsid w:val="00713956"/>
    <w:rsid w:val="00713F4A"/>
    <w:rsid w:val="0071464F"/>
    <w:rsid w:val="0071506E"/>
    <w:rsid w:val="007166F6"/>
    <w:rsid w:val="007171D6"/>
    <w:rsid w:val="00717246"/>
    <w:rsid w:val="00717CD9"/>
    <w:rsid w:val="00717F55"/>
    <w:rsid w:val="007210B9"/>
    <w:rsid w:val="00721300"/>
    <w:rsid w:val="00722061"/>
    <w:rsid w:val="007225A3"/>
    <w:rsid w:val="00722A22"/>
    <w:rsid w:val="00723E76"/>
    <w:rsid w:val="00723EFD"/>
    <w:rsid w:val="007256EE"/>
    <w:rsid w:val="00725906"/>
    <w:rsid w:val="0072763B"/>
    <w:rsid w:val="00730174"/>
    <w:rsid w:val="00732457"/>
    <w:rsid w:val="007337BF"/>
    <w:rsid w:val="00733C81"/>
    <w:rsid w:val="00733E72"/>
    <w:rsid w:val="00734487"/>
    <w:rsid w:val="0073454E"/>
    <w:rsid w:val="00734F81"/>
    <w:rsid w:val="00735052"/>
    <w:rsid w:val="0073644C"/>
    <w:rsid w:val="007372DF"/>
    <w:rsid w:val="0073763C"/>
    <w:rsid w:val="00737A62"/>
    <w:rsid w:val="00737BFF"/>
    <w:rsid w:val="00740328"/>
    <w:rsid w:val="00740460"/>
    <w:rsid w:val="007407FB"/>
    <w:rsid w:val="00741713"/>
    <w:rsid w:val="00741D7F"/>
    <w:rsid w:val="0074264E"/>
    <w:rsid w:val="00742851"/>
    <w:rsid w:val="00743685"/>
    <w:rsid w:val="007443B7"/>
    <w:rsid w:val="0074485D"/>
    <w:rsid w:val="007450E0"/>
    <w:rsid w:val="007463EB"/>
    <w:rsid w:val="007465CF"/>
    <w:rsid w:val="00747101"/>
    <w:rsid w:val="00747340"/>
    <w:rsid w:val="00747EBA"/>
    <w:rsid w:val="0075084C"/>
    <w:rsid w:val="00751E30"/>
    <w:rsid w:val="00752AA4"/>
    <w:rsid w:val="0075344B"/>
    <w:rsid w:val="007536BC"/>
    <w:rsid w:val="0075422A"/>
    <w:rsid w:val="0075452D"/>
    <w:rsid w:val="00756C71"/>
    <w:rsid w:val="00757BF2"/>
    <w:rsid w:val="00761A14"/>
    <w:rsid w:val="007621B1"/>
    <w:rsid w:val="00762BA6"/>
    <w:rsid w:val="007646CC"/>
    <w:rsid w:val="00764A13"/>
    <w:rsid w:val="00764D49"/>
    <w:rsid w:val="00765124"/>
    <w:rsid w:val="007651F9"/>
    <w:rsid w:val="00766F3F"/>
    <w:rsid w:val="007675F3"/>
    <w:rsid w:val="0076786C"/>
    <w:rsid w:val="00767A21"/>
    <w:rsid w:val="00767F52"/>
    <w:rsid w:val="00770D17"/>
    <w:rsid w:val="00770F59"/>
    <w:rsid w:val="007710B6"/>
    <w:rsid w:val="007712C8"/>
    <w:rsid w:val="00771AB9"/>
    <w:rsid w:val="0077210D"/>
    <w:rsid w:val="0077242E"/>
    <w:rsid w:val="00773F38"/>
    <w:rsid w:val="007748E5"/>
    <w:rsid w:val="00775731"/>
    <w:rsid w:val="007760B6"/>
    <w:rsid w:val="00780224"/>
    <w:rsid w:val="00780802"/>
    <w:rsid w:val="00780FCB"/>
    <w:rsid w:val="00781A29"/>
    <w:rsid w:val="007825EC"/>
    <w:rsid w:val="00783C1C"/>
    <w:rsid w:val="00783F80"/>
    <w:rsid w:val="00784A25"/>
    <w:rsid w:val="00784DB5"/>
    <w:rsid w:val="007850D4"/>
    <w:rsid w:val="007855E2"/>
    <w:rsid w:val="007857A7"/>
    <w:rsid w:val="007858F4"/>
    <w:rsid w:val="00785BF4"/>
    <w:rsid w:val="007860FC"/>
    <w:rsid w:val="00786AA1"/>
    <w:rsid w:val="00787B99"/>
    <w:rsid w:val="00787E9F"/>
    <w:rsid w:val="00787F74"/>
    <w:rsid w:val="0079052A"/>
    <w:rsid w:val="00790D46"/>
    <w:rsid w:val="00790F1D"/>
    <w:rsid w:val="00791DD6"/>
    <w:rsid w:val="00793902"/>
    <w:rsid w:val="00793979"/>
    <w:rsid w:val="00794316"/>
    <w:rsid w:val="00795C0B"/>
    <w:rsid w:val="007A0892"/>
    <w:rsid w:val="007A0B22"/>
    <w:rsid w:val="007A138C"/>
    <w:rsid w:val="007A3556"/>
    <w:rsid w:val="007A3716"/>
    <w:rsid w:val="007A384B"/>
    <w:rsid w:val="007A4A96"/>
    <w:rsid w:val="007A50DE"/>
    <w:rsid w:val="007A5396"/>
    <w:rsid w:val="007A63D5"/>
    <w:rsid w:val="007A6669"/>
    <w:rsid w:val="007A6B8C"/>
    <w:rsid w:val="007A6CBE"/>
    <w:rsid w:val="007A7207"/>
    <w:rsid w:val="007B088C"/>
    <w:rsid w:val="007B1A46"/>
    <w:rsid w:val="007B1DCE"/>
    <w:rsid w:val="007B3369"/>
    <w:rsid w:val="007B3688"/>
    <w:rsid w:val="007B36A6"/>
    <w:rsid w:val="007B3845"/>
    <w:rsid w:val="007B38EB"/>
    <w:rsid w:val="007B4613"/>
    <w:rsid w:val="007B527E"/>
    <w:rsid w:val="007B56A6"/>
    <w:rsid w:val="007B5841"/>
    <w:rsid w:val="007B715A"/>
    <w:rsid w:val="007B7DFF"/>
    <w:rsid w:val="007C0763"/>
    <w:rsid w:val="007C07F3"/>
    <w:rsid w:val="007C272E"/>
    <w:rsid w:val="007C2C3C"/>
    <w:rsid w:val="007C33D9"/>
    <w:rsid w:val="007C5580"/>
    <w:rsid w:val="007C63F1"/>
    <w:rsid w:val="007C6C9E"/>
    <w:rsid w:val="007D0CAA"/>
    <w:rsid w:val="007D12AB"/>
    <w:rsid w:val="007D1BAA"/>
    <w:rsid w:val="007D377F"/>
    <w:rsid w:val="007D3D1A"/>
    <w:rsid w:val="007D5298"/>
    <w:rsid w:val="007D7571"/>
    <w:rsid w:val="007E0D6F"/>
    <w:rsid w:val="007E11AE"/>
    <w:rsid w:val="007E1637"/>
    <w:rsid w:val="007E1C45"/>
    <w:rsid w:val="007E2318"/>
    <w:rsid w:val="007E2D14"/>
    <w:rsid w:val="007E3A86"/>
    <w:rsid w:val="007E471F"/>
    <w:rsid w:val="007E4FB6"/>
    <w:rsid w:val="007E5592"/>
    <w:rsid w:val="007E68A1"/>
    <w:rsid w:val="007E68DD"/>
    <w:rsid w:val="007E6A23"/>
    <w:rsid w:val="007E6C12"/>
    <w:rsid w:val="007E6F97"/>
    <w:rsid w:val="007E7181"/>
    <w:rsid w:val="007E7699"/>
    <w:rsid w:val="007F04BA"/>
    <w:rsid w:val="007F0CAA"/>
    <w:rsid w:val="007F0E56"/>
    <w:rsid w:val="007F0EA3"/>
    <w:rsid w:val="007F0F60"/>
    <w:rsid w:val="007F11D7"/>
    <w:rsid w:val="007F14D8"/>
    <w:rsid w:val="007F1657"/>
    <w:rsid w:val="007F1863"/>
    <w:rsid w:val="007F18E0"/>
    <w:rsid w:val="007F193E"/>
    <w:rsid w:val="007F24A1"/>
    <w:rsid w:val="007F37A9"/>
    <w:rsid w:val="007F4366"/>
    <w:rsid w:val="007F4555"/>
    <w:rsid w:val="007F4D0C"/>
    <w:rsid w:val="007F6153"/>
    <w:rsid w:val="00800DE9"/>
    <w:rsid w:val="008013ED"/>
    <w:rsid w:val="0080158A"/>
    <w:rsid w:val="00802512"/>
    <w:rsid w:val="008044FB"/>
    <w:rsid w:val="0080453F"/>
    <w:rsid w:val="00804622"/>
    <w:rsid w:val="008049D9"/>
    <w:rsid w:val="008052E7"/>
    <w:rsid w:val="0080654B"/>
    <w:rsid w:val="00806F02"/>
    <w:rsid w:val="00810024"/>
    <w:rsid w:val="0081008A"/>
    <w:rsid w:val="00810237"/>
    <w:rsid w:val="00810735"/>
    <w:rsid w:val="00810A2C"/>
    <w:rsid w:val="008111F9"/>
    <w:rsid w:val="0081141F"/>
    <w:rsid w:val="00811888"/>
    <w:rsid w:val="008122C5"/>
    <w:rsid w:val="00812B83"/>
    <w:rsid w:val="0081348C"/>
    <w:rsid w:val="00813BF9"/>
    <w:rsid w:val="00814188"/>
    <w:rsid w:val="00815414"/>
    <w:rsid w:val="00815927"/>
    <w:rsid w:val="00815D18"/>
    <w:rsid w:val="00815EB7"/>
    <w:rsid w:val="00815EB9"/>
    <w:rsid w:val="0081681A"/>
    <w:rsid w:val="00816865"/>
    <w:rsid w:val="00817EED"/>
    <w:rsid w:val="008202AC"/>
    <w:rsid w:val="00820B95"/>
    <w:rsid w:val="00820CEC"/>
    <w:rsid w:val="00821340"/>
    <w:rsid w:val="008226BC"/>
    <w:rsid w:val="00823360"/>
    <w:rsid w:val="00823726"/>
    <w:rsid w:val="00823E31"/>
    <w:rsid w:val="008247B5"/>
    <w:rsid w:val="0082481F"/>
    <w:rsid w:val="00825EF6"/>
    <w:rsid w:val="00826072"/>
    <w:rsid w:val="00827225"/>
    <w:rsid w:val="0083166D"/>
    <w:rsid w:val="00831A3A"/>
    <w:rsid w:val="008325A1"/>
    <w:rsid w:val="008326E6"/>
    <w:rsid w:val="00833DDB"/>
    <w:rsid w:val="00834241"/>
    <w:rsid w:val="0083455B"/>
    <w:rsid w:val="0083479F"/>
    <w:rsid w:val="00834B18"/>
    <w:rsid w:val="00835349"/>
    <w:rsid w:val="00835495"/>
    <w:rsid w:val="00835BDE"/>
    <w:rsid w:val="0083686E"/>
    <w:rsid w:val="00836F64"/>
    <w:rsid w:val="00841830"/>
    <w:rsid w:val="00841FD3"/>
    <w:rsid w:val="008463F5"/>
    <w:rsid w:val="0084773B"/>
    <w:rsid w:val="00851204"/>
    <w:rsid w:val="00851C39"/>
    <w:rsid w:val="00853231"/>
    <w:rsid w:val="00853713"/>
    <w:rsid w:val="00854425"/>
    <w:rsid w:val="00854C00"/>
    <w:rsid w:val="00854F2E"/>
    <w:rsid w:val="00855930"/>
    <w:rsid w:val="00855D84"/>
    <w:rsid w:val="00855DC1"/>
    <w:rsid w:val="008561B8"/>
    <w:rsid w:val="00856A42"/>
    <w:rsid w:val="00856FE5"/>
    <w:rsid w:val="00857615"/>
    <w:rsid w:val="00857EC2"/>
    <w:rsid w:val="008615CD"/>
    <w:rsid w:val="008617FD"/>
    <w:rsid w:val="008618F3"/>
    <w:rsid w:val="00862210"/>
    <w:rsid w:val="00863D84"/>
    <w:rsid w:val="00864954"/>
    <w:rsid w:val="00864A18"/>
    <w:rsid w:val="008652C1"/>
    <w:rsid w:val="008656B8"/>
    <w:rsid w:val="00865D0E"/>
    <w:rsid w:val="00865FED"/>
    <w:rsid w:val="00866290"/>
    <w:rsid w:val="00866DD0"/>
    <w:rsid w:val="008700CE"/>
    <w:rsid w:val="0087053F"/>
    <w:rsid w:val="0087095D"/>
    <w:rsid w:val="00871548"/>
    <w:rsid w:val="0087192E"/>
    <w:rsid w:val="00871B61"/>
    <w:rsid w:val="008722CF"/>
    <w:rsid w:val="00872976"/>
    <w:rsid w:val="00872E0B"/>
    <w:rsid w:val="00873F84"/>
    <w:rsid w:val="00874FEF"/>
    <w:rsid w:val="008764FF"/>
    <w:rsid w:val="00876998"/>
    <w:rsid w:val="008769FC"/>
    <w:rsid w:val="00876DE1"/>
    <w:rsid w:val="008803A3"/>
    <w:rsid w:val="008804DD"/>
    <w:rsid w:val="008807B4"/>
    <w:rsid w:val="008807FE"/>
    <w:rsid w:val="00880A42"/>
    <w:rsid w:val="00880C53"/>
    <w:rsid w:val="00882A55"/>
    <w:rsid w:val="00882F76"/>
    <w:rsid w:val="00883509"/>
    <w:rsid w:val="00883B35"/>
    <w:rsid w:val="00884008"/>
    <w:rsid w:val="008848EC"/>
    <w:rsid w:val="008850C1"/>
    <w:rsid w:val="0088612B"/>
    <w:rsid w:val="008878FD"/>
    <w:rsid w:val="00887FB8"/>
    <w:rsid w:val="008903FE"/>
    <w:rsid w:val="00890669"/>
    <w:rsid w:val="008906FA"/>
    <w:rsid w:val="00892EAC"/>
    <w:rsid w:val="00892F68"/>
    <w:rsid w:val="00893582"/>
    <w:rsid w:val="00895103"/>
    <w:rsid w:val="00895273"/>
    <w:rsid w:val="0089722B"/>
    <w:rsid w:val="008A068B"/>
    <w:rsid w:val="008A0D57"/>
    <w:rsid w:val="008A1629"/>
    <w:rsid w:val="008A179A"/>
    <w:rsid w:val="008A2203"/>
    <w:rsid w:val="008A269E"/>
    <w:rsid w:val="008A3BAC"/>
    <w:rsid w:val="008A3CE6"/>
    <w:rsid w:val="008A3F6F"/>
    <w:rsid w:val="008A451F"/>
    <w:rsid w:val="008A52D5"/>
    <w:rsid w:val="008A5650"/>
    <w:rsid w:val="008B0248"/>
    <w:rsid w:val="008B1049"/>
    <w:rsid w:val="008B1361"/>
    <w:rsid w:val="008B16F4"/>
    <w:rsid w:val="008B1DF4"/>
    <w:rsid w:val="008B1F8E"/>
    <w:rsid w:val="008B2FA6"/>
    <w:rsid w:val="008B4B8E"/>
    <w:rsid w:val="008B4C7D"/>
    <w:rsid w:val="008B4EE3"/>
    <w:rsid w:val="008B55F6"/>
    <w:rsid w:val="008B5BB5"/>
    <w:rsid w:val="008C007B"/>
    <w:rsid w:val="008C0A95"/>
    <w:rsid w:val="008C0DD5"/>
    <w:rsid w:val="008C194F"/>
    <w:rsid w:val="008C1C2C"/>
    <w:rsid w:val="008C1C51"/>
    <w:rsid w:val="008C1CBF"/>
    <w:rsid w:val="008C2CEC"/>
    <w:rsid w:val="008C4EE1"/>
    <w:rsid w:val="008C6A04"/>
    <w:rsid w:val="008C6C29"/>
    <w:rsid w:val="008C6F2A"/>
    <w:rsid w:val="008C71E8"/>
    <w:rsid w:val="008C7C0D"/>
    <w:rsid w:val="008D16B8"/>
    <w:rsid w:val="008D225F"/>
    <w:rsid w:val="008D3CA9"/>
    <w:rsid w:val="008D40BD"/>
    <w:rsid w:val="008D47CF"/>
    <w:rsid w:val="008D4817"/>
    <w:rsid w:val="008D4F32"/>
    <w:rsid w:val="008D5609"/>
    <w:rsid w:val="008D5700"/>
    <w:rsid w:val="008D5863"/>
    <w:rsid w:val="008D5F86"/>
    <w:rsid w:val="008D6449"/>
    <w:rsid w:val="008D6F68"/>
    <w:rsid w:val="008D7534"/>
    <w:rsid w:val="008D776A"/>
    <w:rsid w:val="008D7EA0"/>
    <w:rsid w:val="008E0100"/>
    <w:rsid w:val="008E2B03"/>
    <w:rsid w:val="008E3963"/>
    <w:rsid w:val="008E3F6C"/>
    <w:rsid w:val="008E4EBE"/>
    <w:rsid w:val="008E5FA0"/>
    <w:rsid w:val="008E6AB8"/>
    <w:rsid w:val="008E6F20"/>
    <w:rsid w:val="008E7436"/>
    <w:rsid w:val="008E74F5"/>
    <w:rsid w:val="008E76C0"/>
    <w:rsid w:val="008E780C"/>
    <w:rsid w:val="008E7A5F"/>
    <w:rsid w:val="008E7F72"/>
    <w:rsid w:val="008F0A84"/>
    <w:rsid w:val="008F1A8E"/>
    <w:rsid w:val="008F1D53"/>
    <w:rsid w:val="008F2410"/>
    <w:rsid w:val="008F2462"/>
    <w:rsid w:val="008F378A"/>
    <w:rsid w:val="008F4661"/>
    <w:rsid w:val="008F50E2"/>
    <w:rsid w:val="008F5D12"/>
    <w:rsid w:val="008F671B"/>
    <w:rsid w:val="008F7325"/>
    <w:rsid w:val="008F762B"/>
    <w:rsid w:val="008F79E4"/>
    <w:rsid w:val="008F7A0C"/>
    <w:rsid w:val="008F7ED6"/>
    <w:rsid w:val="00900E2D"/>
    <w:rsid w:val="00900F52"/>
    <w:rsid w:val="009011BF"/>
    <w:rsid w:val="00901BD7"/>
    <w:rsid w:val="00901FA5"/>
    <w:rsid w:val="0090307C"/>
    <w:rsid w:val="009062F0"/>
    <w:rsid w:val="009069B6"/>
    <w:rsid w:val="009069D8"/>
    <w:rsid w:val="00907674"/>
    <w:rsid w:val="00907B6F"/>
    <w:rsid w:val="00912C04"/>
    <w:rsid w:val="009134D9"/>
    <w:rsid w:val="00913504"/>
    <w:rsid w:val="00913A06"/>
    <w:rsid w:val="00913C25"/>
    <w:rsid w:val="00915707"/>
    <w:rsid w:val="00915964"/>
    <w:rsid w:val="00915A06"/>
    <w:rsid w:val="009176E5"/>
    <w:rsid w:val="009206B0"/>
    <w:rsid w:val="00920D86"/>
    <w:rsid w:val="00921F25"/>
    <w:rsid w:val="0092209D"/>
    <w:rsid w:val="00922110"/>
    <w:rsid w:val="00922410"/>
    <w:rsid w:val="00922C93"/>
    <w:rsid w:val="00922FB8"/>
    <w:rsid w:val="009265D5"/>
    <w:rsid w:val="009277B4"/>
    <w:rsid w:val="00930490"/>
    <w:rsid w:val="00931547"/>
    <w:rsid w:val="00931984"/>
    <w:rsid w:val="009320C1"/>
    <w:rsid w:val="00932502"/>
    <w:rsid w:val="00932962"/>
    <w:rsid w:val="00932D4A"/>
    <w:rsid w:val="00933018"/>
    <w:rsid w:val="00933B4F"/>
    <w:rsid w:val="00934933"/>
    <w:rsid w:val="009354D5"/>
    <w:rsid w:val="009356A8"/>
    <w:rsid w:val="00935E97"/>
    <w:rsid w:val="00936F04"/>
    <w:rsid w:val="0094081B"/>
    <w:rsid w:val="0094195C"/>
    <w:rsid w:val="00941D3A"/>
    <w:rsid w:val="00942863"/>
    <w:rsid w:val="00942A39"/>
    <w:rsid w:val="00942E84"/>
    <w:rsid w:val="009430A7"/>
    <w:rsid w:val="00943727"/>
    <w:rsid w:val="0094485C"/>
    <w:rsid w:val="0094496D"/>
    <w:rsid w:val="00944E77"/>
    <w:rsid w:val="0094553C"/>
    <w:rsid w:val="00945BFF"/>
    <w:rsid w:val="00945C18"/>
    <w:rsid w:val="0094797C"/>
    <w:rsid w:val="00947AF9"/>
    <w:rsid w:val="00950A8B"/>
    <w:rsid w:val="00950EF9"/>
    <w:rsid w:val="009517F2"/>
    <w:rsid w:val="00951AE4"/>
    <w:rsid w:val="009531F0"/>
    <w:rsid w:val="009540F1"/>
    <w:rsid w:val="00956D2E"/>
    <w:rsid w:val="00957B3A"/>
    <w:rsid w:val="00960D35"/>
    <w:rsid w:val="00961143"/>
    <w:rsid w:val="009614F2"/>
    <w:rsid w:val="009616C4"/>
    <w:rsid w:val="00961DBA"/>
    <w:rsid w:val="0096256B"/>
    <w:rsid w:val="00963822"/>
    <w:rsid w:val="00963C29"/>
    <w:rsid w:val="0096419C"/>
    <w:rsid w:val="00964571"/>
    <w:rsid w:val="0096582F"/>
    <w:rsid w:val="00965C4F"/>
    <w:rsid w:val="00966DF9"/>
    <w:rsid w:val="00966E6F"/>
    <w:rsid w:val="00967132"/>
    <w:rsid w:val="009671A4"/>
    <w:rsid w:val="00967306"/>
    <w:rsid w:val="0097161D"/>
    <w:rsid w:val="009719C4"/>
    <w:rsid w:val="00971E60"/>
    <w:rsid w:val="00971FEF"/>
    <w:rsid w:val="009724DA"/>
    <w:rsid w:val="009734AC"/>
    <w:rsid w:val="00974302"/>
    <w:rsid w:val="009746D5"/>
    <w:rsid w:val="0097488B"/>
    <w:rsid w:val="00977135"/>
    <w:rsid w:val="00977E7D"/>
    <w:rsid w:val="00980317"/>
    <w:rsid w:val="00980ABE"/>
    <w:rsid w:val="00981421"/>
    <w:rsid w:val="0098168B"/>
    <w:rsid w:val="00982E55"/>
    <w:rsid w:val="0098408C"/>
    <w:rsid w:val="00984562"/>
    <w:rsid w:val="009848AC"/>
    <w:rsid w:val="00984C21"/>
    <w:rsid w:val="009856C4"/>
    <w:rsid w:val="00985B9F"/>
    <w:rsid w:val="00986C52"/>
    <w:rsid w:val="0098720F"/>
    <w:rsid w:val="009903D9"/>
    <w:rsid w:val="00991BED"/>
    <w:rsid w:val="00991E12"/>
    <w:rsid w:val="00991E5A"/>
    <w:rsid w:val="00993156"/>
    <w:rsid w:val="00994A6D"/>
    <w:rsid w:val="009950DD"/>
    <w:rsid w:val="0099599F"/>
    <w:rsid w:val="00995CF8"/>
    <w:rsid w:val="009962EB"/>
    <w:rsid w:val="00996662"/>
    <w:rsid w:val="00996EF7"/>
    <w:rsid w:val="00997865"/>
    <w:rsid w:val="00997C9E"/>
    <w:rsid w:val="009A0675"/>
    <w:rsid w:val="009A06A9"/>
    <w:rsid w:val="009A0B33"/>
    <w:rsid w:val="009A1872"/>
    <w:rsid w:val="009A2B17"/>
    <w:rsid w:val="009A30B5"/>
    <w:rsid w:val="009A3B89"/>
    <w:rsid w:val="009A3EBC"/>
    <w:rsid w:val="009A3F3F"/>
    <w:rsid w:val="009A45A6"/>
    <w:rsid w:val="009A5E50"/>
    <w:rsid w:val="009A6EAF"/>
    <w:rsid w:val="009A6F8E"/>
    <w:rsid w:val="009B03A8"/>
    <w:rsid w:val="009B106F"/>
    <w:rsid w:val="009B2BEE"/>
    <w:rsid w:val="009B2C4D"/>
    <w:rsid w:val="009B3B99"/>
    <w:rsid w:val="009B3DA5"/>
    <w:rsid w:val="009B43BD"/>
    <w:rsid w:val="009B5066"/>
    <w:rsid w:val="009B6851"/>
    <w:rsid w:val="009B6C4A"/>
    <w:rsid w:val="009B71DD"/>
    <w:rsid w:val="009B7D43"/>
    <w:rsid w:val="009C04B0"/>
    <w:rsid w:val="009C08F7"/>
    <w:rsid w:val="009C11F1"/>
    <w:rsid w:val="009C15F9"/>
    <w:rsid w:val="009C1D2D"/>
    <w:rsid w:val="009C229D"/>
    <w:rsid w:val="009C30A9"/>
    <w:rsid w:val="009C3857"/>
    <w:rsid w:val="009C38E7"/>
    <w:rsid w:val="009C3ED8"/>
    <w:rsid w:val="009C3EF9"/>
    <w:rsid w:val="009C4D72"/>
    <w:rsid w:val="009C5369"/>
    <w:rsid w:val="009C55F6"/>
    <w:rsid w:val="009C57BB"/>
    <w:rsid w:val="009C6451"/>
    <w:rsid w:val="009C698A"/>
    <w:rsid w:val="009C6E51"/>
    <w:rsid w:val="009C741E"/>
    <w:rsid w:val="009C74C5"/>
    <w:rsid w:val="009C75AD"/>
    <w:rsid w:val="009C7C94"/>
    <w:rsid w:val="009C7D92"/>
    <w:rsid w:val="009C7E6A"/>
    <w:rsid w:val="009C7F64"/>
    <w:rsid w:val="009D037A"/>
    <w:rsid w:val="009D042D"/>
    <w:rsid w:val="009D058F"/>
    <w:rsid w:val="009D05E3"/>
    <w:rsid w:val="009D087E"/>
    <w:rsid w:val="009D0A52"/>
    <w:rsid w:val="009D0F71"/>
    <w:rsid w:val="009D11F6"/>
    <w:rsid w:val="009D25A2"/>
    <w:rsid w:val="009D37DF"/>
    <w:rsid w:val="009D4A3C"/>
    <w:rsid w:val="009D4C7E"/>
    <w:rsid w:val="009D60F7"/>
    <w:rsid w:val="009D61FF"/>
    <w:rsid w:val="009D7CF0"/>
    <w:rsid w:val="009E2922"/>
    <w:rsid w:val="009E2945"/>
    <w:rsid w:val="009E37D3"/>
    <w:rsid w:val="009E3F62"/>
    <w:rsid w:val="009E4127"/>
    <w:rsid w:val="009E4337"/>
    <w:rsid w:val="009E44E2"/>
    <w:rsid w:val="009E49DC"/>
    <w:rsid w:val="009E6DC0"/>
    <w:rsid w:val="009F03FD"/>
    <w:rsid w:val="009F0A5F"/>
    <w:rsid w:val="009F1057"/>
    <w:rsid w:val="009F18EB"/>
    <w:rsid w:val="009F1B13"/>
    <w:rsid w:val="009F1E04"/>
    <w:rsid w:val="009F200C"/>
    <w:rsid w:val="009F28D0"/>
    <w:rsid w:val="009F322A"/>
    <w:rsid w:val="009F42E9"/>
    <w:rsid w:val="009F459B"/>
    <w:rsid w:val="009F5C3A"/>
    <w:rsid w:val="009F5F65"/>
    <w:rsid w:val="009F66B5"/>
    <w:rsid w:val="009F6872"/>
    <w:rsid w:val="009F7458"/>
    <w:rsid w:val="00A019EB"/>
    <w:rsid w:val="00A01A07"/>
    <w:rsid w:val="00A02B3B"/>
    <w:rsid w:val="00A02D4D"/>
    <w:rsid w:val="00A04D3F"/>
    <w:rsid w:val="00A102E3"/>
    <w:rsid w:val="00A10357"/>
    <w:rsid w:val="00A1035D"/>
    <w:rsid w:val="00A114FA"/>
    <w:rsid w:val="00A12290"/>
    <w:rsid w:val="00A12586"/>
    <w:rsid w:val="00A12BBB"/>
    <w:rsid w:val="00A12EA9"/>
    <w:rsid w:val="00A1317D"/>
    <w:rsid w:val="00A136F1"/>
    <w:rsid w:val="00A14618"/>
    <w:rsid w:val="00A146A4"/>
    <w:rsid w:val="00A14FFE"/>
    <w:rsid w:val="00A15F08"/>
    <w:rsid w:val="00A1657E"/>
    <w:rsid w:val="00A16804"/>
    <w:rsid w:val="00A17D1C"/>
    <w:rsid w:val="00A20581"/>
    <w:rsid w:val="00A21946"/>
    <w:rsid w:val="00A21E01"/>
    <w:rsid w:val="00A2301E"/>
    <w:rsid w:val="00A232E2"/>
    <w:rsid w:val="00A23D1D"/>
    <w:rsid w:val="00A23D9F"/>
    <w:rsid w:val="00A25BF3"/>
    <w:rsid w:val="00A25D2D"/>
    <w:rsid w:val="00A3003B"/>
    <w:rsid w:val="00A304AA"/>
    <w:rsid w:val="00A3054B"/>
    <w:rsid w:val="00A31B31"/>
    <w:rsid w:val="00A31CEC"/>
    <w:rsid w:val="00A31D4A"/>
    <w:rsid w:val="00A32297"/>
    <w:rsid w:val="00A32757"/>
    <w:rsid w:val="00A32AC6"/>
    <w:rsid w:val="00A32EBC"/>
    <w:rsid w:val="00A32F4C"/>
    <w:rsid w:val="00A331C3"/>
    <w:rsid w:val="00A33426"/>
    <w:rsid w:val="00A33B3A"/>
    <w:rsid w:val="00A33D50"/>
    <w:rsid w:val="00A33FD4"/>
    <w:rsid w:val="00A3450E"/>
    <w:rsid w:val="00A34A55"/>
    <w:rsid w:val="00A3536A"/>
    <w:rsid w:val="00A354AB"/>
    <w:rsid w:val="00A357B4"/>
    <w:rsid w:val="00A37AE0"/>
    <w:rsid w:val="00A37C4D"/>
    <w:rsid w:val="00A40130"/>
    <w:rsid w:val="00A41C66"/>
    <w:rsid w:val="00A4218F"/>
    <w:rsid w:val="00A428AF"/>
    <w:rsid w:val="00A431F0"/>
    <w:rsid w:val="00A43B82"/>
    <w:rsid w:val="00A44063"/>
    <w:rsid w:val="00A456E8"/>
    <w:rsid w:val="00A459AC"/>
    <w:rsid w:val="00A45A9C"/>
    <w:rsid w:val="00A46033"/>
    <w:rsid w:val="00A4605E"/>
    <w:rsid w:val="00A47AC9"/>
    <w:rsid w:val="00A50154"/>
    <w:rsid w:val="00A506EC"/>
    <w:rsid w:val="00A50D91"/>
    <w:rsid w:val="00A5253A"/>
    <w:rsid w:val="00A5321C"/>
    <w:rsid w:val="00A53A08"/>
    <w:rsid w:val="00A555B6"/>
    <w:rsid w:val="00A55FBA"/>
    <w:rsid w:val="00A561D5"/>
    <w:rsid w:val="00A56DEE"/>
    <w:rsid w:val="00A576BE"/>
    <w:rsid w:val="00A60BB8"/>
    <w:rsid w:val="00A60FC3"/>
    <w:rsid w:val="00A61665"/>
    <w:rsid w:val="00A61AA1"/>
    <w:rsid w:val="00A64001"/>
    <w:rsid w:val="00A6466F"/>
    <w:rsid w:val="00A66169"/>
    <w:rsid w:val="00A662CE"/>
    <w:rsid w:val="00A67E9A"/>
    <w:rsid w:val="00A7042F"/>
    <w:rsid w:val="00A7069A"/>
    <w:rsid w:val="00A7126C"/>
    <w:rsid w:val="00A715EE"/>
    <w:rsid w:val="00A717C7"/>
    <w:rsid w:val="00A72416"/>
    <w:rsid w:val="00A72789"/>
    <w:rsid w:val="00A7339B"/>
    <w:rsid w:val="00A734B1"/>
    <w:rsid w:val="00A757D7"/>
    <w:rsid w:val="00A75FC5"/>
    <w:rsid w:val="00A7641A"/>
    <w:rsid w:val="00A76C97"/>
    <w:rsid w:val="00A776A4"/>
    <w:rsid w:val="00A807D7"/>
    <w:rsid w:val="00A81DEB"/>
    <w:rsid w:val="00A81EE8"/>
    <w:rsid w:val="00A84008"/>
    <w:rsid w:val="00A851D1"/>
    <w:rsid w:val="00A86288"/>
    <w:rsid w:val="00A863BD"/>
    <w:rsid w:val="00A86BD3"/>
    <w:rsid w:val="00A8746A"/>
    <w:rsid w:val="00A876C3"/>
    <w:rsid w:val="00A8792E"/>
    <w:rsid w:val="00A90644"/>
    <w:rsid w:val="00A90C0C"/>
    <w:rsid w:val="00A91461"/>
    <w:rsid w:val="00A91DE0"/>
    <w:rsid w:val="00A930DA"/>
    <w:rsid w:val="00A9341D"/>
    <w:rsid w:val="00A93639"/>
    <w:rsid w:val="00A939C1"/>
    <w:rsid w:val="00A93FA4"/>
    <w:rsid w:val="00A94CC3"/>
    <w:rsid w:val="00A94DCB"/>
    <w:rsid w:val="00A95DF0"/>
    <w:rsid w:val="00A96857"/>
    <w:rsid w:val="00A9789A"/>
    <w:rsid w:val="00A97C25"/>
    <w:rsid w:val="00AA0361"/>
    <w:rsid w:val="00AA0AC4"/>
    <w:rsid w:val="00AA0F23"/>
    <w:rsid w:val="00AA1189"/>
    <w:rsid w:val="00AA1610"/>
    <w:rsid w:val="00AA181A"/>
    <w:rsid w:val="00AA1925"/>
    <w:rsid w:val="00AA1C4D"/>
    <w:rsid w:val="00AA1F70"/>
    <w:rsid w:val="00AA2196"/>
    <w:rsid w:val="00AA3CBC"/>
    <w:rsid w:val="00AA4B19"/>
    <w:rsid w:val="00AA6718"/>
    <w:rsid w:val="00AB0258"/>
    <w:rsid w:val="00AB0E83"/>
    <w:rsid w:val="00AB1977"/>
    <w:rsid w:val="00AB1F62"/>
    <w:rsid w:val="00AB2234"/>
    <w:rsid w:val="00AB2927"/>
    <w:rsid w:val="00AB2C15"/>
    <w:rsid w:val="00AB40F0"/>
    <w:rsid w:val="00AB49ED"/>
    <w:rsid w:val="00AB5006"/>
    <w:rsid w:val="00AB6C5E"/>
    <w:rsid w:val="00AB6EC8"/>
    <w:rsid w:val="00AB7909"/>
    <w:rsid w:val="00AB7C4A"/>
    <w:rsid w:val="00AC0134"/>
    <w:rsid w:val="00AC01BD"/>
    <w:rsid w:val="00AC1E4A"/>
    <w:rsid w:val="00AC33C4"/>
    <w:rsid w:val="00AC3708"/>
    <w:rsid w:val="00AC382E"/>
    <w:rsid w:val="00AC38C4"/>
    <w:rsid w:val="00AC3B0A"/>
    <w:rsid w:val="00AC4D0A"/>
    <w:rsid w:val="00AC50B2"/>
    <w:rsid w:val="00AC5A76"/>
    <w:rsid w:val="00AD1EA2"/>
    <w:rsid w:val="00AD2530"/>
    <w:rsid w:val="00AD2C1A"/>
    <w:rsid w:val="00AD3B33"/>
    <w:rsid w:val="00AD3E88"/>
    <w:rsid w:val="00AD4128"/>
    <w:rsid w:val="00AD4256"/>
    <w:rsid w:val="00AD4B1D"/>
    <w:rsid w:val="00AD6A22"/>
    <w:rsid w:val="00AD7C97"/>
    <w:rsid w:val="00AE001D"/>
    <w:rsid w:val="00AE0E2F"/>
    <w:rsid w:val="00AE12A7"/>
    <w:rsid w:val="00AE1CF8"/>
    <w:rsid w:val="00AE207D"/>
    <w:rsid w:val="00AE24A9"/>
    <w:rsid w:val="00AE28B8"/>
    <w:rsid w:val="00AE3557"/>
    <w:rsid w:val="00AE3627"/>
    <w:rsid w:val="00AE61EC"/>
    <w:rsid w:val="00AE6592"/>
    <w:rsid w:val="00AE703A"/>
    <w:rsid w:val="00AE72E8"/>
    <w:rsid w:val="00AF0178"/>
    <w:rsid w:val="00AF041B"/>
    <w:rsid w:val="00AF08FB"/>
    <w:rsid w:val="00AF1339"/>
    <w:rsid w:val="00AF205B"/>
    <w:rsid w:val="00AF24AB"/>
    <w:rsid w:val="00AF3615"/>
    <w:rsid w:val="00AF47BE"/>
    <w:rsid w:val="00AF6247"/>
    <w:rsid w:val="00AF7123"/>
    <w:rsid w:val="00AF778D"/>
    <w:rsid w:val="00B0057D"/>
    <w:rsid w:val="00B008EC"/>
    <w:rsid w:val="00B016E1"/>
    <w:rsid w:val="00B03ACD"/>
    <w:rsid w:val="00B0465B"/>
    <w:rsid w:val="00B05745"/>
    <w:rsid w:val="00B05F9F"/>
    <w:rsid w:val="00B068B4"/>
    <w:rsid w:val="00B06DFB"/>
    <w:rsid w:val="00B070DF"/>
    <w:rsid w:val="00B0757F"/>
    <w:rsid w:val="00B114BE"/>
    <w:rsid w:val="00B11847"/>
    <w:rsid w:val="00B118BF"/>
    <w:rsid w:val="00B13CA2"/>
    <w:rsid w:val="00B13EAF"/>
    <w:rsid w:val="00B14BCD"/>
    <w:rsid w:val="00B15602"/>
    <w:rsid w:val="00B20159"/>
    <w:rsid w:val="00B20809"/>
    <w:rsid w:val="00B208A3"/>
    <w:rsid w:val="00B2109D"/>
    <w:rsid w:val="00B222B7"/>
    <w:rsid w:val="00B2243C"/>
    <w:rsid w:val="00B225DA"/>
    <w:rsid w:val="00B2339D"/>
    <w:rsid w:val="00B23B3A"/>
    <w:rsid w:val="00B24505"/>
    <w:rsid w:val="00B2480F"/>
    <w:rsid w:val="00B24F74"/>
    <w:rsid w:val="00B2505E"/>
    <w:rsid w:val="00B2577E"/>
    <w:rsid w:val="00B26524"/>
    <w:rsid w:val="00B26EFE"/>
    <w:rsid w:val="00B27E8E"/>
    <w:rsid w:val="00B27F1D"/>
    <w:rsid w:val="00B3002F"/>
    <w:rsid w:val="00B301B6"/>
    <w:rsid w:val="00B32B93"/>
    <w:rsid w:val="00B32D27"/>
    <w:rsid w:val="00B32EA5"/>
    <w:rsid w:val="00B34241"/>
    <w:rsid w:val="00B35576"/>
    <w:rsid w:val="00B35BB4"/>
    <w:rsid w:val="00B37548"/>
    <w:rsid w:val="00B375E8"/>
    <w:rsid w:val="00B37A6A"/>
    <w:rsid w:val="00B4008F"/>
    <w:rsid w:val="00B40C3B"/>
    <w:rsid w:val="00B413CF"/>
    <w:rsid w:val="00B4183F"/>
    <w:rsid w:val="00B41FCD"/>
    <w:rsid w:val="00B421BE"/>
    <w:rsid w:val="00B42360"/>
    <w:rsid w:val="00B4239B"/>
    <w:rsid w:val="00B42F30"/>
    <w:rsid w:val="00B436E0"/>
    <w:rsid w:val="00B44893"/>
    <w:rsid w:val="00B44D36"/>
    <w:rsid w:val="00B45D9F"/>
    <w:rsid w:val="00B45F49"/>
    <w:rsid w:val="00B46719"/>
    <w:rsid w:val="00B46AA5"/>
    <w:rsid w:val="00B4713A"/>
    <w:rsid w:val="00B47292"/>
    <w:rsid w:val="00B50A05"/>
    <w:rsid w:val="00B518E3"/>
    <w:rsid w:val="00B5230A"/>
    <w:rsid w:val="00B54476"/>
    <w:rsid w:val="00B5675D"/>
    <w:rsid w:val="00B56D2C"/>
    <w:rsid w:val="00B574E2"/>
    <w:rsid w:val="00B57620"/>
    <w:rsid w:val="00B6059D"/>
    <w:rsid w:val="00B60D2A"/>
    <w:rsid w:val="00B627B4"/>
    <w:rsid w:val="00B63925"/>
    <w:rsid w:val="00B63F75"/>
    <w:rsid w:val="00B6474D"/>
    <w:rsid w:val="00B655D6"/>
    <w:rsid w:val="00B71046"/>
    <w:rsid w:val="00B71540"/>
    <w:rsid w:val="00B71B3B"/>
    <w:rsid w:val="00B72EBD"/>
    <w:rsid w:val="00B737A6"/>
    <w:rsid w:val="00B738E5"/>
    <w:rsid w:val="00B742C6"/>
    <w:rsid w:val="00B75A4D"/>
    <w:rsid w:val="00B75B8D"/>
    <w:rsid w:val="00B7607D"/>
    <w:rsid w:val="00B76367"/>
    <w:rsid w:val="00B76927"/>
    <w:rsid w:val="00B76A4A"/>
    <w:rsid w:val="00B76B6A"/>
    <w:rsid w:val="00B775EC"/>
    <w:rsid w:val="00B815EF"/>
    <w:rsid w:val="00B8211D"/>
    <w:rsid w:val="00B82F16"/>
    <w:rsid w:val="00B83C79"/>
    <w:rsid w:val="00B845E2"/>
    <w:rsid w:val="00B853AD"/>
    <w:rsid w:val="00B87234"/>
    <w:rsid w:val="00B87631"/>
    <w:rsid w:val="00B879DF"/>
    <w:rsid w:val="00B87AEC"/>
    <w:rsid w:val="00B87BF6"/>
    <w:rsid w:val="00B90A80"/>
    <w:rsid w:val="00B9143D"/>
    <w:rsid w:val="00B9157B"/>
    <w:rsid w:val="00B92932"/>
    <w:rsid w:val="00B937C8"/>
    <w:rsid w:val="00B9409E"/>
    <w:rsid w:val="00B95373"/>
    <w:rsid w:val="00B95A11"/>
    <w:rsid w:val="00B97500"/>
    <w:rsid w:val="00B97745"/>
    <w:rsid w:val="00BA009E"/>
    <w:rsid w:val="00BA059E"/>
    <w:rsid w:val="00BA1B68"/>
    <w:rsid w:val="00BA1FA4"/>
    <w:rsid w:val="00BA22A6"/>
    <w:rsid w:val="00BA35A9"/>
    <w:rsid w:val="00BA4089"/>
    <w:rsid w:val="00BA4263"/>
    <w:rsid w:val="00BA4CDB"/>
    <w:rsid w:val="00BA5214"/>
    <w:rsid w:val="00BA554E"/>
    <w:rsid w:val="00BA57E9"/>
    <w:rsid w:val="00BA5E24"/>
    <w:rsid w:val="00BA6CB9"/>
    <w:rsid w:val="00BA7555"/>
    <w:rsid w:val="00BB0405"/>
    <w:rsid w:val="00BB0469"/>
    <w:rsid w:val="00BB0A91"/>
    <w:rsid w:val="00BB1D9F"/>
    <w:rsid w:val="00BB2213"/>
    <w:rsid w:val="00BB233C"/>
    <w:rsid w:val="00BB26E3"/>
    <w:rsid w:val="00BB280D"/>
    <w:rsid w:val="00BB3425"/>
    <w:rsid w:val="00BB34D8"/>
    <w:rsid w:val="00BB3E60"/>
    <w:rsid w:val="00BB3F1F"/>
    <w:rsid w:val="00BB4350"/>
    <w:rsid w:val="00BB7B26"/>
    <w:rsid w:val="00BB7F5F"/>
    <w:rsid w:val="00BC0E39"/>
    <w:rsid w:val="00BC10F6"/>
    <w:rsid w:val="00BC1F48"/>
    <w:rsid w:val="00BC2A69"/>
    <w:rsid w:val="00BC36B7"/>
    <w:rsid w:val="00BC38DC"/>
    <w:rsid w:val="00BC4D12"/>
    <w:rsid w:val="00BC52BC"/>
    <w:rsid w:val="00BC55C3"/>
    <w:rsid w:val="00BC56CC"/>
    <w:rsid w:val="00BC5A60"/>
    <w:rsid w:val="00BC5B47"/>
    <w:rsid w:val="00BC601F"/>
    <w:rsid w:val="00BC6A14"/>
    <w:rsid w:val="00BC6B93"/>
    <w:rsid w:val="00BC7226"/>
    <w:rsid w:val="00BC7FF3"/>
    <w:rsid w:val="00BD0202"/>
    <w:rsid w:val="00BD0BB8"/>
    <w:rsid w:val="00BD0DAB"/>
    <w:rsid w:val="00BD0FEF"/>
    <w:rsid w:val="00BD2D81"/>
    <w:rsid w:val="00BD2E61"/>
    <w:rsid w:val="00BD2F1A"/>
    <w:rsid w:val="00BD3D42"/>
    <w:rsid w:val="00BD4BE4"/>
    <w:rsid w:val="00BD4C43"/>
    <w:rsid w:val="00BD53B3"/>
    <w:rsid w:val="00BD615A"/>
    <w:rsid w:val="00BD6A4D"/>
    <w:rsid w:val="00BD6BE9"/>
    <w:rsid w:val="00BE01A1"/>
    <w:rsid w:val="00BE03BB"/>
    <w:rsid w:val="00BE15AF"/>
    <w:rsid w:val="00BE16D1"/>
    <w:rsid w:val="00BE437F"/>
    <w:rsid w:val="00BE4C9C"/>
    <w:rsid w:val="00BE79C6"/>
    <w:rsid w:val="00BF0263"/>
    <w:rsid w:val="00BF03F7"/>
    <w:rsid w:val="00BF12B5"/>
    <w:rsid w:val="00BF12E6"/>
    <w:rsid w:val="00BF1751"/>
    <w:rsid w:val="00BF1952"/>
    <w:rsid w:val="00BF338C"/>
    <w:rsid w:val="00BF542E"/>
    <w:rsid w:val="00BF5716"/>
    <w:rsid w:val="00BF580E"/>
    <w:rsid w:val="00C00D33"/>
    <w:rsid w:val="00C01582"/>
    <w:rsid w:val="00C03A9E"/>
    <w:rsid w:val="00C041AA"/>
    <w:rsid w:val="00C05011"/>
    <w:rsid w:val="00C050E6"/>
    <w:rsid w:val="00C05F70"/>
    <w:rsid w:val="00C06287"/>
    <w:rsid w:val="00C066EE"/>
    <w:rsid w:val="00C07C4D"/>
    <w:rsid w:val="00C105F0"/>
    <w:rsid w:val="00C118D0"/>
    <w:rsid w:val="00C11A42"/>
    <w:rsid w:val="00C11D25"/>
    <w:rsid w:val="00C11DFD"/>
    <w:rsid w:val="00C126D0"/>
    <w:rsid w:val="00C12AB2"/>
    <w:rsid w:val="00C13DC3"/>
    <w:rsid w:val="00C13F95"/>
    <w:rsid w:val="00C14307"/>
    <w:rsid w:val="00C207E4"/>
    <w:rsid w:val="00C239F0"/>
    <w:rsid w:val="00C23CC2"/>
    <w:rsid w:val="00C244CE"/>
    <w:rsid w:val="00C2655B"/>
    <w:rsid w:val="00C27B41"/>
    <w:rsid w:val="00C30A21"/>
    <w:rsid w:val="00C30C8F"/>
    <w:rsid w:val="00C30CF8"/>
    <w:rsid w:val="00C30D5C"/>
    <w:rsid w:val="00C30D7A"/>
    <w:rsid w:val="00C317A5"/>
    <w:rsid w:val="00C317A6"/>
    <w:rsid w:val="00C3197A"/>
    <w:rsid w:val="00C32FDC"/>
    <w:rsid w:val="00C33CDB"/>
    <w:rsid w:val="00C35858"/>
    <w:rsid w:val="00C366FF"/>
    <w:rsid w:val="00C40146"/>
    <w:rsid w:val="00C401C6"/>
    <w:rsid w:val="00C40748"/>
    <w:rsid w:val="00C407F1"/>
    <w:rsid w:val="00C43AB2"/>
    <w:rsid w:val="00C43EA9"/>
    <w:rsid w:val="00C45B82"/>
    <w:rsid w:val="00C45C8D"/>
    <w:rsid w:val="00C45E27"/>
    <w:rsid w:val="00C4699B"/>
    <w:rsid w:val="00C47AE6"/>
    <w:rsid w:val="00C517F8"/>
    <w:rsid w:val="00C53384"/>
    <w:rsid w:val="00C538E9"/>
    <w:rsid w:val="00C54620"/>
    <w:rsid w:val="00C54FF0"/>
    <w:rsid w:val="00C5510D"/>
    <w:rsid w:val="00C55FA8"/>
    <w:rsid w:val="00C57261"/>
    <w:rsid w:val="00C60C31"/>
    <w:rsid w:val="00C61304"/>
    <w:rsid w:val="00C6158B"/>
    <w:rsid w:val="00C62329"/>
    <w:rsid w:val="00C62408"/>
    <w:rsid w:val="00C63955"/>
    <w:rsid w:val="00C643F4"/>
    <w:rsid w:val="00C651B3"/>
    <w:rsid w:val="00C6607B"/>
    <w:rsid w:val="00C6628A"/>
    <w:rsid w:val="00C663B7"/>
    <w:rsid w:val="00C66980"/>
    <w:rsid w:val="00C66CE1"/>
    <w:rsid w:val="00C66FD1"/>
    <w:rsid w:val="00C6704F"/>
    <w:rsid w:val="00C67D8F"/>
    <w:rsid w:val="00C67F55"/>
    <w:rsid w:val="00C7056D"/>
    <w:rsid w:val="00C70944"/>
    <w:rsid w:val="00C71F15"/>
    <w:rsid w:val="00C729A4"/>
    <w:rsid w:val="00C72DF2"/>
    <w:rsid w:val="00C730CB"/>
    <w:rsid w:val="00C73979"/>
    <w:rsid w:val="00C73E97"/>
    <w:rsid w:val="00C7494F"/>
    <w:rsid w:val="00C760B0"/>
    <w:rsid w:val="00C767E0"/>
    <w:rsid w:val="00C76E32"/>
    <w:rsid w:val="00C76F0B"/>
    <w:rsid w:val="00C76F40"/>
    <w:rsid w:val="00C76FF6"/>
    <w:rsid w:val="00C77A89"/>
    <w:rsid w:val="00C82271"/>
    <w:rsid w:val="00C82537"/>
    <w:rsid w:val="00C82B2A"/>
    <w:rsid w:val="00C83B07"/>
    <w:rsid w:val="00C84906"/>
    <w:rsid w:val="00C8509E"/>
    <w:rsid w:val="00C850EF"/>
    <w:rsid w:val="00C8513F"/>
    <w:rsid w:val="00C85CE9"/>
    <w:rsid w:val="00C860F1"/>
    <w:rsid w:val="00C866C5"/>
    <w:rsid w:val="00C87365"/>
    <w:rsid w:val="00C8770D"/>
    <w:rsid w:val="00C879D3"/>
    <w:rsid w:val="00C907CA"/>
    <w:rsid w:val="00C90956"/>
    <w:rsid w:val="00C9190F"/>
    <w:rsid w:val="00C92AB6"/>
    <w:rsid w:val="00C92D67"/>
    <w:rsid w:val="00C92D81"/>
    <w:rsid w:val="00C9343D"/>
    <w:rsid w:val="00C93502"/>
    <w:rsid w:val="00C94BC5"/>
    <w:rsid w:val="00C94EE4"/>
    <w:rsid w:val="00C9601A"/>
    <w:rsid w:val="00C961EB"/>
    <w:rsid w:val="00C962A6"/>
    <w:rsid w:val="00C9729C"/>
    <w:rsid w:val="00C97C83"/>
    <w:rsid w:val="00C97EB9"/>
    <w:rsid w:val="00CA0CDE"/>
    <w:rsid w:val="00CA0FD9"/>
    <w:rsid w:val="00CA191E"/>
    <w:rsid w:val="00CA212A"/>
    <w:rsid w:val="00CA2783"/>
    <w:rsid w:val="00CA3D2A"/>
    <w:rsid w:val="00CA413C"/>
    <w:rsid w:val="00CA595E"/>
    <w:rsid w:val="00CA5A22"/>
    <w:rsid w:val="00CA5E5B"/>
    <w:rsid w:val="00CA5EBA"/>
    <w:rsid w:val="00CA77BC"/>
    <w:rsid w:val="00CB0895"/>
    <w:rsid w:val="00CB123D"/>
    <w:rsid w:val="00CB1405"/>
    <w:rsid w:val="00CB159D"/>
    <w:rsid w:val="00CB19F4"/>
    <w:rsid w:val="00CB26AB"/>
    <w:rsid w:val="00CB32CF"/>
    <w:rsid w:val="00CB3874"/>
    <w:rsid w:val="00CB388A"/>
    <w:rsid w:val="00CB453F"/>
    <w:rsid w:val="00CB6CF6"/>
    <w:rsid w:val="00CB6DBF"/>
    <w:rsid w:val="00CB7381"/>
    <w:rsid w:val="00CB7E36"/>
    <w:rsid w:val="00CC10B6"/>
    <w:rsid w:val="00CC10CD"/>
    <w:rsid w:val="00CC156C"/>
    <w:rsid w:val="00CC2503"/>
    <w:rsid w:val="00CC2674"/>
    <w:rsid w:val="00CC284C"/>
    <w:rsid w:val="00CC3685"/>
    <w:rsid w:val="00CC3717"/>
    <w:rsid w:val="00CC39FA"/>
    <w:rsid w:val="00CC3D54"/>
    <w:rsid w:val="00CC4B60"/>
    <w:rsid w:val="00CC521F"/>
    <w:rsid w:val="00CC5592"/>
    <w:rsid w:val="00CC739D"/>
    <w:rsid w:val="00CD000A"/>
    <w:rsid w:val="00CD0266"/>
    <w:rsid w:val="00CD1318"/>
    <w:rsid w:val="00CD20BD"/>
    <w:rsid w:val="00CD3663"/>
    <w:rsid w:val="00CD4A93"/>
    <w:rsid w:val="00CD5188"/>
    <w:rsid w:val="00CD56C2"/>
    <w:rsid w:val="00CD697E"/>
    <w:rsid w:val="00CE167F"/>
    <w:rsid w:val="00CE22C8"/>
    <w:rsid w:val="00CE24AB"/>
    <w:rsid w:val="00CE297A"/>
    <w:rsid w:val="00CE359A"/>
    <w:rsid w:val="00CE502D"/>
    <w:rsid w:val="00CE50A3"/>
    <w:rsid w:val="00CE5C22"/>
    <w:rsid w:val="00CE6763"/>
    <w:rsid w:val="00CE6DC5"/>
    <w:rsid w:val="00CE7E2E"/>
    <w:rsid w:val="00CF1E8F"/>
    <w:rsid w:val="00CF21D5"/>
    <w:rsid w:val="00CF3234"/>
    <w:rsid w:val="00CF35EA"/>
    <w:rsid w:val="00CF3923"/>
    <w:rsid w:val="00CF3D36"/>
    <w:rsid w:val="00CF3DBD"/>
    <w:rsid w:val="00CF4C68"/>
    <w:rsid w:val="00CF565C"/>
    <w:rsid w:val="00CF5C1F"/>
    <w:rsid w:val="00CF6A53"/>
    <w:rsid w:val="00CF6C22"/>
    <w:rsid w:val="00CF7238"/>
    <w:rsid w:val="00CF7314"/>
    <w:rsid w:val="00CF77E7"/>
    <w:rsid w:val="00CF7E7A"/>
    <w:rsid w:val="00D00F33"/>
    <w:rsid w:val="00D02121"/>
    <w:rsid w:val="00D023B5"/>
    <w:rsid w:val="00D028D5"/>
    <w:rsid w:val="00D02B1C"/>
    <w:rsid w:val="00D02D82"/>
    <w:rsid w:val="00D04845"/>
    <w:rsid w:val="00D049B2"/>
    <w:rsid w:val="00D050C3"/>
    <w:rsid w:val="00D05B1F"/>
    <w:rsid w:val="00D060B9"/>
    <w:rsid w:val="00D077BD"/>
    <w:rsid w:val="00D07C69"/>
    <w:rsid w:val="00D1098C"/>
    <w:rsid w:val="00D10AD4"/>
    <w:rsid w:val="00D11F58"/>
    <w:rsid w:val="00D124EC"/>
    <w:rsid w:val="00D128CC"/>
    <w:rsid w:val="00D12F84"/>
    <w:rsid w:val="00D13141"/>
    <w:rsid w:val="00D136A6"/>
    <w:rsid w:val="00D15017"/>
    <w:rsid w:val="00D17D97"/>
    <w:rsid w:val="00D200AB"/>
    <w:rsid w:val="00D2072D"/>
    <w:rsid w:val="00D21C68"/>
    <w:rsid w:val="00D224E5"/>
    <w:rsid w:val="00D22918"/>
    <w:rsid w:val="00D23445"/>
    <w:rsid w:val="00D2353C"/>
    <w:rsid w:val="00D241C0"/>
    <w:rsid w:val="00D241D1"/>
    <w:rsid w:val="00D246FA"/>
    <w:rsid w:val="00D24FD4"/>
    <w:rsid w:val="00D259CE"/>
    <w:rsid w:val="00D26335"/>
    <w:rsid w:val="00D2651F"/>
    <w:rsid w:val="00D27007"/>
    <w:rsid w:val="00D271B8"/>
    <w:rsid w:val="00D27406"/>
    <w:rsid w:val="00D30E38"/>
    <w:rsid w:val="00D31708"/>
    <w:rsid w:val="00D31737"/>
    <w:rsid w:val="00D31A0D"/>
    <w:rsid w:val="00D329E2"/>
    <w:rsid w:val="00D339E8"/>
    <w:rsid w:val="00D34CBD"/>
    <w:rsid w:val="00D351BA"/>
    <w:rsid w:val="00D3557E"/>
    <w:rsid w:val="00D36654"/>
    <w:rsid w:val="00D406BF"/>
    <w:rsid w:val="00D406F3"/>
    <w:rsid w:val="00D4076B"/>
    <w:rsid w:val="00D40D4C"/>
    <w:rsid w:val="00D41130"/>
    <w:rsid w:val="00D42812"/>
    <w:rsid w:val="00D42DA6"/>
    <w:rsid w:val="00D43EFB"/>
    <w:rsid w:val="00D44C30"/>
    <w:rsid w:val="00D458C1"/>
    <w:rsid w:val="00D460EF"/>
    <w:rsid w:val="00D467F3"/>
    <w:rsid w:val="00D47557"/>
    <w:rsid w:val="00D47980"/>
    <w:rsid w:val="00D50E71"/>
    <w:rsid w:val="00D527EC"/>
    <w:rsid w:val="00D53D1F"/>
    <w:rsid w:val="00D54530"/>
    <w:rsid w:val="00D548D2"/>
    <w:rsid w:val="00D553BE"/>
    <w:rsid w:val="00D55AAD"/>
    <w:rsid w:val="00D55E99"/>
    <w:rsid w:val="00D55EFE"/>
    <w:rsid w:val="00D57755"/>
    <w:rsid w:val="00D57E11"/>
    <w:rsid w:val="00D60195"/>
    <w:rsid w:val="00D6084A"/>
    <w:rsid w:val="00D62457"/>
    <w:rsid w:val="00D6292C"/>
    <w:rsid w:val="00D631F4"/>
    <w:rsid w:val="00D659B8"/>
    <w:rsid w:val="00D66863"/>
    <w:rsid w:val="00D670E2"/>
    <w:rsid w:val="00D677AF"/>
    <w:rsid w:val="00D7005E"/>
    <w:rsid w:val="00D709D2"/>
    <w:rsid w:val="00D709EE"/>
    <w:rsid w:val="00D70DE9"/>
    <w:rsid w:val="00D71A70"/>
    <w:rsid w:val="00D73662"/>
    <w:rsid w:val="00D747D9"/>
    <w:rsid w:val="00D76441"/>
    <w:rsid w:val="00D767B6"/>
    <w:rsid w:val="00D76F9C"/>
    <w:rsid w:val="00D77E2D"/>
    <w:rsid w:val="00D80208"/>
    <w:rsid w:val="00D832B2"/>
    <w:rsid w:val="00D83538"/>
    <w:rsid w:val="00D83A7D"/>
    <w:rsid w:val="00D85A95"/>
    <w:rsid w:val="00D8634E"/>
    <w:rsid w:val="00D90362"/>
    <w:rsid w:val="00D903F8"/>
    <w:rsid w:val="00D921B3"/>
    <w:rsid w:val="00D92202"/>
    <w:rsid w:val="00D92276"/>
    <w:rsid w:val="00D92DBB"/>
    <w:rsid w:val="00D930EA"/>
    <w:rsid w:val="00D94032"/>
    <w:rsid w:val="00D9498B"/>
    <w:rsid w:val="00D94A25"/>
    <w:rsid w:val="00D951B6"/>
    <w:rsid w:val="00D970EC"/>
    <w:rsid w:val="00D97107"/>
    <w:rsid w:val="00D97178"/>
    <w:rsid w:val="00D973D6"/>
    <w:rsid w:val="00D9767E"/>
    <w:rsid w:val="00DA0201"/>
    <w:rsid w:val="00DA0493"/>
    <w:rsid w:val="00DA087E"/>
    <w:rsid w:val="00DA08AD"/>
    <w:rsid w:val="00DA0F1F"/>
    <w:rsid w:val="00DA17CF"/>
    <w:rsid w:val="00DA1B21"/>
    <w:rsid w:val="00DA2000"/>
    <w:rsid w:val="00DA252E"/>
    <w:rsid w:val="00DA39B4"/>
    <w:rsid w:val="00DA4A49"/>
    <w:rsid w:val="00DA5F82"/>
    <w:rsid w:val="00DA625F"/>
    <w:rsid w:val="00DA629F"/>
    <w:rsid w:val="00DA64B6"/>
    <w:rsid w:val="00DA70FA"/>
    <w:rsid w:val="00DA74DE"/>
    <w:rsid w:val="00DB025A"/>
    <w:rsid w:val="00DB212D"/>
    <w:rsid w:val="00DB2537"/>
    <w:rsid w:val="00DB2742"/>
    <w:rsid w:val="00DB3801"/>
    <w:rsid w:val="00DB3855"/>
    <w:rsid w:val="00DB4441"/>
    <w:rsid w:val="00DB5422"/>
    <w:rsid w:val="00DC0493"/>
    <w:rsid w:val="00DC07D1"/>
    <w:rsid w:val="00DC08CB"/>
    <w:rsid w:val="00DC0B18"/>
    <w:rsid w:val="00DC1298"/>
    <w:rsid w:val="00DC2E82"/>
    <w:rsid w:val="00DC36C2"/>
    <w:rsid w:val="00DC4358"/>
    <w:rsid w:val="00DC47A9"/>
    <w:rsid w:val="00DC506E"/>
    <w:rsid w:val="00DC6781"/>
    <w:rsid w:val="00DC6C41"/>
    <w:rsid w:val="00DC6DD0"/>
    <w:rsid w:val="00DC744B"/>
    <w:rsid w:val="00DD0300"/>
    <w:rsid w:val="00DD0BFB"/>
    <w:rsid w:val="00DD1B05"/>
    <w:rsid w:val="00DD1D60"/>
    <w:rsid w:val="00DD236D"/>
    <w:rsid w:val="00DD2731"/>
    <w:rsid w:val="00DD2C52"/>
    <w:rsid w:val="00DD4D6A"/>
    <w:rsid w:val="00DD513E"/>
    <w:rsid w:val="00DD57A1"/>
    <w:rsid w:val="00DD664A"/>
    <w:rsid w:val="00DD6E11"/>
    <w:rsid w:val="00DE075B"/>
    <w:rsid w:val="00DE09FA"/>
    <w:rsid w:val="00DE137F"/>
    <w:rsid w:val="00DE29A5"/>
    <w:rsid w:val="00DE3AFE"/>
    <w:rsid w:val="00DE3EA2"/>
    <w:rsid w:val="00DE3EC5"/>
    <w:rsid w:val="00DE4526"/>
    <w:rsid w:val="00DE4725"/>
    <w:rsid w:val="00DE53C9"/>
    <w:rsid w:val="00DE5489"/>
    <w:rsid w:val="00DE55A1"/>
    <w:rsid w:val="00DE5AD3"/>
    <w:rsid w:val="00DE7941"/>
    <w:rsid w:val="00DF083C"/>
    <w:rsid w:val="00DF0BE7"/>
    <w:rsid w:val="00DF0C5D"/>
    <w:rsid w:val="00DF26EC"/>
    <w:rsid w:val="00DF28B3"/>
    <w:rsid w:val="00DF3858"/>
    <w:rsid w:val="00DF4048"/>
    <w:rsid w:val="00DF41F5"/>
    <w:rsid w:val="00DF420B"/>
    <w:rsid w:val="00DF48A6"/>
    <w:rsid w:val="00DF5E60"/>
    <w:rsid w:val="00DF664A"/>
    <w:rsid w:val="00DF6954"/>
    <w:rsid w:val="00DF71A1"/>
    <w:rsid w:val="00DF74D0"/>
    <w:rsid w:val="00E00D0A"/>
    <w:rsid w:val="00E025F8"/>
    <w:rsid w:val="00E02713"/>
    <w:rsid w:val="00E02B31"/>
    <w:rsid w:val="00E03193"/>
    <w:rsid w:val="00E033F2"/>
    <w:rsid w:val="00E04075"/>
    <w:rsid w:val="00E0428B"/>
    <w:rsid w:val="00E05E7C"/>
    <w:rsid w:val="00E05FDE"/>
    <w:rsid w:val="00E07093"/>
    <w:rsid w:val="00E072C2"/>
    <w:rsid w:val="00E076CF"/>
    <w:rsid w:val="00E10829"/>
    <w:rsid w:val="00E10985"/>
    <w:rsid w:val="00E10EE5"/>
    <w:rsid w:val="00E11844"/>
    <w:rsid w:val="00E1197C"/>
    <w:rsid w:val="00E12D4F"/>
    <w:rsid w:val="00E12EC0"/>
    <w:rsid w:val="00E13774"/>
    <w:rsid w:val="00E1387F"/>
    <w:rsid w:val="00E14386"/>
    <w:rsid w:val="00E143B4"/>
    <w:rsid w:val="00E14478"/>
    <w:rsid w:val="00E1490F"/>
    <w:rsid w:val="00E14B2C"/>
    <w:rsid w:val="00E15079"/>
    <w:rsid w:val="00E16785"/>
    <w:rsid w:val="00E17604"/>
    <w:rsid w:val="00E2074B"/>
    <w:rsid w:val="00E20BDB"/>
    <w:rsid w:val="00E21F51"/>
    <w:rsid w:val="00E2238E"/>
    <w:rsid w:val="00E22C5D"/>
    <w:rsid w:val="00E23450"/>
    <w:rsid w:val="00E24ADD"/>
    <w:rsid w:val="00E25775"/>
    <w:rsid w:val="00E25FA4"/>
    <w:rsid w:val="00E26978"/>
    <w:rsid w:val="00E30AC9"/>
    <w:rsid w:val="00E3107E"/>
    <w:rsid w:val="00E320FF"/>
    <w:rsid w:val="00E3281E"/>
    <w:rsid w:val="00E32897"/>
    <w:rsid w:val="00E32AC6"/>
    <w:rsid w:val="00E33490"/>
    <w:rsid w:val="00E334DC"/>
    <w:rsid w:val="00E33738"/>
    <w:rsid w:val="00E3570D"/>
    <w:rsid w:val="00E35777"/>
    <w:rsid w:val="00E35DB8"/>
    <w:rsid w:val="00E36224"/>
    <w:rsid w:val="00E36F8F"/>
    <w:rsid w:val="00E37BE8"/>
    <w:rsid w:val="00E40247"/>
    <w:rsid w:val="00E404F0"/>
    <w:rsid w:val="00E41600"/>
    <w:rsid w:val="00E41D8B"/>
    <w:rsid w:val="00E41FF2"/>
    <w:rsid w:val="00E42AB5"/>
    <w:rsid w:val="00E43616"/>
    <w:rsid w:val="00E4391C"/>
    <w:rsid w:val="00E43A98"/>
    <w:rsid w:val="00E44D80"/>
    <w:rsid w:val="00E46637"/>
    <w:rsid w:val="00E46B2D"/>
    <w:rsid w:val="00E472E0"/>
    <w:rsid w:val="00E47B94"/>
    <w:rsid w:val="00E50004"/>
    <w:rsid w:val="00E50C45"/>
    <w:rsid w:val="00E51AFA"/>
    <w:rsid w:val="00E536B0"/>
    <w:rsid w:val="00E5411C"/>
    <w:rsid w:val="00E548D8"/>
    <w:rsid w:val="00E54DAB"/>
    <w:rsid w:val="00E55438"/>
    <w:rsid w:val="00E55BCF"/>
    <w:rsid w:val="00E55DB0"/>
    <w:rsid w:val="00E56344"/>
    <w:rsid w:val="00E57278"/>
    <w:rsid w:val="00E57783"/>
    <w:rsid w:val="00E57A68"/>
    <w:rsid w:val="00E57D05"/>
    <w:rsid w:val="00E60244"/>
    <w:rsid w:val="00E6047E"/>
    <w:rsid w:val="00E615B9"/>
    <w:rsid w:val="00E61AB7"/>
    <w:rsid w:val="00E63F14"/>
    <w:rsid w:val="00E6429A"/>
    <w:rsid w:val="00E643C3"/>
    <w:rsid w:val="00E65384"/>
    <w:rsid w:val="00E664B3"/>
    <w:rsid w:val="00E675E6"/>
    <w:rsid w:val="00E67A61"/>
    <w:rsid w:val="00E700DF"/>
    <w:rsid w:val="00E70320"/>
    <w:rsid w:val="00E71595"/>
    <w:rsid w:val="00E71929"/>
    <w:rsid w:val="00E72600"/>
    <w:rsid w:val="00E72983"/>
    <w:rsid w:val="00E729F1"/>
    <w:rsid w:val="00E72C17"/>
    <w:rsid w:val="00E73F41"/>
    <w:rsid w:val="00E74765"/>
    <w:rsid w:val="00E747F3"/>
    <w:rsid w:val="00E7526E"/>
    <w:rsid w:val="00E7535D"/>
    <w:rsid w:val="00E762C3"/>
    <w:rsid w:val="00E800F8"/>
    <w:rsid w:val="00E81573"/>
    <w:rsid w:val="00E815A4"/>
    <w:rsid w:val="00E847A2"/>
    <w:rsid w:val="00E847F5"/>
    <w:rsid w:val="00E87432"/>
    <w:rsid w:val="00E87BC5"/>
    <w:rsid w:val="00E90491"/>
    <w:rsid w:val="00E90D20"/>
    <w:rsid w:val="00E91E5B"/>
    <w:rsid w:val="00E925A2"/>
    <w:rsid w:val="00E927D1"/>
    <w:rsid w:val="00E92A03"/>
    <w:rsid w:val="00E9428E"/>
    <w:rsid w:val="00E94533"/>
    <w:rsid w:val="00E966AE"/>
    <w:rsid w:val="00E9772C"/>
    <w:rsid w:val="00E97D07"/>
    <w:rsid w:val="00EA044F"/>
    <w:rsid w:val="00EA0D24"/>
    <w:rsid w:val="00EA1062"/>
    <w:rsid w:val="00EA138A"/>
    <w:rsid w:val="00EA185F"/>
    <w:rsid w:val="00EA1AEE"/>
    <w:rsid w:val="00EA38E0"/>
    <w:rsid w:val="00EA4AF9"/>
    <w:rsid w:val="00EA4E13"/>
    <w:rsid w:val="00EA522D"/>
    <w:rsid w:val="00EA5570"/>
    <w:rsid w:val="00EA645E"/>
    <w:rsid w:val="00EB08E6"/>
    <w:rsid w:val="00EB0AEE"/>
    <w:rsid w:val="00EB0C45"/>
    <w:rsid w:val="00EB24B0"/>
    <w:rsid w:val="00EB2BF4"/>
    <w:rsid w:val="00EB32D4"/>
    <w:rsid w:val="00EB3B2E"/>
    <w:rsid w:val="00EB498F"/>
    <w:rsid w:val="00EB4C22"/>
    <w:rsid w:val="00EB4F76"/>
    <w:rsid w:val="00EB57AC"/>
    <w:rsid w:val="00EB5A3A"/>
    <w:rsid w:val="00EB5F4E"/>
    <w:rsid w:val="00EB6D1B"/>
    <w:rsid w:val="00EB7B2F"/>
    <w:rsid w:val="00EC0359"/>
    <w:rsid w:val="00EC0368"/>
    <w:rsid w:val="00EC061A"/>
    <w:rsid w:val="00EC08A7"/>
    <w:rsid w:val="00EC0998"/>
    <w:rsid w:val="00EC11E3"/>
    <w:rsid w:val="00EC161B"/>
    <w:rsid w:val="00EC223C"/>
    <w:rsid w:val="00EC32F8"/>
    <w:rsid w:val="00EC32FA"/>
    <w:rsid w:val="00EC3DD9"/>
    <w:rsid w:val="00EC4277"/>
    <w:rsid w:val="00EC5DD5"/>
    <w:rsid w:val="00EC5FAC"/>
    <w:rsid w:val="00EC6593"/>
    <w:rsid w:val="00EC6C21"/>
    <w:rsid w:val="00EC723B"/>
    <w:rsid w:val="00EC77DA"/>
    <w:rsid w:val="00EC7988"/>
    <w:rsid w:val="00ED04A6"/>
    <w:rsid w:val="00ED165C"/>
    <w:rsid w:val="00ED1FF3"/>
    <w:rsid w:val="00ED2D81"/>
    <w:rsid w:val="00ED2FE9"/>
    <w:rsid w:val="00ED3689"/>
    <w:rsid w:val="00ED36C4"/>
    <w:rsid w:val="00ED3F31"/>
    <w:rsid w:val="00ED3FB8"/>
    <w:rsid w:val="00ED517A"/>
    <w:rsid w:val="00ED5AF3"/>
    <w:rsid w:val="00ED69F4"/>
    <w:rsid w:val="00ED730E"/>
    <w:rsid w:val="00ED797B"/>
    <w:rsid w:val="00EE0247"/>
    <w:rsid w:val="00EE04C3"/>
    <w:rsid w:val="00EE0862"/>
    <w:rsid w:val="00EE0F87"/>
    <w:rsid w:val="00EE0FAC"/>
    <w:rsid w:val="00EE0FD0"/>
    <w:rsid w:val="00EE1079"/>
    <w:rsid w:val="00EE15C9"/>
    <w:rsid w:val="00EE4850"/>
    <w:rsid w:val="00EE5079"/>
    <w:rsid w:val="00EE57D5"/>
    <w:rsid w:val="00EE691D"/>
    <w:rsid w:val="00EE7313"/>
    <w:rsid w:val="00EE7467"/>
    <w:rsid w:val="00EE78DC"/>
    <w:rsid w:val="00EF1128"/>
    <w:rsid w:val="00EF19F4"/>
    <w:rsid w:val="00EF1C32"/>
    <w:rsid w:val="00EF2C19"/>
    <w:rsid w:val="00EF3FEF"/>
    <w:rsid w:val="00EF5F5F"/>
    <w:rsid w:val="00EF659C"/>
    <w:rsid w:val="00EF65A8"/>
    <w:rsid w:val="00EF6A30"/>
    <w:rsid w:val="00EF6B87"/>
    <w:rsid w:val="00EF73C3"/>
    <w:rsid w:val="00EF7A1A"/>
    <w:rsid w:val="00F00CD9"/>
    <w:rsid w:val="00F01136"/>
    <w:rsid w:val="00F01785"/>
    <w:rsid w:val="00F01A5C"/>
    <w:rsid w:val="00F01F6E"/>
    <w:rsid w:val="00F02052"/>
    <w:rsid w:val="00F02C44"/>
    <w:rsid w:val="00F0314C"/>
    <w:rsid w:val="00F03211"/>
    <w:rsid w:val="00F03226"/>
    <w:rsid w:val="00F03DF1"/>
    <w:rsid w:val="00F04017"/>
    <w:rsid w:val="00F04593"/>
    <w:rsid w:val="00F0526D"/>
    <w:rsid w:val="00F054DC"/>
    <w:rsid w:val="00F068FA"/>
    <w:rsid w:val="00F079AE"/>
    <w:rsid w:val="00F07B2D"/>
    <w:rsid w:val="00F07E9B"/>
    <w:rsid w:val="00F1122E"/>
    <w:rsid w:val="00F11337"/>
    <w:rsid w:val="00F11FE6"/>
    <w:rsid w:val="00F126FD"/>
    <w:rsid w:val="00F1299C"/>
    <w:rsid w:val="00F12EB8"/>
    <w:rsid w:val="00F13745"/>
    <w:rsid w:val="00F141C4"/>
    <w:rsid w:val="00F14217"/>
    <w:rsid w:val="00F1464F"/>
    <w:rsid w:val="00F147BA"/>
    <w:rsid w:val="00F14BD3"/>
    <w:rsid w:val="00F159B2"/>
    <w:rsid w:val="00F164EF"/>
    <w:rsid w:val="00F218E3"/>
    <w:rsid w:val="00F21B2C"/>
    <w:rsid w:val="00F22A0D"/>
    <w:rsid w:val="00F249C0"/>
    <w:rsid w:val="00F25338"/>
    <w:rsid w:val="00F266F4"/>
    <w:rsid w:val="00F27BAD"/>
    <w:rsid w:val="00F30C46"/>
    <w:rsid w:val="00F312AC"/>
    <w:rsid w:val="00F31467"/>
    <w:rsid w:val="00F32E1F"/>
    <w:rsid w:val="00F32E4E"/>
    <w:rsid w:val="00F3325B"/>
    <w:rsid w:val="00F33CD1"/>
    <w:rsid w:val="00F33E9C"/>
    <w:rsid w:val="00F34023"/>
    <w:rsid w:val="00F34CBF"/>
    <w:rsid w:val="00F34FB6"/>
    <w:rsid w:val="00F3639F"/>
    <w:rsid w:val="00F37939"/>
    <w:rsid w:val="00F37E7B"/>
    <w:rsid w:val="00F400C7"/>
    <w:rsid w:val="00F408F2"/>
    <w:rsid w:val="00F40E61"/>
    <w:rsid w:val="00F4199A"/>
    <w:rsid w:val="00F41C11"/>
    <w:rsid w:val="00F43C70"/>
    <w:rsid w:val="00F458F4"/>
    <w:rsid w:val="00F4664A"/>
    <w:rsid w:val="00F4670B"/>
    <w:rsid w:val="00F51DE3"/>
    <w:rsid w:val="00F52264"/>
    <w:rsid w:val="00F5363A"/>
    <w:rsid w:val="00F540B7"/>
    <w:rsid w:val="00F54CCE"/>
    <w:rsid w:val="00F54FC2"/>
    <w:rsid w:val="00F56C26"/>
    <w:rsid w:val="00F57D7A"/>
    <w:rsid w:val="00F604A5"/>
    <w:rsid w:val="00F60A22"/>
    <w:rsid w:val="00F60B65"/>
    <w:rsid w:val="00F61EE4"/>
    <w:rsid w:val="00F629B7"/>
    <w:rsid w:val="00F63118"/>
    <w:rsid w:val="00F638B4"/>
    <w:rsid w:val="00F63CDD"/>
    <w:rsid w:val="00F6424E"/>
    <w:rsid w:val="00F647D8"/>
    <w:rsid w:val="00F649CA"/>
    <w:rsid w:val="00F65D80"/>
    <w:rsid w:val="00F66056"/>
    <w:rsid w:val="00F6699C"/>
    <w:rsid w:val="00F67DED"/>
    <w:rsid w:val="00F70B18"/>
    <w:rsid w:val="00F71CD2"/>
    <w:rsid w:val="00F7215F"/>
    <w:rsid w:val="00F72C5F"/>
    <w:rsid w:val="00F753C5"/>
    <w:rsid w:val="00F753E9"/>
    <w:rsid w:val="00F75D0B"/>
    <w:rsid w:val="00F76676"/>
    <w:rsid w:val="00F80F36"/>
    <w:rsid w:val="00F80FD4"/>
    <w:rsid w:val="00F8193E"/>
    <w:rsid w:val="00F81F2A"/>
    <w:rsid w:val="00F823F2"/>
    <w:rsid w:val="00F825A9"/>
    <w:rsid w:val="00F82854"/>
    <w:rsid w:val="00F82C3E"/>
    <w:rsid w:val="00F8300F"/>
    <w:rsid w:val="00F84461"/>
    <w:rsid w:val="00F85E1D"/>
    <w:rsid w:val="00F8701D"/>
    <w:rsid w:val="00F874E6"/>
    <w:rsid w:val="00F879DD"/>
    <w:rsid w:val="00F87CD0"/>
    <w:rsid w:val="00F87E7C"/>
    <w:rsid w:val="00F9024D"/>
    <w:rsid w:val="00F91F54"/>
    <w:rsid w:val="00F9285A"/>
    <w:rsid w:val="00F92B16"/>
    <w:rsid w:val="00F92B4A"/>
    <w:rsid w:val="00F92FD0"/>
    <w:rsid w:val="00F945AA"/>
    <w:rsid w:val="00F95BCD"/>
    <w:rsid w:val="00F96237"/>
    <w:rsid w:val="00F96434"/>
    <w:rsid w:val="00FA0B24"/>
    <w:rsid w:val="00FA20E5"/>
    <w:rsid w:val="00FA3785"/>
    <w:rsid w:val="00FA3ACB"/>
    <w:rsid w:val="00FA4B3B"/>
    <w:rsid w:val="00FA4FBE"/>
    <w:rsid w:val="00FA5B6B"/>
    <w:rsid w:val="00FA5E2A"/>
    <w:rsid w:val="00FA67E8"/>
    <w:rsid w:val="00FB0073"/>
    <w:rsid w:val="00FB063C"/>
    <w:rsid w:val="00FB074D"/>
    <w:rsid w:val="00FB0E09"/>
    <w:rsid w:val="00FB0F5A"/>
    <w:rsid w:val="00FB10A9"/>
    <w:rsid w:val="00FB1322"/>
    <w:rsid w:val="00FB1716"/>
    <w:rsid w:val="00FB1DE1"/>
    <w:rsid w:val="00FB26EE"/>
    <w:rsid w:val="00FB2944"/>
    <w:rsid w:val="00FB3E36"/>
    <w:rsid w:val="00FB4461"/>
    <w:rsid w:val="00FB4AA2"/>
    <w:rsid w:val="00FB4CDE"/>
    <w:rsid w:val="00FB60AE"/>
    <w:rsid w:val="00FB7F9E"/>
    <w:rsid w:val="00FC0CD1"/>
    <w:rsid w:val="00FC18A7"/>
    <w:rsid w:val="00FC31BF"/>
    <w:rsid w:val="00FC387B"/>
    <w:rsid w:val="00FC4021"/>
    <w:rsid w:val="00FC423B"/>
    <w:rsid w:val="00FC44B3"/>
    <w:rsid w:val="00FC65BC"/>
    <w:rsid w:val="00FC73A9"/>
    <w:rsid w:val="00FC7623"/>
    <w:rsid w:val="00FC7763"/>
    <w:rsid w:val="00FC79DC"/>
    <w:rsid w:val="00FC7DCE"/>
    <w:rsid w:val="00FD14A0"/>
    <w:rsid w:val="00FD15E4"/>
    <w:rsid w:val="00FD2808"/>
    <w:rsid w:val="00FD2ECA"/>
    <w:rsid w:val="00FD2F40"/>
    <w:rsid w:val="00FD2F9B"/>
    <w:rsid w:val="00FD314A"/>
    <w:rsid w:val="00FD33EB"/>
    <w:rsid w:val="00FD4DF3"/>
    <w:rsid w:val="00FD6194"/>
    <w:rsid w:val="00FD6734"/>
    <w:rsid w:val="00FD6864"/>
    <w:rsid w:val="00FD7825"/>
    <w:rsid w:val="00FE01DE"/>
    <w:rsid w:val="00FE0953"/>
    <w:rsid w:val="00FE0E1B"/>
    <w:rsid w:val="00FE1809"/>
    <w:rsid w:val="00FE1E27"/>
    <w:rsid w:val="00FE26AC"/>
    <w:rsid w:val="00FE30A5"/>
    <w:rsid w:val="00FE3E48"/>
    <w:rsid w:val="00FE4F3A"/>
    <w:rsid w:val="00FE530C"/>
    <w:rsid w:val="00FE54E4"/>
    <w:rsid w:val="00FE5546"/>
    <w:rsid w:val="00FE6195"/>
    <w:rsid w:val="00FE7BFC"/>
    <w:rsid w:val="00FF0A7B"/>
    <w:rsid w:val="00FF13D2"/>
    <w:rsid w:val="00FF17A9"/>
    <w:rsid w:val="00FF1CF5"/>
    <w:rsid w:val="00FF22EE"/>
    <w:rsid w:val="00FF31CB"/>
    <w:rsid w:val="00FF3921"/>
    <w:rsid w:val="00FF3E7B"/>
    <w:rsid w:val="00FF401A"/>
    <w:rsid w:val="00FF435E"/>
    <w:rsid w:val="00FF4BAF"/>
    <w:rsid w:val="00FF5D9C"/>
    <w:rsid w:val="00FF5DFF"/>
    <w:rsid w:val="00FF5F93"/>
    <w:rsid w:val="00FF79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194CF3"/>
  <w15:docId w15:val="{EF140BB3-D9F8-4A2A-ACF9-2E5901F7D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1" w:qFormat="1"/>
    <w:lsdException w:name="heading 5" w:uiPriority="1" w:qFormat="1"/>
    <w:lsdException w:name="heading 6" w:uiPriority="9" w:qFormat="1"/>
    <w:lsdException w:name="heading 7" w:uiPriority="1" w:qFormat="1"/>
    <w:lsdException w:name="heading 8" w:uiPriority="1" w:qFormat="1"/>
    <w:lsdException w:name="heading 9" w:uiPriority="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iPriority="36" w:unhideWhenUsed="1" w:qFormat="1"/>
    <w:lsdException w:name="List Bullet 4" w:semiHidden="1" w:uiPriority="36" w:unhideWhenUsed="1" w:qFormat="1"/>
    <w:lsdException w:name="List Bullet 5" w:semiHidden="1" w:uiPriority="36"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aliases w:val="Таблицы"/>
    <w:qFormat/>
    <w:rsid w:val="000C15C2"/>
    <w:pPr>
      <w:jc w:val="both"/>
    </w:pPr>
    <w:rPr>
      <w:rFonts w:ascii="Times New Roman" w:eastAsia="Times New Roman" w:hAnsi="Times New Roman"/>
      <w:sz w:val="24"/>
      <w:szCs w:val="24"/>
    </w:rPr>
  </w:style>
  <w:style w:type="paragraph" w:styleId="1">
    <w:name w:val="heading 1"/>
    <w:aliases w:val="Пункт общий"/>
    <w:basedOn w:val="a3"/>
    <w:next w:val="a3"/>
    <w:link w:val="10"/>
    <w:uiPriority w:val="9"/>
    <w:qFormat/>
    <w:rsid w:val="00333124"/>
    <w:pPr>
      <w:keepNext/>
      <w:keepLines/>
      <w:spacing w:after="120"/>
      <w:jc w:val="center"/>
      <w:outlineLvl w:val="0"/>
    </w:pPr>
    <w:rPr>
      <w:b/>
      <w:bCs/>
      <w:caps/>
      <w:szCs w:val="28"/>
    </w:rPr>
  </w:style>
  <w:style w:type="paragraph" w:styleId="21">
    <w:name w:val="heading 2"/>
    <w:basedOn w:val="a3"/>
    <w:next w:val="a3"/>
    <w:link w:val="22"/>
    <w:uiPriority w:val="9"/>
    <w:qFormat/>
    <w:rsid w:val="00A96857"/>
    <w:pPr>
      <w:keepNext/>
      <w:keepLines/>
      <w:spacing w:before="240" w:line="276" w:lineRule="auto"/>
      <w:ind w:firstLine="709"/>
      <w:outlineLvl w:val="1"/>
    </w:pPr>
    <w:rPr>
      <w:b/>
      <w:bCs/>
      <w:szCs w:val="26"/>
    </w:rPr>
  </w:style>
  <w:style w:type="paragraph" w:styleId="30">
    <w:name w:val="heading 3"/>
    <w:basedOn w:val="a3"/>
    <w:next w:val="a3"/>
    <w:link w:val="31"/>
    <w:uiPriority w:val="9"/>
    <w:qFormat/>
    <w:rsid w:val="00561045"/>
    <w:pPr>
      <w:keepNext/>
      <w:spacing w:before="60" w:line="276" w:lineRule="auto"/>
      <w:ind w:firstLine="567"/>
      <w:outlineLvl w:val="2"/>
    </w:pPr>
    <w:rPr>
      <w:b/>
      <w:bCs/>
      <w:szCs w:val="26"/>
    </w:rPr>
  </w:style>
  <w:style w:type="paragraph" w:styleId="40">
    <w:name w:val="heading 4"/>
    <w:aliases w:val="Таб"/>
    <w:basedOn w:val="a3"/>
    <w:next w:val="a3"/>
    <w:link w:val="41"/>
    <w:uiPriority w:val="1"/>
    <w:qFormat/>
    <w:rsid w:val="00085B38"/>
    <w:pPr>
      <w:keepNext/>
      <w:spacing w:before="240" w:after="60"/>
      <w:outlineLvl w:val="3"/>
    </w:pPr>
    <w:rPr>
      <w:rFonts w:ascii="Calibri" w:hAnsi="Calibri"/>
      <w:b/>
      <w:bCs/>
      <w:sz w:val="28"/>
      <w:szCs w:val="28"/>
    </w:rPr>
  </w:style>
  <w:style w:type="paragraph" w:styleId="50">
    <w:name w:val="heading 5"/>
    <w:basedOn w:val="a3"/>
    <w:next w:val="a3"/>
    <w:link w:val="51"/>
    <w:uiPriority w:val="1"/>
    <w:qFormat/>
    <w:rsid w:val="00C729A4"/>
    <w:pPr>
      <w:keepNext/>
      <w:keepLines/>
      <w:spacing w:before="200"/>
      <w:ind w:left="1008" w:hanging="1008"/>
      <w:outlineLvl w:val="4"/>
    </w:pPr>
    <w:rPr>
      <w:rFonts w:ascii="Cambria" w:hAnsi="Cambria"/>
      <w:color w:val="243F60"/>
    </w:rPr>
  </w:style>
  <w:style w:type="paragraph" w:styleId="6">
    <w:name w:val="heading 6"/>
    <w:aliases w:val="Заголовок таб."/>
    <w:basedOn w:val="a3"/>
    <w:next w:val="a3"/>
    <w:link w:val="60"/>
    <w:uiPriority w:val="9"/>
    <w:qFormat/>
    <w:rsid w:val="00C729A4"/>
    <w:pPr>
      <w:keepNext/>
      <w:keepLines/>
      <w:spacing w:before="200"/>
      <w:ind w:left="1152" w:hanging="1152"/>
      <w:outlineLvl w:val="5"/>
    </w:pPr>
    <w:rPr>
      <w:rFonts w:ascii="Cambria" w:hAnsi="Cambria"/>
      <w:i/>
      <w:iCs/>
      <w:color w:val="243F60"/>
    </w:rPr>
  </w:style>
  <w:style w:type="paragraph" w:styleId="7">
    <w:name w:val="heading 7"/>
    <w:basedOn w:val="a3"/>
    <w:next w:val="a3"/>
    <w:link w:val="70"/>
    <w:uiPriority w:val="1"/>
    <w:qFormat/>
    <w:rsid w:val="00E3281E"/>
    <w:pPr>
      <w:spacing w:after="120" w:line="252" w:lineRule="auto"/>
      <w:jc w:val="center"/>
      <w:outlineLvl w:val="6"/>
    </w:pPr>
    <w:rPr>
      <w:rFonts w:ascii="Cambria" w:hAnsi="Cambria"/>
      <w:i/>
      <w:iCs/>
      <w:caps/>
      <w:color w:val="943634"/>
      <w:spacing w:val="10"/>
      <w:sz w:val="20"/>
      <w:szCs w:val="20"/>
      <w:lang w:val="en-US"/>
    </w:rPr>
  </w:style>
  <w:style w:type="paragraph" w:styleId="8">
    <w:name w:val="heading 8"/>
    <w:aliases w:val="ОС8"/>
    <w:basedOn w:val="a3"/>
    <w:next w:val="a3"/>
    <w:link w:val="80"/>
    <w:uiPriority w:val="1"/>
    <w:qFormat/>
    <w:rsid w:val="00C729A4"/>
    <w:pPr>
      <w:keepNext/>
      <w:keepLines/>
      <w:spacing w:before="200"/>
      <w:ind w:left="1440" w:hanging="1440"/>
      <w:outlineLvl w:val="7"/>
    </w:pPr>
    <w:rPr>
      <w:rFonts w:ascii="Cambria" w:hAnsi="Cambria"/>
      <w:color w:val="404040"/>
      <w:sz w:val="20"/>
      <w:szCs w:val="20"/>
    </w:rPr>
  </w:style>
  <w:style w:type="paragraph" w:styleId="9">
    <w:name w:val="heading 9"/>
    <w:aliases w:val="ОС9"/>
    <w:basedOn w:val="a3"/>
    <w:next w:val="a3"/>
    <w:link w:val="90"/>
    <w:uiPriority w:val="1"/>
    <w:qFormat/>
    <w:rsid w:val="00C729A4"/>
    <w:pPr>
      <w:keepNext/>
      <w:keepLines/>
      <w:spacing w:before="200"/>
      <w:ind w:left="1584" w:hanging="1584"/>
      <w:outlineLvl w:val="8"/>
    </w:pPr>
    <w:rPr>
      <w:rFonts w:ascii="Cambria"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aliases w:val="Пункт общий Знак"/>
    <w:link w:val="1"/>
    <w:uiPriority w:val="9"/>
    <w:qFormat/>
    <w:rsid w:val="00333124"/>
    <w:rPr>
      <w:rFonts w:ascii="Times New Roman" w:eastAsia="Times New Roman" w:hAnsi="Times New Roman"/>
      <w:b/>
      <w:bCs/>
      <w:caps/>
      <w:sz w:val="24"/>
      <w:szCs w:val="28"/>
      <w:lang w:eastAsia="en-US"/>
    </w:rPr>
  </w:style>
  <w:style w:type="character" w:customStyle="1" w:styleId="22">
    <w:name w:val="Заголовок 2 Знак"/>
    <w:link w:val="21"/>
    <w:uiPriority w:val="9"/>
    <w:rsid w:val="00A96857"/>
    <w:rPr>
      <w:rFonts w:ascii="Times New Roman" w:eastAsia="Times New Roman" w:hAnsi="Times New Roman"/>
      <w:b/>
      <w:bCs/>
      <w:sz w:val="24"/>
      <w:szCs w:val="26"/>
      <w:lang w:eastAsia="en-US"/>
    </w:rPr>
  </w:style>
  <w:style w:type="character" w:customStyle="1" w:styleId="70">
    <w:name w:val="Заголовок 7 Знак"/>
    <w:link w:val="7"/>
    <w:uiPriority w:val="1"/>
    <w:rsid w:val="00E3281E"/>
    <w:rPr>
      <w:rFonts w:ascii="Cambria" w:eastAsia="Times New Roman" w:hAnsi="Cambria" w:cs="Times New Roman"/>
      <w:i/>
      <w:iCs/>
      <w:caps/>
      <w:color w:val="943634"/>
      <w:spacing w:val="10"/>
      <w:lang w:val="en-US"/>
    </w:rPr>
  </w:style>
  <w:style w:type="paragraph" w:customStyle="1" w:styleId="a7">
    <w:name w:val="Раздел"/>
    <w:basedOn w:val="a3"/>
    <w:link w:val="a8"/>
    <w:qFormat/>
    <w:rsid w:val="00E3281E"/>
    <w:pPr>
      <w:jc w:val="center"/>
    </w:pPr>
    <w:rPr>
      <w:b/>
    </w:rPr>
  </w:style>
  <w:style w:type="character" w:customStyle="1" w:styleId="a8">
    <w:name w:val="Раздел Знак"/>
    <w:link w:val="a7"/>
    <w:locked/>
    <w:rsid w:val="00E3281E"/>
    <w:rPr>
      <w:rFonts w:ascii="Times New Roman" w:eastAsia="Calibri" w:hAnsi="Times New Roman" w:cs="Times New Roman"/>
      <w:b/>
      <w:sz w:val="24"/>
      <w:szCs w:val="24"/>
    </w:rPr>
  </w:style>
  <w:style w:type="paragraph" w:customStyle="1" w:styleId="a9">
    <w:name w:val="Глава"/>
    <w:basedOn w:val="aa"/>
    <w:link w:val="ab"/>
    <w:uiPriority w:val="99"/>
    <w:qFormat/>
    <w:rsid w:val="00E3281E"/>
    <w:pPr>
      <w:ind w:right="-21"/>
    </w:pPr>
    <w:rPr>
      <w:b/>
      <w:szCs w:val="24"/>
    </w:rPr>
  </w:style>
  <w:style w:type="character" w:customStyle="1" w:styleId="ab">
    <w:name w:val="Глава Знак"/>
    <w:link w:val="a9"/>
    <w:uiPriority w:val="99"/>
    <w:locked/>
    <w:rsid w:val="00E3281E"/>
    <w:rPr>
      <w:rFonts w:ascii="Times New Roman" w:eastAsia="Calibri" w:hAnsi="Times New Roman" w:cs="Times New Roman"/>
      <w:b/>
      <w:sz w:val="24"/>
      <w:szCs w:val="24"/>
    </w:rPr>
  </w:style>
  <w:style w:type="paragraph" w:styleId="aa">
    <w:name w:val="List Paragraph"/>
    <w:aliases w:val="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Таблица,Заголовок7,обычный,Заголовок мой1"/>
    <w:basedOn w:val="a3"/>
    <w:link w:val="ac"/>
    <w:uiPriority w:val="34"/>
    <w:qFormat/>
    <w:rsid w:val="00944E77"/>
    <w:pPr>
      <w:contextualSpacing/>
    </w:pPr>
    <w:rPr>
      <w:szCs w:val="20"/>
    </w:rPr>
  </w:style>
  <w:style w:type="character" w:styleId="ad">
    <w:name w:val="Strong"/>
    <w:aliases w:val="Оглавление_1"/>
    <w:uiPriority w:val="22"/>
    <w:qFormat/>
    <w:rsid w:val="00E3281E"/>
    <w:rPr>
      <w:rFonts w:cs="Times New Roman"/>
      <w:b/>
      <w:bCs/>
    </w:rPr>
  </w:style>
  <w:style w:type="paragraph" w:styleId="23">
    <w:name w:val="toc 2"/>
    <w:basedOn w:val="a3"/>
    <w:next w:val="a3"/>
    <w:uiPriority w:val="39"/>
    <w:qFormat/>
    <w:rsid w:val="00ED36C4"/>
    <w:pPr>
      <w:tabs>
        <w:tab w:val="right" w:leader="dot" w:pos="9911"/>
      </w:tabs>
      <w:suppressAutoHyphens/>
      <w:spacing w:line="276" w:lineRule="auto"/>
      <w:ind w:firstLine="624"/>
    </w:pPr>
    <w:rPr>
      <w:lang w:eastAsia="ar-SA"/>
    </w:rPr>
  </w:style>
  <w:style w:type="paragraph" w:styleId="ae">
    <w:name w:val="Normal (Web)"/>
    <w:aliases w:val="Знак2 Знак,Знак2 Знак1,Обычный (веб) Знак Знак1,Знак2 Знак Знак,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3"/>
    <w:link w:val="af"/>
    <w:uiPriority w:val="99"/>
    <w:qFormat/>
    <w:rsid w:val="00E3281E"/>
    <w:pPr>
      <w:suppressAutoHyphens/>
      <w:spacing w:before="280" w:after="280"/>
      <w:jc w:val="center"/>
    </w:pPr>
    <w:rPr>
      <w:lang w:eastAsia="ar-SA"/>
    </w:rPr>
  </w:style>
  <w:style w:type="paragraph" w:customStyle="1" w:styleId="af0">
    <w:name w:val="ОснТекст"/>
    <w:basedOn w:val="a3"/>
    <w:link w:val="af1"/>
    <w:qFormat/>
    <w:rsid w:val="00E3281E"/>
    <w:pPr>
      <w:suppressAutoHyphens/>
      <w:ind w:firstLine="540"/>
    </w:pPr>
    <w:rPr>
      <w:lang w:eastAsia="ar-SA"/>
    </w:rPr>
  </w:style>
  <w:style w:type="paragraph" w:styleId="af2">
    <w:name w:val="Title"/>
    <w:aliases w:val="Рис."/>
    <w:basedOn w:val="a3"/>
    <w:next w:val="a3"/>
    <w:link w:val="af3"/>
    <w:uiPriority w:val="1"/>
    <w:qFormat/>
    <w:rsid w:val="00E3281E"/>
    <w:pPr>
      <w:spacing w:before="240" w:after="60"/>
      <w:jc w:val="center"/>
      <w:outlineLvl w:val="0"/>
    </w:pPr>
    <w:rPr>
      <w:rFonts w:ascii="Cambria" w:hAnsi="Cambria"/>
      <w:b/>
      <w:bCs/>
      <w:kern w:val="28"/>
      <w:sz w:val="32"/>
      <w:szCs w:val="32"/>
    </w:rPr>
  </w:style>
  <w:style w:type="character" w:customStyle="1" w:styleId="af3">
    <w:name w:val="Заголовок Знак"/>
    <w:aliases w:val="Рис. Знак"/>
    <w:link w:val="af2"/>
    <w:uiPriority w:val="1"/>
    <w:rsid w:val="00E3281E"/>
    <w:rPr>
      <w:rFonts w:ascii="Cambria" w:eastAsia="Times New Roman" w:hAnsi="Cambria" w:cs="Times New Roman"/>
      <w:b/>
      <w:bCs/>
      <w:kern w:val="28"/>
      <w:sz w:val="32"/>
      <w:szCs w:val="32"/>
    </w:rPr>
  </w:style>
  <w:style w:type="character" w:customStyle="1" w:styleId="ac">
    <w:name w:val="Абзац списка Знак"/>
    <w:aliases w:val="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основной диплом Знак"/>
    <w:link w:val="aa"/>
    <w:uiPriority w:val="34"/>
    <w:qFormat/>
    <w:locked/>
    <w:rsid w:val="00944E77"/>
    <w:rPr>
      <w:rFonts w:ascii="Times New Roman" w:hAnsi="Times New Roman"/>
      <w:sz w:val="24"/>
      <w:lang w:eastAsia="en-US"/>
    </w:rPr>
  </w:style>
  <w:style w:type="paragraph" w:styleId="af4">
    <w:name w:val="No Spacing"/>
    <w:link w:val="af5"/>
    <w:uiPriority w:val="1"/>
    <w:qFormat/>
    <w:rsid w:val="00E3281E"/>
    <w:pPr>
      <w:jc w:val="center"/>
    </w:pPr>
  </w:style>
  <w:style w:type="character" w:customStyle="1" w:styleId="docbody">
    <w:name w:val="docbody"/>
    <w:uiPriority w:val="99"/>
    <w:rsid w:val="00E3281E"/>
    <w:rPr>
      <w:rFonts w:cs="Times New Roman"/>
    </w:rPr>
  </w:style>
  <w:style w:type="character" w:customStyle="1" w:styleId="FontStyle13">
    <w:name w:val="Font Style13"/>
    <w:uiPriority w:val="99"/>
    <w:rsid w:val="00E3281E"/>
    <w:rPr>
      <w:rFonts w:ascii="Times New Roman" w:hAnsi="Times New Roman" w:cs="Times New Roman"/>
      <w:sz w:val="26"/>
      <w:szCs w:val="26"/>
    </w:rPr>
  </w:style>
  <w:style w:type="character" w:customStyle="1" w:styleId="af1">
    <w:name w:val="ОснТекст Знак"/>
    <w:link w:val="af0"/>
    <w:rsid w:val="00E3281E"/>
    <w:rPr>
      <w:rFonts w:ascii="Times New Roman" w:eastAsia="Calibri" w:hAnsi="Times New Roman" w:cs="Times New Roman"/>
      <w:sz w:val="24"/>
      <w:szCs w:val="24"/>
      <w:lang w:eastAsia="ar-SA"/>
    </w:rPr>
  </w:style>
  <w:style w:type="character" w:customStyle="1" w:styleId="af5">
    <w:name w:val="Без интервала Знак"/>
    <w:link w:val="af4"/>
    <w:uiPriority w:val="1"/>
    <w:rsid w:val="00E3281E"/>
    <w:rPr>
      <w:lang w:val="ru-RU" w:eastAsia="ru-RU" w:bidi="ar-SA"/>
    </w:rPr>
  </w:style>
  <w:style w:type="table" w:styleId="af6">
    <w:name w:val="Table Grid"/>
    <w:aliases w:val="Таблица ОРГРЭС1"/>
    <w:basedOn w:val="a5"/>
    <w:uiPriority w:val="59"/>
    <w:rsid w:val="00E3281E"/>
    <w:pPr>
      <w:jc w:val="center"/>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Body Text"/>
    <w:basedOn w:val="a3"/>
    <w:link w:val="af8"/>
    <w:qFormat/>
    <w:rsid w:val="00E3281E"/>
    <w:pPr>
      <w:tabs>
        <w:tab w:val="left" w:pos="0"/>
      </w:tabs>
      <w:jc w:val="center"/>
    </w:pPr>
    <w:rPr>
      <w:b/>
      <w:bCs/>
      <w:sz w:val="28"/>
    </w:rPr>
  </w:style>
  <w:style w:type="character" w:customStyle="1" w:styleId="af8">
    <w:name w:val="Основной текст Знак"/>
    <w:link w:val="af7"/>
    <w:rsid w:val="00E3281E"/>
    <w:rPr>
      <w:rFonts w:ascii="Times New Roman" w:eastAsia="Times New Roman" w:hAnsi="Times New Roman" w:cs="Times New Roman"/>
      <w:b/>
      <w:bCs/>
      <w:sz w:val="28"/>
      <w:szCs w:val="24"/>
      <w:lang w:eastAsia="ru-RU"/>
    </w:rPr>
  </w:style>
  <w:style w:type="paragraph" w:customStyle="1" w:styleId="ConsPlusNormal">
    <w:name w:val="ConsPlusNormal"/>
    <w:rsid w:val="00E3281E"/>
    <w:pPr>
      <w:widowControl w:val="0"/>
      <w:autoSpaceDE w:val="0"/>
      <w:autoSpaceDN w:val="0"/>
      <w:adjustRightInd w:val="0"/>
      <w:ind w:firstLine="720"/>
    </w:pPr>
    <w:rPr>
      <w:rFonts w:ascii="Arial" w:eastAsia="Times New Roman" w:hAnsi="Arial" w:cs="Arial"/>
    </w:rPr>
  </w:style>
  <w:style w:type="paragraph" w:customStyle="1" w:styleId="13">
    <w:name w:val="стиль13"/>
    <w:basedOn w:val="a3"/>
    <w:rsid w:val="00E3281E"/>
    <w:pPr>
      <w:spacing w:before="100" w:beforeAutospacing="1" w:after="100" w:afterAutospacing="1"/>
    </w:pPr>
  </w:style>
  <w:style w:type="paragraph" w:styleId="af9">
    <w:name w:val="Balloon Text"/>
    <w:basedOn w:val="a3"/>
    <w:link w:val="afa"/>
    <w:uiPriority w:val="99"/>
    <w:unhideWhenUsed/>
    <w:rsid w:val="00E3281E"/>
    <w:rPr>
      <w:rFonts w:ascii="Tahoma" w:hAnsi="Tahoma"/>
      <w:sz w:val="16"/>
      <w:szCs w:val="16"/>
    </w:rPr>
  </w:style>
  <w:style w:type="character" w:customStyle="1" w:styleId="afa">
    <w:name w:val="Текст выноски Знак"/>
    <w:link w:val="af9"/>
    <w:uiPriority w:val="99"/>
    <w:rsid w:val="00E3281E"/>
    <w:rPr>
      <w:rFonts w:ascii="Tahoma" w:eastAsia="Calibri" w:hAnsi="Tahoma" w:cs="Tahoma"/>
      <w:sz w:val="16"/>
      <w:szCs w:val="16"/>
    </w:rPr>
  </w:style>
  <w:style w:type="character" w:customStyle="1" w:styleId="apple-converted-space">
    <w:name w:val="apple-converted-space"/>
    <w:rsid w:val="00E3281E"/>
  </w:style>
  <w:style w:type="paragraph" w:customStyle="1" w:styleId="11">
    <w:name w:val="Абзац списка1"/>
    <w:basedOn w:val="a3"/>
    <w:link w:val="ListParagraphChar1"/>
    <w:rsid w:val="00E3281E"/>
    <w:pPr>
      <w:ind w:left="720"/>
      <w:contextualSpacing/>
      <w:jc w:val="center"/>
    </w:pPr>
    <w:rPr>
      <w:rFonts w:ascii="Calibri" w:hAnsi="Calibri"/>
      <w:sz w:val="20"/>
      <w:szCs w:val="20"/>
    </w:rPr>
  </w:style>
  <w:style w:type="character" w:customStyle="1" w:styleId="ListParagraphChar1">
    <w:name w:val="List Paragraph Char1"/>
    <w:link w:val="11"/>
    <w:locked/>
    <w:rsid w:val="00E3281E"/>
    <w:rPr>
      <w:rFonts w:ascii="Calibri" w:eastAsia="Times New Roman" w:hAnsi="Calibri" w:cs="Times New Roman"/>
    </w:rPr>
  </w:style>
  <w:style w:type="paragraph" w:customStyle="1" w:styleId="afb">
    <w:name w:val="ТАБЛИЦЫ"/>
    <w:basedOn w:val="af4"/>
    <w:link w:val="afc"/>
    <w:qFormat/>
    <w:rsid w:val="00E3281E"/>
    <w:rPr>
      <w:rFonts w:ascii="Times New Roman" w:hAnsi="Times New Roman"/>
    </w:rPr>
  </w:style>
  <w:style w:type="character" w:customStyle="1" w:styleId="afc">
    <w:name w:val="ТАБЛИЦЫ Знак"/>
    <w:link w:val="afb"/>
    <w:rsid w:val="00E3281E"/>
    <w:rPr>
      <w:rFonts w:ascii="Times New Roman" w:eastAsia="Calibri" w:hAnsi="Times New Roman" w:cs="Times New Roman"/>
      <w:sz w:val="20"/>
      <w:szCs w:val="20"/>
    </w:rPr>
  </w:style>
  <w:style w:type="paragraph" w:customStyle="1" w:styleId="12">
    <w:name w:val="Без интервала1"/>
    <w:rsid w:val="00E3281E"/>
    <w:pPr>
      <w:jc w:val="center"/>
    </w:pPr>
    <w:rPr>
      <w:rFonts w:eastAsia="Times New Roman"/>
      <w:sz w:val="22"/>
      <w:szCs w:val="22"/>
      <w:lang w:eastAsia="en-US"/>
    </w:rPr>
  </w:style>
  <w:style w:type="paragraph" w:styleId="afd">
    <w:name w:val="Body Text Indent"/>
    <w:basedOn w:val="a3"/>
    <w:link w:val="afe"/>
    <w:uiPriority w:val="99"/>
    <w:unhideWhenUsed/>
    <w:rsid w:val="00E3281E"/>
    <w:pPr>
      <w:spacing w:after="120"/>
      <w:ind w:left="283"/>
    </w:pPr>
    <w:rPr>
      <w:rFonts w:ascii="Calibri" w:hAnsi="Calibri"/>
      <w:sz w:val="20"/>
      <w:szCs w:val="20"/>
    </w:rPr>
  </w:style>
  <w:style w:type="character" w:customStyle="1" w:styleId="afe">
    <w:name w:val="Основной текст с отступом Знак"/>
    <w:link w:val="afd"/>
    <w:uiPriority w:val="99"/>
    <w:rsid w:val="00E3281E"/>
    <w:rPr>
      <w:rFonts w:ascii="Calibri" w:eastAsia="Calibri" w:hAnsi="Calibri" w:cs="Times New Roman"/>
    </w:rPr>
  </w:style>
  <w:style w:type="paragraph" w:styleId="aff">
    <w:name w:val="TOC Heading"/>
    <w:basedOn w:val="1"/>
    <w:next w:val="a3"/>
    <w:uiPriority w:val="39"/>
    <w:qFormat/>
    <w:rsid w:val="00E3281E"/>
    <w:pPr>
      <w:outlineLvl w:val="9"/>
    </w:pPr>
  </w:style>
  <w:style w:type="paragraph" w:styleId="14">
    <w:name w:val="toc 1"/>
    <w:basedOn w:val="a3"/>
    <w:next w:val="a3"/>
    <w:autoRedefine/>
    <w:uiPriority w:val="39"/>
    <w:unhideWhenUsed/>
    <w:qFormat/>
    <w:rsid w:val="00ED36C4"/>
    <w:pPr>
      <w:tabs>
        <w:tab w:val="right" w:leader="dot" w:pos="9911"/>
      </w:tabs>
      <w:spacing w:line="276" w:lineRule="auto"/>
      <w:ind w:firstLine="624"/>
    </w:pPr>
    <w:rPr>
      <w:noProof/>
    </w:rPr>
  </w:style>
  <w:style w:type="paragraph" w:styleId="32">
    <w:name w:val="toc 3"/>
    <w:basedOn w:val="a3"/>
    <w:next w:val="a3"/>
    <w:autoRedefine/>
    <w:uiPriority w:val="39"/>
    <w:unhideWhenUsed/>
    <w:qFormat/>
    <w:rsid w:val="00ED36C4"/>
    <w:pPr>
      <w:tabs>
        <w:tab w:val="right" w:leader="dot" w:pos="10206"/>
      </w:tabs>
      <w:spacing w:line="276" w:lineRule="auto"/>
      <w:ind w:firstLine="624"/>
    </w:pPr>
    <w:rPr>
      <w:noProof/>
    </w:rPr>
  </w:style>
  <w:style w:type="character" w:styleId="aff0">
    <w:name w:val="Hyperlink"/>
    <w:uiPriority w:val="99"/>
    <w:unhideWhenUsed/>
    <w:rsid w:val="00E3281E"/>
    <w:rPr>
      <w:color w:val="0000FF"/>
      <w:u w:val="single"/>
    </w:rPr>
  </w:style>
  <w:style w:type="paragraph" w:styleId="aff1">
    <w:name w:val="header"/>
    <w:basedOn w:val="a3"/>
    <w:link w:val="aff2"/>
    <w:uiPriority w:val="99"/>
    <w:unhideWhenUsed/>
    <w:rsid w:val="00E3281E"/>
    <w:pPr>
      <w:tabs>
        <w:tab w:val="center" w:pos="4677"/>
        <w:tab w:val="right" w:pos="9355"/>
      </w:tabs>
    </w:pPr>
    <w:rPr>
      <w:rFonts w:ascii="Calibri" w:hAnsi="Calibri"/>
      <w:sz w:val="20"/>
      <w:szCs w:val="20"/>
    </w:rPr>
  </w:style>
  <w:style w:type="character" w:customStyle="1" w:styleId="aff2">
    <w:name w:val="Верхний колонтитул Знак"/>
    <w:link w:val="aff1"/>
    <w:uiPriority w:val="99"/>
    <w:rsid w:val="00E3281E"/>
    <w:rPr>
      <w:rFonts w:ascii="Calibri" w:eastAsia="Calibri" w:hAnsi="Calibri" w:cs="Times New Roman"/>
    </w:rPr>
  </w:style>
  <w:style w:type="paragraph" w:styleId="aff3">
    <w:name w:val="footer"/>
    <w:basedOn w:val="a3"/>
    <w:link w:val="aff4"/>
    <w:uiPriority w:val="99"/>
    <w:unhideWhenUsed/>
    <w:qFormat/>
    <w:rsid w:val="00E3281E"/>
    <w:pPr>
      <w:tabs>
        <w:tab w:val="center" w:pos="4677"/>
        <w:tab w:val="right" w:pos="9355"/>
      </w:tabs>
    </w:pPr>
    <w:rPr>
      <w:rFonts w:ascii="Calibri" w:hAnsi="Calibri"/>
      <w:sz w:val="20"/>
      <w:szCs w:val="20"/>
    </w:rPr>
  </w:style>
  <w:style w:type="character" w:customStyle="1" w:styleId="aff4">
    <w:name w:val="Нижний колонтитул Знак"/>
    <w:link w:val="aff3"/>
    <w:uiPriority w:val="99"/>
    <w:rsid w:val="00E3281E"/>
    <w:rPr>
      <w:rFonts w:ascii="Calibri" w:eastAsia="Calibri" w:hAnsi="Calibri" w:cs="Times New Roman"/>
    </w:rPr>
  </w:style>
  <w:style w:type="paragraph" w:customStyle="1" w:styleId="aff5">
    <w:name w:val="Современный"/>
    <w:link w:val="aff6"/>
    <w:rsid w:val="00E3281E"/>
    <w:pPr>
      <w:jc w:val="center"/>
    </w:pPr>
    <w:rPr>
      <w:rFonts w:ascii="Times New Roman" w:eastAsia="Times New Roman" w:hAnsi="Times New Roman"/>
      <w:b/>
      <w:sz w:val="24"/>
      <w:lang w:eastAsia="ja-JP"/>
    </w:rPr>
  </w:style>
  <w:style w:type="character" w:customStyle="1" w:styleId="aff6">
    <w:name w:val="Современный Знак"/>
    <w:link w:val="aff5"/>
    <w:rsid w:val="00E3281E"/>
    <w:rPr>
      <w:rFonts w:ascii="Times New Roman" w:eastAsia="Times New Roman" w:hAnsi="Times New Roman"/>
      <w:b/>
      <w:sz w:val="24"/>
      <w:lang w:eastAsia="ja-JP" w:bidi="ar-SA"/>
    </w:rPr>
  </w:style>
  <w:style w:type="paragraph" w:customStyle="1" w:styleId="33">
    <w:name w:val="Абзац списка3"/>
    <w:basedOn w:val="a3"/>
    <w:rsid w:val="00E3281E"/>
    <w:pPr>
      <w:ind w:left="720"/>
      <w:contextualSpacing/>
    </w:pPr>
  </w:style>
  <w:style w:type="paragraph" w:customStyle="1" w:styleId="Default">
    <w:name w:val="Default"/>
    <w:uiPriority w:val="99"/>
    <w:rsid w:val="00E3281E"/>
    <w:pPr>
      <w:autoSpaceDE w:val="0"/>
      <w:autoSpaceDN w:val="0"/>
      <w:adjustRightInd w:val="0"/>
    </w:pPr>
    <w:rPr>
      <w:rFonts w:ascii="Times New Roman" w:hAnsi="Times New Roman"/>
      <w:color w:val="000000"/>
      <w:sz w:val="24"/>
      <w:szCs w:val="24"/>
      <w:lang w:eastAsia="en-US"/>
    </w:rPr>
  </w:style>
  <w:style w:type="character" w:customStyle="1" w:styleId="41">
    <w:name w:val="Заголовок 4 Знак"/>
    <w:aliases w:val="Таб Знак"/>
    <w:link w:val="40"/>
    <w:uiPriority w:val="1"/>
    <w:rsid w:val="00085B38"/>
    <w:rPr>
      <w:rFonts w:ascii="Calibri" w:eastAsia="Times New Roman" w:hAnsi="Calibri" w:cs="Times New Roman"/>
      <w:b/>
      <w:bCs/>
      <w:sz w:val="28"/>
      <w:szCs w:val="28"/>
      <w:lang w:eastAsia="en-US"/>
    </w:rPr>
  </w:style>
  <w:style w:type="numbering" w:customStyle="1" w:styleId="15">
    <w:name w:val="Нет списка1"/>
    <w:next w:val="a6"/>
    <w:uiPriority w:val="99"/>
    <w:semiHidden/>
    <w:unhideWhenUsed/>
    <w:rsid w:val="003A5836"/>
  </w:style>
  <w:style w:type="table" w:customStyle="1" w:styleId="16">
    <w:name w:val="Сетка таблицы1"/>
    <w:basedOn w:val="a5"/>
    <w:next w:val="af6"/>
    <w:uiPriority w:val="59"/>
    <w:rsid w:val="003A5836"/>
    <w:pPr>
      <w:jc w:val="center"/>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7">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Зна Знак"/>
    <w:link w:val="aff8"/>
    <w:uiPriority w:val="35"/>
    <w:qFormat/>
    <w:locked/>
    <w:rsid w:val="00787E9F"/>
    <w:rPr>
      <w:rFonts w:ascii="Times New Roman" w:eastAsia="Microsoft YaHei" w:hAnsi="Times New Roman"/>
      <w:bCs/>
      <w:spacing w:val="-5"/>
      <w:sz w:val="24"/>
      <w:szCs w:val="18"/>
    </w:rPr>
  </w:style>
  <w:style w:type="paragraph" w:styleId="aff8">
    <w:name w:val="caption"/>
    <w:aliases w:val="Таблица - Название объекта,!! Object Novogor !!,Знак,Caption Char,Caption Char1 Char1 Char Char,Caption Char Char2 Char1 Char Char,Caption Char Char Char Char Char1 Char1 Char Char1 Char,Caption Char Char Char1 Char Char Char,Знак1,Зна"/>
    <w:basedOn w:val="a3"/>
    <w:next w:val="a3"/>
    <w:link w:val="aff7"/>
    <w:uiPriority w:val="35"/>
    <w:qFormat/>
    <w:rsid w:val="00787E9F"/>
    <w:pPr>
      <w:widowControl w:val="0"/>
      <w:adjustRightInd w:val="0"/>
      <w:spacing w:line="276" w:lineRule="auto"/>
      <w:textAlignment w:val="baseline"/>
    </w:pPr>
    <w:rPr>
      <w:rFonts w:eastAsia="Microsoft YaHei"/>
      <w:bCs/>
      <w:spacing w:val="-5"/>
      <w:szCs w:val="18"/>
    </w:rPr>
  </w:style>
  <w:style w:type="character" w:styleId="aff9">
    <w:name w:val="Book Title"/>
    <w:uiPriority w:val="33"/>
    <w:qFormat/>
    <w:rsid w:val="003A5836"/>
    <w:rPr>
      <w:b/>
      <w:bCs/>
      <w:smallCaps/>
      <w:spacing w:val="5"/>
    </w:rPr>
  </w:style>
  <w:style w:type="paragraph" w:customStyle="1" w:styleId="17">
    <w:name w:val="Для таблицы (приложения 1)"/>
    <w:basedOn w:val="a3"/>
    <w:uiPriority w:val="99"/>
    <w:rsid w:val="003A5836"/>
    <w:pPr>
      <w:widowControl w:val="0"/>
      <w:adjustRightInd w:val="0"/>
      <w:spacing w:line="240" w:lineRule="atLeast"/>
      <w:textAlignment w:val="baseline"/>
    </w:pPr>
    <w:rPr>
      <w:bCs/>
      <w:color w:val="000000"/>
      <w:spacing w:val="-5"/>
      <w:sz w:val="18"/>
    </w:rPr>
  </w:style>
  <w:style w:type="table" w:customStyle="1" w:styleId="34">
    <w:name w:val="Сетка таблицы3"/>
    <w:basedOn w:val="a5"/>
    <w:next w:val="af6"/>
    <w:uiPriority w:val="59"/>
    <w:rsid w:val="003A5836"/>
    <w:pPr>
      <w:jc w:val="center"/>
    </w:pPr>
    <w:rPr>
      <w:rFonts w:ascii="Times New Roman" w:hAnsi="Times New Roman"/>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character" w:customStyle="1" w:styleId="31">
    <w:name w:val="Заголовок 3 Знак"/>
    <w:link w:val="30"/>
    <w:uiPriority w:val="9"/>
    <w:rsid w:val="00561045"/>
    <w:rPr>
      <w:rFonts w:ascii="Times New Roman" w:eastAsia="Times New Roman" w:hAnsi="Times New Roman"/>
      <w:b/>
      <w:bCs/>
      <w:sz w:val="24"/>
      <w:szCs w:val="26"/>
    </w:rPr>
  </w:style>
  <w:style w:type="paragraph" w:customStyle="1" w:styleId="Affa">
    <w:name w:val="Aобычный текст"/>
    <w:basedOn w:val="a3"/>
    <w:link w:val="Affb"/>
    <w:qFormat/>
    <w:rsid w:val="00561045"/>
    <w:pPr>
      <w:ind w:firstLine="567"/>
      <w:contextualSpacing/>
    </w:pPr>
    <w:rPr>
      <w:szCs w:val="28"/>
    </w:rPr>
  </w:style>
  <w:style w:type="character" w:customStyle="1" w:styleId="Affb">
    <w:name w:val="Aобычный текст Знак"/>
    <w:link w:val="Affa"/>
    <w:qFormat/>
    <w:rsid w:val="00561045"/>
    <w:rPr>
      <w:rFonts w:ascii="Times New Roman" w:eastAsia="Times New Roman" w:hAnsi="Times New Roman"/>
      <w:sz w:val="24"/>
      <w:szCs w:val="28"/>
    </w:rPr>
  </w:style>
  <w:style w:type="character" w:customStyle="1" w:styleId="affc">
    <w:name w:val="Цветовое выделение"/>
    <w:uiPriority w:val="99"/>
    <w:rsid w:val="00E04075"/>
    <w:rPr>
      <w:b/>
      <w:bCs/>
      <w:color w:val="26282F"/>
      <w:sz w:val="26"/>
      <w:szCs w:val="26"/>
    </w:rPr>
  </w:style>
  <w:style w:type="paragraph" w:customStyle="1" w:styleId="affd">
    <w:name w:val="Нормальный (таблица)"/>
    <w:basedOn w:val="a3"/>
    <w:next w:val="a3"/>
    <w:uiPriority w:val="99"/>
    <w:rsid w:val="00E04075"/>
    <w:pPr>
      <w:widowControl w:val="0"/>
      <w:autoSpaceDE w:val="0"/>
      <w:autoSpaceDN w:val="0"/>
      <w:adjustRightInd w:val="0"/>
    </w:pPr>
    <w:rPr>
      <w:rFonts w:ascii="Arial" w:hAnsi="Arial" w:cs="Arial"/>
    </w:rPr>
  </w:style>
  <w:style w:type="paragraph" w:customStyle="1" w:styleId="affe">
    <w:name w:val="Прижатый влево"/>
    <w:basedOn w:val="a3"/>
    <w:next w:val="a3"/>
    <w:uiPriority w:val="99"/>
    <w:rsid w:val="00E04075"/>
    <w:pPr>
      <w:widowControl w:val="0"/>
      <w:autoSpaceDE w:val="0"/>
      <w:autoSpaceDN w:val="0"/>
      <w:adjustRightInd w:val="0"/>
    </w:pPr>
    <w:rPr>
      <w:rFonts w:ascii="Arial" w:hAnsi="Arial" w:cs="Arial"/>
    </w:rPr>
  </w:style>
  <w:style w:type="character" w:customStyle="1" w:styleId="afff">
    <w:name w:val="Гипертекстовая ссылка"/>
    <w:uiPriority w:val="99"/>
    <w:rsid w:val="00E04075"/>
    <w:rPr>
      <w:b/>
      <w:bCs/>
      <w:color w:val="106BBE"/>
      <w:sz w:val="26"/>
      <w:szCs w:val="26"/>
    </w:rPr>
  </w:style>
  <w:style w:type="character" w:customStyle="1" w:styleId="headeraff6">
    <w:name w:val="header_aff6"/>
    <w:rsid w:val="00527A53"/>
  </w:style>
  <w:style w:type="character" w:customStyle="1" w:styleId="headerafff0">
    <w:name w:val="header_afff0"/>
    <w:rsid w:val="00527A53"/>
  </w:style>
  <w:style w:type="paragraph" w:customStyle="1" w:styleId="1312761">
    <w:name w:val="Стиль 13 пт По ширине Первая строка:  127 см Перед:  6 пт1"/>
    <w:basedOn w:val="a3"/>
    <w:link w:val="13127610"/>
    <w:autoRedefine/>
    <w:rsid w:val="005C437C"/>
    <w:pPr>
      <w:suppressAutoHyphens/>
      <w:snapToGrid w:val="0"/>
      <w:spacing w:before="120"/>
      <w:ind w:firstLine="709"/>
    </w:pPr>
    <w:rPr>
      <w:sz w:val="26"/>
      <w:szCs w:val="20"/>
    </w:rPr>
  </w:style>
  <w:style w:type="character" w:customStyle="1" w:styleId="13127610">
    <w:name w:val="Стиль 13 пт По ширине Первая строка:  127 см Перед:  6 пт1 Знак"/>
    <w:link w:val="1312761"/>
    <w:rsid w:val="005C437C"/>
    <w:rPr>
      <w:rFonts w:ascii="Times New Roman" w:eastAsia="Times New Roman" w:hAnsi="Times New Roman"/>
      <w:sz w:val="26"/>
    </w:rPr>
  </w:style>
  <w:style w:type="paragraph" w:customStyle="1" w:styleId="ConsPlusNonformat">
    <w:name w:val="ConsPlusNonformat"/>
    <w:uiPriority w:val="99"/>
    <w:rsid w:val="005E3E3F"/>
    <w:pPr>
      <w:widowControl w:val="0"/>
      <w:autoSpaceDE w:val="0"/>
      <w:autoSpaceDN w:val="0"/>
    </w:pPr>
    <w:rPr>
      <w:rFonts w:ascii="Courier New" w:eastAsia="Times New Roman" w:hAnsi="Courier New" w:cs="Courier New"/>
    </w:rPr>
  </w:style>
  <w:style w:type="paragraph" w:customStyle="1" w:styleId="ConsPlusTitle">
    <w:name w:val="ConsPlusTitle"/>
    <w:rsid w:val="005E3E3F"/>
    <w:pPr>
      <w:widowControl w:val="0"/>
      <w:autoSpaceDE w:val="0"/>
      <w:autoSpaceDN w:val="0"/>
    </w:pPr>
    <w:rPr>
      <w:rFonts w:eastAsia="Times New Roman" w:cs="Calibri"/>
      <w:b/>
      <w:sz w:val="22"/>
    </w:rPr>
  </w:style>
  <w:style w:type="paragraph" w:customStyle="1" w:styleId="ConsPlusCell">
    <w:name w:val="ConsPlusCell"/>
    <w:rsid w:val="005E3E3F"/>
    <w:pPr>
      <w:widowControl w:val="0"/>
      <w:autoSpaceDE w:val="0"/>
      <w:autoSpaceDN w:val="0"/>
    </w:pPr>
    <w:rPr>
      <w:rFonts w:ascii="Courier New" w:eastAsia="Times New Roman" w:hAnsi="Courier New" w:cs="Courier New"/>
    </w:rPr>
  </w:style>
  <w:style w:type="paragraph" w:customStyle="1" w:styleId="ConsPlusDocList">
    <w:name w:val="ConsPlusDocList"/>
    <w:rsid w:val="005E3E3F"/>
    <w:pPr>
      <w:widowControl w:val="0"/>
      <w:autoSpaceDE w:val="0"/>
      <w:autoSpaceDN w:val="0"/>
    </w:pPr>
    <w:rPr>
      <w:rFonts w:ascii="Courier New" w:eastAsia="Times New Roman" w:hAnsi="Courier New" w:cs="Courier New"/>
    </w:rPr>
  </w:style>
  <w:style w:type="paragraph" w:customStyle="1" w:styleId="ConsPlusTitlePage">
    <w:name w:val="ConsPlusTitlePage"/>
    <w:rsid w:val="005E3E3F"/>
    <w:pPr>
      <w:widowControl w:val="0"/>
      <w:autoSpaceDE w:val="0"/>
      <w:autoSpaceDN w:val="0"/>
    </w:pPr>
    <w:rPr>
      <w:rFonts w:ascii="Tahoma" w:eastAsia="Times New Roman" w:hAnsi="Tahoma" w:cs="Tahoma"/>
    </w:rPr>
  </w:style>
  <w:style w:type="paragraph" w:customStyle="1" w:styleId="ConsPlusJurTerm">
    <w:name w:val="ConsPlusJurTerm"/>
    <w:rsid w:val="005E3E3F"/>
    <w:pPr>
      <w:widowControl w:val="0"/>
      <w:autoSpaceDE w:val="0"/>
      <w:autoSpaceDN w:val="0"/>
    </w:pPr>
    <w:rPr>
      <w:rFonts w:ascii="Tahoma" w:eastAsia="Times New Roman" w:hAnsi="Tahoma" w:cs="Tahoma"/>
      <w:sz w:val="22"/>
    </w:rPr>
  </w:style>
  <w:style w:type="paragraph" w:customStyle="1" w:styleId="ConsPlusTextList">
    <w:name w:val="ConsPlusTextList"/>
    <w:rsid w:val="005E3E3F"/>
    <w:pPr>
      <w:widowControl w:val="0"/>
      <w:autoSpaceDE w:val="0"/>
      <w:autoSpaceDN w:val="0"/>
    </w:pPr>
    <w:rPr>
      <w:rFonts w:ascii="Arial" w:eastAsia="Times New Roman" w:hAnsi="Arial" w:cs="Arial"/>
    </w:rPr>
  </w:style>
  <w:style w:type="paragraph" w:customStyle="1" w:styleId="Standard">
    <w:name w:val="Standard"/>
    <w:rsid w:val="005E3E3F"/>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character" w:styleId="afff0">
    <w:name w:val="Emphasis"/>
    <w:uiPriority w:val="20"/>
    <w:qFormat/>
    <w:rsid w:val="005E3E3F"/>
    <w:rPr>
      <w:i/>
      <w:iCs/>
    </w:rPr>
  </w:style>
  <w:style w:type="character" w:customStyle="1" w:styleId="afff1">
    <w:name w:val="Текст примечания Знак"/>
    <w:link w:val="afff2"/>
    <w:uiPriority w:val="99"/>
    <w:rsid w:val="005E3E3F"/>
  </w:style>
  <w:style w:type="paragraph" w:styleId="afff2">
    <w:name w:val="annotation text"/>
    <w:basedOn w:val="a3"/>
    <w:link w:val="afff1"/>
    <w:uiPriority w:val="99"/>
    <w:unhideWhenUsed/>
    <w:rsid w:val="005E3E3F"/>
    <w:pPr>
      <w:spacing w:after="200"/>
    </w:pPr>
    <w:rPr>
      <w:rFonts w:ascii="Calibri" w:hAnsi="Calibri"/>
      <w:sz w:val="20"/>
      <w:szCs w:val="20"/>
    </w:rPr>
  </w:style>
  <w:style w:type="character" w:customStyle="1" w:styleId="18">
    <w:name w:val="Текст примечания Знак1"/>
    <w:uiPriority w:val="99"/>
    <w:semiHidden/>
    <w:rsid w:val="005E3E3F"/>
    <w:rPr>
      <w:rFonts w:ascii="Times New Roman" w:hAnsi="Times New Roman"/>
      <w:lang w:eastAsia="en-US"/>
    </w:rPr>
  </w:style>
  <w:style w:type="character" w:customStyle="1" w:styleId="afff3">
    <w:name w:val="Тема примечания Знак"/>
    <w:link w:val="afff4"/>
    <w:uiPriority w:val="99"/>
    <w:semiHidden/>
    <w:rsid w:val="005E3E3F"/>
    <w:rPr>
      <w:b/>
      <w:bCs/>
    </w:rPr>
  </w:style>
  <w:style w:type="paragraph" w:styleId="afff4">
    <w:name w:val="annotation subject"/>
    <w:basedOn w:val="afff2"/>
    <w:next w:val="afff2"/>
    <w:link w:val="afff3"/>
    <w:uiPriority w:val="99"/>
    <w:semiHidden/>
    <w:unhideWhenUsed/>
    <w:rsid w:val="005E3E3F"/>
    <w:rPr>
      <w:b/>
      <w:bCs/>
    </w:rPr>
  </w:style>
  <w:style w:type="character" w:customStyle="1" w:styleId="19">
    <w:name w:val="Тема примечания Знак1"/>
    <w:uiPriority w:val="99"/>
    <w:semiHidden/>
    <w:rsid w:val="005E3E3F"/>
    <w:rPr>
      <w:rFonts w:ascii="Times New Roman" w:hAnsi="Times New Roman"/>
      <w:b/>
      <w:bCs/>
      <w:lang w:eastAsia="en-US"/>
    </w:rPr>
  </w:style>
  <w:style w:type="paragraph" w:customStyle="1" w:styleId="font5">
    <w:name w:val="font5"/>
    <w:basedOn w:val="a3"/>
    <w:uiPriority w:val="99"/>
    <w:rsid w:val="005E3E3F"/>
    <w:pPr>
      <w:spacing w:before="100" w:beforeAutospacing="1" w:after="100" w:afterAutospacing="1"/>
    </w:pPr>
    <w:rPr>
      <w:color w:val="000000"/>
    </w:rPr>
  </w:style>
  <w:style w:type="paragraph" w:customStyle="1" w:styleId="font6">
    <w:name w:val="font6"/>
    <w:basedOn w:val="a3"/>
    <w:uiPriority w:val="99"/>
    <w:rsid w:val="005E3E3F"/>
    <w:pPr>
      <w:spacing w:before="100" w:beforeAutospacing="1" w:after="100" w:afterAutospacing="1"/>
    </w:pPr>
    <w:rPr>
      <w:color w:val="000000"/>
      <w:sz w:val="22"/>
    </w:rPr>
  </w:style>
  <w:style w:type="paragraph" w:customStyle="1" w:styleId="xl63">
    <w:name w:val="xl63"/>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4">
    <w:name w:val="xl64"/>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color w:val="000000"/>
    </w:rPr>
  </w:style>
  <w:style w:type="paragraph" w:customStyle="1" w:styleId="xl65">
    <w:name w:val="xl65"/>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6">
    <w:name w:val="xl66"/>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67">
    <w:name w:val="xl67"/>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8">
    <w:name w:val="xl68"/>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69">
    <w:name w:val="xl69"/>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70">
    <w:name w:val="xl70"/>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71">
    <w:name w:val="xl71"/>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72">
    <w:name w:val="xl72"/>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73">
    <w:name w:val="xl73"/>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color w:val="000000"/>
    </w:rPr>
  </w:style>
  <w:style w:type="paragraph" w:customStyle="1" w:styleId="xl74">
    <w:name w:val="xl74"/>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color w:val="000000"/>
    </w:rPr>
  </w:style>
  <w:style w:type="paragraph" w:customStyle="1" w:styleId="xl75">
    <w:name w:val="xl75"/>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76">
    <w:name w:val="xl76"/>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77">
    <w:name w:val="xl77"/>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8">
    <w:name w:val="xl78"/>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9">
    <w:name w:val="xl79"/>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0">
    <w:name w:val="xl80"/>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1">
    <w:name w:val="xl81"/>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2">
    <w:name w:val="xl82"/>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3">
    <w:name w:val="xl83"/>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5">
    <w:name w:val="xl85"/>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western">
    <w:name w:val="western"/>
    <w:basedOn w:val="a3"/>
    <w:rsid w:val="005E3E3F"/>
    <w:pPr>
      <w:spacing w:before="100" w:beforeAutospacing="1" w:after="100" w:afterAutospacing="1"/>
    </w:pPr>
  </w:style>
  <w:style w:type="character" w:customStyle="1" w:styleId="51">
    <w:name w:val="Заголовок 5 Знак"/>
    <w:link w:val="50"/>
    <w:uiPriority w:val="1"/>
    <w:rsid w:val="00C729A4"/>
    <w:rPr>
      <w:rFonts w:ascii="Cambria" w:eastAsia="Times New Roman" w:hAnsi="Cambria"/>
      <w:color w:val="243F60"/>
      <w:sz w:val="24"/>
      <w:szCs w:val="24"/>
    </w:rPr>
  </w:style>
  <w:style w:type="character" w:customStyle="1" w:styleId="60">
    <w:name w:val="Заголовок 6 Знак"/>
    <w:aliases w:val="Заголовок таб. Знак"/>
    <w:link w:val="6"/>
    <w:uiPriority w:val="9"/>
    <w:rsid w:val="00C729A4"/>
    <w:rPr>
      <w:rFonts w:ascii="Cambria" w:eastAsia="Times New Roman" w:hAnsi="Cambria"/>
      <w:i/>
      <w:iCs/>
      <w:color w:val="243F60"/>
      <w:sz w:val="24"/>
      <w:szCs w:val="24"/>
    </w:rPr>
  </w:style>
  <w:style w:type="character" w:customStyle="1" w:styleId="80">
    <w:name w:val="Заголовок 8 Знак"/>
    <w:aliases w:val="ОС8 Знак"/>
    <w:link w:val="8"/>
    <w:uiPriority w:val="1"/>
    <w:rsid w:val="00C729A4"/>
    <w:rPr>
      <w:rFonts w:ascii="Cambria" w:eastAsia="Times New Roman" w:hAnsi="Cambria"/>
      <w:color w:val="404040"/>
    </w:rPr>
  </w:style>
  <w:style w:type="character" w:customStyle="1" w:styleId="90">
    <w:name w:val="Заголовок 9 Знак"/>
    <w:aliases w:val="ОС9 Знак"/>
    <w:link w:val="9"/>
    <w:uiPriority w:val="1"/>
    <w:rsid w:val="00C729A4"/>
    <w:rPr>
      <w:rFonts w:ascii="Cambria" w:eastAsia="Times New Roman" w:hAnsi="Cambria"/>
      <w:i/>
      <w:iCs/>
      <w:color w:val="404040"/>
    </w:rPr>
  </w:style>
  <w:style w:type="paragraph" w:styleId="24">
    <w:name w:val="Body Text Indent 2"/>
    <w:basedOn w:val="a3"/>
    <w:link w:val="25"/>
    <w:uiPriority w:val="99"/>
    <w:rsid w:val="00C729A4"/>
    <w:pPr>
      <w:ind w:firstLine="709"/>
    </w:pPr>
    <w:rPr>
      <w:b/>
      <w:bCs/>
      <w:sz w:val="28"/>
    </w:rPr>
  </w:style>
  <w:style w:type="character" w:customStyle="1" w:styleId="25">
    <w:name w:val="Основной текст с отступом 2 Знак"/>
    <w:link w:val="24"/>
    <w:uiPriority w:val="99"/>
    <w:rsid w:val="00C729A4"/>
    <w:rPr>
      <w:rFonts w:ascii="Times New Roman" w:eastAsia="Times New Roman" w:hAnsi="Times New Roman"/>
      <w:b/>
      <w:bCs/>
      <w:sz w:val="28"/>
      <w:szCs w:val="24"/>
    </w:rPr>
  </w:style>
  <w:style w:type="paragraph" w:customStyle="1" w:styleId="bodytext4">
    <w:name w:val="bodytext4"/>
    <w:basedOn w:val="a3"/>
    <w:uiPriority w:val="99"/>
    <w:rsid w:val="00C729A4"/>
    <w:pPr>
      <w:spacing w:before="100" w:beforeAutospacing="1" w:after="150"/>
    </w:pPr>
    <w:rPr>
      <w:color w:val="949494"/>
    </w:rPr>
  </w:style>
  <w:style w:type="paragraph" w:customStyle="1" w:styleId="1a">
    <w:name w:val="Знак Знак Знак1 Знак Знак Знак"/>
    <w:basedOn w:val="a3"/>
    <w:uiPriority w:val="99"/>
    <w:rsid w:val="00C729A4"/>
    <w:rPr>
      <w:rFonts w:ascii="Verdana" w:hAnsi="Verdana" w:cs="Verdana"/>
      <w:sz w:val="20"/>
      <w:szCs w:val="20"/>
      <w:lang w:val="en-US"/>
    </w:rPr>
  </w:style>
  <w:style w:type="paragraph" w:customStyle="1" w:styleId="110">
    <w:name w:val="Знак Знак Знак1 Знак Знак Знак1"/>
    <w:basedOn w:val="a3"/>
    <w:uiPriority w:val="99"/>
    <w:rsid w:val="00C729A4"/>
    <w:rPr>
      <w:rFonts w:ascii="Verdana" w:hAnsi="Verdana" w:cs="Verdana"/>
      <w:sz w:val="20"/>
      <w:szCs w:val="20"/>
      <w:lang w:val="en-US"/>
    </w:rPr>
  </w:style>
  <w:style w:type="paragraph" w:customStyle="1" w:styleId="1b">
    <w:name w:val="Верхний колонтитул1"/>
    <w:basedOn w:val="a3"/>
    <w:next w:val="aff1"/>
    <w:uiPriority w:val="99"/>
    <w:rsid w:val="00C729A4"/>
    <w:pPr>
      <w:tabs>
        <w:tab w:val="center" w:pos="4677"/>
        <w:tab w:val="right" w:pos="9355"/>
      </w:tabs>
    </w:pPr>
    <w:rPr>
      <w:rFonts w:ascii="Calibri" w:hAnsi="Calibri"/>
      <w:sz w:val="22"/>
    </w:rPr>
  </w:style>
  <w:style w:type="character" w:customStyle="1" w:styleId="1c">
    <w:name w:val="Верхний колонтитул Знак1"/>
    <w:uiPriority w:val="99"/>
    <w:semiHidden/>
    <w:rsid w:val="00C729A4"/>
    <w:rPr>
      <w:rFonts w:ascii="Times New Roman" w:eastAsia="Times New Roman" w:hAnsi="Times New Roman" w:cs="Times New Roman"/>
      <w:sz w:val="24"/>
      <w:szCs w:val="24"/>
      <w:lang w:eastAsia="ru-RU"/>
    </w:rPr>
  </w:style>
  <w:style w:type="paragraph" w:customStyle="1" w:styleId="1d">
    <w:name w:val="Нижний колонтитул1"/>
    <w:basedOn w:val="a3"/>
    <w:next w:val="aff3"/>
    <w:uiPriority w:val="99"/>
    <w:rsid w:val="00C729A4"/>
    <w:pPr>
      <w:tabs>
        <w:tab w:val="center" w:pos="4677"/>
        <w:tab w:val="right" w:pos="9355"/>
      </w:tabs>
    </w:pPr>
    <w:rPr>
      <w:rFonts w:ascii="Calibri" w:hAnsi="Calibri"/>
      <w:sz w:val="22"/>
    </w:rPr>
  </w:style>
  <w:style w:type="character" w:customStyle="1" w:styleId="1e">
    <w:name w:val="Нижний колонтитул Знак1"/>
    <w:uiPriority w:val="99"/>
    <w:semiHidden/>
    <w:rsid w:val="00C729A4"/>
    <w:rPr>
      <w:rFonts w:ascii="Times New Roman" w:eastAsia="Times New Roman" w:hAnsi="Times New Roman" w:cs="Times New Roman"/>
      <w:sz w:val="24"/>
      <w:szCs w:val="24"/>
      <w:lang w:eastAsia="ru-RU"/>
    </w:rPr>
  </w:style>
  <w:style w:type="character" w:customStyle="1" w:styleId="26">
    <w:name w:val="Основной текст 2 Знак"/>
    <w:link w:val="27"/>
    <w:uiPriority w:val="99"/>
    <w:locked/>
    <w:rsid w:val="00C729A4"/>
    <w:rPr>
      <w:rFonts w:eastAsia="Times New Roman"/>
    </w:rPr>
  </w:style>
  <w:style w:type="paragraph" w:styleId="27">
    <w:name w:val="Body Text 2"/>
    <w:basedOn w:val="a3"/>
    <w:link w:val="26"/>
    <w:uiPriority w:val="99"/>
    <w:rsid w:val="00C729A4"/>
    <w:pPr>
      <w:spacing w:before="120" w:after="120" w:line="480" w:lineRule="auto"/>
    </w:pPr>
    <w:rPr>
      <w:rFonts w:ascii="Calibri" w:hAnsi="Calibri"/>
      <w:sz w:val="20"/>
      <w:szCs w:val="20"/>
    </w:rPr>
  </w:style>
  <w:style w:type="character" w:customStyle="1" w:styleId="210">
    <w:name w:val="Основной текст 2 Знак1"/>
    <w:uiPriority w:val="99"/>
    <w:rsid w:val="00C729A4"/>
    <w:rPr>
      <w:rFonts w:ascii="Times New Roman" w:hAnsi="Times New Roman"/>
      <w:sz w:val="24"/>
      <w:szCs w:val="22"/>
      <w:lang w:eastAsia="en-US"/>
    </w:rPr>
  </w:style>
  <w:style w:type="table" w:styleId="-5">
    <w:name w:val="Light Shading Accent 5"/>
    <w:basedOn w:val="a5"/>
    <w:uiPriority w:val="99"/>
    <w:rsid w:val="00C729A4"/>
    <w:rPr>
      <w:rFonts w:eastAsia="Times New Roman"/>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character" w:styleId="afff5">
    <w:name w:val="page number"/>
    <w:uiPriority w:val="99"/>
    <w:rsid w:val="00C729A4"/>
    <w:rPr>
      <w:rFonts w:cs="Times New Roman"/>
    </w:rPr>
  </w:style>
  <w:style w:type="paragraph" w:customStyle="1" w:styleId="1f">
    <w:name w:val="Схема документа1"/>
    <w:basedOn w:val="a3"/>
    <w:next w:val="afff6"/>
    <w:link w:val="afff7"/>
    <w:uiPriority w:val="99"/>
    <w:semiHidden/>
    <w:unhideWhenUsed/>
    <w:rsid w:val="00C729A4"/>
    <w:rPr>
      <w:rFonts w:ascii="Tahoma" w:hAnsi="Tahoma"/>
      <w:sz w:val="16"/>
      <w:szCs w:val="16"/>
    </w:rPr>
  </w:style>
  <w:style w:type="character" w:customStyle="1" w:styleId="afff7">
    <w:name w:val="Схема документа Знак"/>
    <w:link w:val="1f"/>
    <w:uiPriority w:val="99"/>
    <w:semiHidden/>
    <w:rsid w:val="00C729A4"/>
    <w:rPr>
      <w:rFonts w:ascii="Tahoma" w:eastAsia="Times New Roman" w:hAnsi="Tahoma"/>
      <w:sz w:val="16"/>
      <w:szCs w:val="16"/>
    </w:rPr>
  </w:style>
  <w:style w:type="paragraph" w:customStyle="1" w:styleId="1f0">
    <w:name w:val="Заголовок оглавления1"/>
    <w:basedOn w:val="1"/>
    <w:next w:val="a3"/>
    <w:uiPriority w:val="39"/>
    <w:semiHidden/>
    <w:unhideWhenUsed/>
    <w:qFormat/>
    <w:rsid w:val="00C729A4"/>
    <w:pPr>
      <w:spacing w:before="480" w:after="0"/>
      <w:jc w:val="left"/>
      <w:outlineLvl w:val="9"/>
    </w:pPr>
    <w:rPr>
      <w:caps w:val="0"/>
      <w:color w:val="365F91"/>
      <w:sz w:val="28"/>
    </w:rPr>
  </w:style>
  <w:style w:type="paragraph" w:customStyle="1" w:styleId="1f1">
    <w:name w:val="Название объекта1"/>
    <w:basedOn w:val="a3"/>
    <w:next w:val="a3"/>
    <w:uiPriority w:val="35"/>
    <w:unhideWhenUsed/>
    <w:qFormat/>
    <w:rsid w:val="00C729A4"/>
    <w:pPr>
      <w:spacing w:after="200"/>
    </w:pPr>
    <w:rPr>
      <w:b/>
      <w:bCs/>
      <w:color w:val="4F81BD"/>
      <w:sz w:val="18"/>
      <w:szCs w:val="18"/>
    </w:rPr>
  </w:style>
  <w:style w:type="paragraph" w:customStyle="1" w:styleId="410">
    <w:name w:val="Оглавление 41"/>
    <w:basedOn w:val="a3"/>
    <w:next w:val="a3"/>
    <w:autoRedefine/>
    <w:uiPriority w:val="39"/>
    <w:unhideWhenUsed/>
    <w:rsid w:val="00C729A4"/>
    <w:pPr>
      <w:spacing w:after="100"/>
      <w:ind w:left="660"/>
    </w:pPr>
    <w:rPr>
      <w:rFonts w:ascii="Calibri" w:hAnsi="Calibri"/>
      <w:sz w:val="22"/>
    </w:rPr>
  </w:style>
  <w:style w:type="paragraph" w:customStyle="1" w:styleId="510">
    <w:name w:val="Оглавление 51"/>
    <w:basedOn w:val="a3"/>
    <w:next w:val="a3"/>
    <w:autoRedefine/>
    <w:uiPriority w:val="39"/>
    <w:unhideWhenUsed/>
    <w:rsid w:val="00C729A4"/>
    <w:pPr>
      <w:spacing w:after="100"/>
      <w:ind w:left="880"/>
    </w:pPr>
    <w:rPr>
      <w:rFonts w:ascii="Calibri" w:hAnsi="Calibri"/>
      <w:sz w:val="22"/>
    </w:rPr>
  </w:style>
  <w:style w:type="paragraph" w:customStyle="1" w:styleId="61">
    <w:name w:val="Оглавление 61"/>
    <w:basedOn w:val="a3"/>
    <w:next w:val="a3"/>
    <w:autoRedefine/>
    <w:uiPriority w:val="39"/>
    <w:unhideWhenUsed/>
    <w:rsid w:val="00C729A4"/>
    <w:pPr>
      <w:spacing w:after="100"/>
      <w:ind w:left="1100"/>
    </w:pPr>
    <w:rPr>
      <w:rFonts w:ascii="Calibri" w:hAnsi="Calibri"/>
      <w:sz w:val="22"/>
    </w:rPr>
  </w:style>
  <w:style w:type="paragraph" w:customStyle="1" w:styleId="71">
    <w:name w:val="Оглавление 71"/>
    <w:basedOn w:val="a3"/>
    <w:next w:val="a3"/>
    <w:autoRedefine/>
    <w:uiPriority w:val="39"/>
    <w:unhideWhenUsed/>
    <w:rsid w:val="00C729A4"/>
    <w:pPr>
      <w:spacing w:after="100"/>
      <w:ind w:left="1320"/>
    </w:pPr>
    <w:rPr>
      <w:rFonts w:ascii="Calibri" w:hAnsi="Calibri"/>
      <w:sz w:val="22"/>
    </w:rPr>
  </w:style>
  <w:style w:type="paragraph" w:customStyle="1" w:styleId="81">
    <w:name w:val="Оглавление 81"/>
    <w:basedOn w:val="a3"/>
    <w:next w:val="a3"/>
    <w:autoRedefine/>
    <w:uiPriority w:val="39"/>
    <w:unhideWhenUsed/>
    <w:rsid w:val="00C729A4"/>
    <w:pPr>
      <w:spacing w:after="100"/>
      <w:ind w:left="1540"/>
    </w:pPr>
    <w:rPr>
      <w:rFonts w:ascii="Calibri" w:hAnsi="Calibri"/>
      <w:sz w:val="22"/>
    </w:rPr>
  </w:style>
  <w:style w:type="paragraph" w:customStyle="1" w:styleId="91">
    <w:name w:val="Оглавление 91"/>
    <w:basedOn w:val="a3"/>
    <w:next w:val="a3"/>
    <w:autoRedefine/>
    <w:uiPriority w:val="39"/>
    <w:unhideWhenUsed/>
    <w:rsid w:val="00C729A4"/>
    <w:pPr>
      <w:spacing w:after="100"/>
      <w:ind w:left="1760"/>
    </w:pPr>
    <w:rPr>
      <w:rFonts w:ascii="Calibri" w:hAnsi="Calibri"/>
      <w:sz w:val="22"/>
    </w:rPr>
  </w:style>
  <w:style w:type="paragraph" w:customStyle="1" w:styleId="xl60">
    <w:name w:val="xl60"/>
    <w:basedOn w:val="a3"/>
    <w:uiPriority w:val="99"/>
    <w:rsid w:val="00C729A4"/>
    <w:pPr>
      <w:pBdr>
        <w:top w:val="single" w:sz="4" w:space="0" w:color="auto"/>
        <w:left w:val="single" w:sz="4" w:space="0" w:color="auto"/>
        <w:bottom w:val="single" w:sz="4" w:space="0" w:color="auto"/>
        <w:right w:val="single" w:sz="4" w:space="0" w:color="auto"/>
      </w:pBdr>
      <w:shd w:val="clear" w:color="000000" w:fill="FFFFC0"/>
      <w:spacing w:before="100" w:beforeAutospacing="1" w:after="100" w:afterAutospacing="1"/>
      <w:jc w:val="center"/>
      <w:textAlignment w:val="center"/>
    </w:pPr>
    <w:rPr>
      <w:rFonts w:ascii="Arial" w:hAnsi="Arial" w:cs="Arial"/>
      <w:b/>
      <w:bCs/>
      <w:sz w:val="20"/>
      <w:szCs w:val="20"/>
    </w:rPr>
  </w:style>
  <w:style w:type="paragraph" w:customStyle="1" w:styleId="xl61">
    <w:name w:val="xl61"/>
    <w:basedOn w:val="a3"/>
    <w:uiPriority w:val="99"/>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62">
    <w:name w:val="xl62"/>
    <w:basedOn w:val="a3"/>
    <w:uiPriority w:val="99"/>
    <w:rsid w:val="00C729A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styleId="afff8">
    <w:name w:val="footnote text"/>
    <w:basedOn w:val="a3"/>
    <w:link w:val="afff9"/>
    <w:uiPriority w:val="99"/>
    <w:unhideWhenUsed/>
    <w:rsid w:val="00C729A4"/>
    <w:rPr>
      <w:sz w:val="20"/>
      <w:szCs w:val="20"/>
    </w:rPr>
  </w:style>
  <w:style w:type="character" w:customStyle="1" w:styleId="afff9">
    <w:name w:val="Текст сноски Знак"/>
    <w:link w:val="afff8"/>
    <w:uiPriority w:val="99"/>
    <w:rsid w:val="00C729A4"/>
    <w:rPr>
      <w:rFonts w:ascii="Times New Roman" w:eastAsia="Times New Roman" w:hAnsi="Times New Roman"/>
    </w:rPr>
  </w:style>
  <w:style w:type="character" w:styleId="afffa">
    <w:name w:val="footnote reference"/>
    <w:uiPriority w:val="99"/>
    <w:unhideWhenUsed/>
    <w:rsid w:val="00C729A4"/>
    <w:rPr>
      <w:vertAlign w:val="superscript"/>
    </w:rPr>
  </w:style>
  <w:style w:type="character" w:styleId="afffb">
    <w:name w:val="FollowedHyperlink"/>
    <w:uiPriority w:val="99"/>
    <w:unhideWhenUsed/>
    <w:rsid w:val="00C729A4"/>
    <w:rPr>
      <w:color w:val="800080"/>
      <w:u w:val="single"/>
    </w:rPr>
  </w:style>
  <w:style w:type="character" w:customStyle="1" w:styleId="28">
    <w:name w:val="Верхний колонтитул Знак2"/>
    <w:uiPriority w:val="99"/>
    <w:semiHidden/>
    <w:rsid w:val="00C729A4"/>
  </w:style>
  <w:style w:type="character" w:customStyle="1" w:styleId="29">
    <w:name w:val="Нижний колонтитул Знак2"/>
    <w:uiPriority w:val="99"/>
    <w:semiHidden/>
    <w:rsid w:val="00C729A4"/>
  </w:style>
  <w:style w:type="paragraph" w:styleId="afff6">
    <w:name w:val="Document Map"/>
    <w:basedOn w:val="a3"/>
    <w:link w:val="1f2"/>
    <w:uiPriority w:val="99"/>
    <w:unhideWhenUsed/>
    <w:rsid w:val="00C729A4"/>
    <w:rPr>
      <w:rFonts w:ascii="Tahoma" w:hAnsi="Tahoma"/>
      <w:sz w:val="16"/>
      <w:szCs w:val="16"/>
    </w:rPr>
  </w:style>
  <w:style w:type="character" w:customStyle="1" w:styleId="1f2">
    <w:name w:val="Схема документа Знак1"/>
    <w:link w:val="afff6"/>
    <w:uiPriority w:val="99"/>
    <w:rsid w:val="00C729A4"/>
    <w:rPr>
      <w:rFonts w:ascii="Tahoma" w:eastAsia="Times New Roman" w:hAnsi="Tahoma"/>
      <w:sz w:val="16"/>
      <w:szCs w:val="16"/>
    </w:rPr>
  </w:style>
  <w:style w:type="paragraph" w:styleId="42">
    <w:name w:val="toc 4"/>
    <w:basedOn w:val="a3"/>
    <w:next w:val="a3"/>
    <w:autoRedefine/>
    <w:uiPriority w:val="39"/>
    <w:unhideWhenUsed/>
    <w:qFormat/>
    <w:rsid w:val="00C729A4"/>
    <w:pPr>
      <w:spacing w:after="100"/>
      <w:ind w:left="660"/>
    </w:pPr>
    <w:rPr>
      <w:rFonts w:ascii="Calibri" w:hAnsi="Calibri"/>
      <w:sz w:val="22"/>
    </w:rPr>
  </w:style>
  <w:style w:type="paragraph" w:styleId="52">
    <w:name w:val="toc 5"/>
    <w:basedOn w:val="a3"/>
    <w:next w:val="a3"/>
    <w:autoRedefine/>
    <w:uiPriority w:val="39"/>
    <w:unhideWhenUsed/>
    <w:qFormat/>
    <w:rsid w:val="00C729A4"/>
    <w:pPr>
      <w:spacing w:after="100"/>
      <w:ind w:left="880"/>
    </w:pPr>
    <w:rPr>
      <w:rFonts w:ascii="Calibri" w:hAnsi="Calibri"/>
      <w:sz w:val="22"/>
    </w:rPr>
  </w:style>
  <w:style w:type="paragraph" w:styleId="62">
    <w:name w:val="toc 6"/>
    <w:basedOn w:val="a3"/>
    <w:next w:val="a3"/>
    <w:autoRedefine/>
    <w:uiPriority w:val="39"/>
    <w:unhideWhenUsed/>
    <w:rsid w:val="00C729A4"/>
    <w:pPr>
      <w:spacing w:after="100"/>
      <w:ind w:left="1100"/>
    </w:pPr>
    <w:rPr>
      <w:rFonts w:ascii="Calibri" w:hAnsi="Calibri"/>
      <w:sz w:val="22"/>
    </w:rPr>
  </w:style>
  <w:style w:type="paragraph" w:styleId="72">
    <w:name w:val="toc 7"/>
    <w:basedOn w:val="a3"/>
    <w:next w:val="a3"/>
    <w:autoRedefine/>
    <w:uiPriority w:val="39"/>
    <w:unhideWhenUsed/>
    <w:rsid w:val="00C729A4"/>
    <w:pPr>
      <w:spacing w:after="100"/>
      <w:ind w:left="1320"/>
    </w:pPr>
    <w:rPr>
      <w:rFonts w:ascii="Calibri" w:hAnsi="Calibri"/>
      <w:sz w:val="22"/>
    </w:rPr>
  </w:style>
  <w:style w:type="paragraph" w:styleId="82">
    <w:name w:val="toc 8"/>
    <w:basedOn w:val="a3"/>
    <w:next w:val="a3"/>
    <w:autoRedefine/>
    <w:uiPriority w:val="39"/>
    <w:unhideWhenUsed/>
    <w:rsid w:val="00C729A4"/>
    <w:pPr>
      <w:spacing w:after="100"/>
      <w:ind w:left="1540"/>
    </w:pPr>
    <w:rPr>
      <w:rFonts w:ascii="Calibri" w:hAnsi="Calibri"/>
      <w:sz w:val="22"/>
    </w:rPr>
  </w:style>
  <w:style w:type="paragraph" w:styleId="92">
    <w:name w:val="toc 9"/>
    <w:basedOn w:val="a3"/>
    <w:next w:val="a3"/>
    <w:autoRedefine/>
    <w:uiPriority w:val="39"/>
    <w:unhideWhenUsed/>
    <w:rsid w:val="00C729A4"/>
    <w:pPr>
      <w:spacing w:after="100"/>
      <w:ind w:left="1760"/>
    </w:pPr>
    <w:rPr>
      <w:rFonts w:ascii="Calibri" w:hAnsi="Calibri"/>
      <w:sz w:val="22"/>
    </w:rPr>
  </w:style>
  <w:style w:type="table" w:customStyle="1" w:styleId="-51">
    <w:name w:val="Светлая заливка - Акцент 51"/>
    <w:basedOn w:val="a5"/>
    <w:next w:val="-5"/>
    <w:uiPriority w:val="99"/>
    <w:rsid w:val="00C729A4"/>
    <w:rPr>
      <w:rFonts w:eastAsia="Times New Roman"/>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FR2">
    <w:name w:val="FR2"/>
    <w:rsid w:val="00C729A4"/>
    <w:pPr>
      <w:widowControl w:val="0"/>
      <w:autoSpaceDE w:val="0"/>
      <w:autoSpaceDN w:val="0"/>
      <w:adjustRightInd w:val="0"/>
      <w:spacing w:line="480" w:lineRule="auto"/>
      <w:ind w:left="1240" w:hanging="420"/>
    </w:pPr>
    <w:rPr>
      <w:rFonts w:ascii="Times New Roman" w:eastAsia="Times New Roman" w:hAnsi="Times New Roman"/>
      <w:sz w:val="18"/>
      <w:szCs w:val="18"/>
    </w:rPr>
  </w:style>
  <w:style w:type="character" w:customStyle="1" w:styleId="mw-headline">
    <w:name w:val="mw-headline"/>
    <w:rsid w:val="00C729A4"/>
  </w:style>
  <w:style w:type="paragraph" w:customStyle="1" w:styleId="afffc">
    <w:name w:val="Стандартный"/>
    <w:basedOn w:val="a3"/>
    <w:rsid w:val="00C729A4"/>
    <w:pPr>
      <w:suppressAutoHyphens/>
      <w:ind w:firstLine="851"/>
    </w:pPr>
    <w:rPr>
      <w:sz w:val="26"/>
      <w:lang w:eastAsia="ar-SA"/>
    </w:rPr>
  </w:style>
  <w:style w:type="paragraph" w:customStyle="1" w:styleId="1f3">
    <w:name w:val="заголовок 1"/>
    <w:basedOn w:val="a3"/>
    <w:next w:val="a3"/>
    <w:rsid w:val="00C729A4"/>
    <w:pPr>
      <w:keepNext/>
      <w:suppressAutoHyphens/>
    </w:pPr>
    <w:rPr>
      <w:szCs w:val="20"/>
      <w:lang w:eastAsia="ar-SA"/>
    </w:rPr>
  </w:style>
  <w:style w:type="character" w:customStyle="1" w:styleId="WW8Num2z1">
    <w:name w:val="WW8Num2z1"/>
    <w:rsid w:val="00C729A4"/>
    <w:rPr>
      <w:rFonts w:ascii="OpenSymbol" w:hAnsi="OpenSymbol" w:cs="OpenSymbol"/>
    </w:rPr>
  </w:style>
  <w:style w:type="paragraph" w:customStyle="1" w:styleId="xl86">
    <w:name w:val="xl86"/>
    <w:basedOn w:val="a3"/>
    <w:rsid w:val="00C729A4"/>
    <w:pPr>
      <w:pBdr>
        <w:top w:val="single" w:sz="8" w:space="0" w:color="auto"/>
        <w:left w:val="single" w:sz="4" w:space="0" w:color="auto"/>
        <w:bottom w:val="single" w:sz="8" w:space="0" w:color="auto"/>
        <w:right w:val="single" w:sz="8" w:space="0" w:color="auto"/>
      </w:pBdr>
      <w:spacing w:before="100" w:beforeAutospacing="1" w:after="100" w:afterAutospacing="1"/>
    </w:pPr>
  </w:style>
  <w:style w:type="paragraph" w:customStyle="1" w:styleId="xl87">
    <w:name w:val="xl87"/>
    <w:basedOn w:val="a3"/>
    <w:rsid w:val="00C729A4"/>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88">
    <w:name w:val="xl88"/>
    <w:basedOn w:val="a3"/>
    <w:rsid w:val="00C729A4"/>
    <w:pPr>
      <w:pBdr>
        <w:left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89">
    <w:name w:val="xl89"/>
    <w:basedOn w:val="a3"/>
    <w:rsid w:val="00C729A4"/>
    <w:pPr>
      <w:pBdr>
        <w:top w:val="single" w:sz="8" w:space="0" w:color="auto"/>
        <w:left w:val="single" w:sz="8" w:space="0" w:color="auto"/>
      </w:pBdr>
      <w:spacing w:before="100" w:beforeAutospacing="1" w:after="100" w:afterAutospacing="1"/>
      <w:jc w:val="center"/>
      <w:textAlignment w:val="center"/>
    </w:pPr>
    <w:rPr>
      <w:color w:val="000000"/>
    </w:rPr>
  </w:style>
  <w:style w:type="paragraph" w:customStyle="1" w:styleId="xl90">
    <w:name w:val="xl90"/>
    <w:basedOn w:val="a3"/>
    <w:rsid w:val="00C729A4"/>
    <w:pPr>
      <w:pBdr>
        <w:top w:val="single" w:sz="8" w:space="0" w:color="auto"/>
        <w:bottom w:val="single" w:sz="8" w:space="0" w:color="auto"/>
      </w:pBdr>
      <w:spacing w:before="100" w:beforeAutospacing="1" w:after="100" w:afterAutospacing="1"/>
      <w:jc w:val="center"/>
      <w:textAlignment w:val="center"/>
    </w:pPr>
    <w:rPr>
      <w:color w:val="000000"/>
    </w:rPr>
  </w:style>
  <w:style w:type="paragraph" w:customStyle="1" w:styleId="xl91">
    <w:name w:val="xl91"/>
    <w:basedOn w:val="a3"/>
    <w:rsid w:val="00C729A4"/>
    <w:pPr>
      <w:pBdr>
        <w:top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92">
    <w:name w:val="xl92"/>
    <w:basedOn w:val="a3"/>
    <w:rsid w:val="00C729A4"/>
    <w:pPr>
      <w:pBdr>
        <w:top w:val="single" w:sz="8" w:space="0" w:color="auto"/>
        <w:left w:val="single" w:sz="8" w:space="0" w:color="auto"/>
        <w:right w:val="single" w:sz="8" w:space="0" w:color="auto"/>
      </w:pBdr>
      <w:spacing w:before="100" w:beforeAutospacing="1" w:after="100" w:afterAutospacing="1"/>
      <w:textAlignment w:val="center"/>
    </w:pPr>
    <w:rPr>
      <w:color w:val="000000"/>
    </w:rPr>
  </w:style>
  <w:style w:type="paragraph" w:customStyle="1" w:styleId="xl93">
    <w:name w:val="xl93"/>
    <w:basedOn w:val="a3"/>
    <w:rsid w:val="00C729A4"/>
    <w:pPr>
      <w:pBdr>
        <w:left w:val="single" w:sz="8" w:space="0" w:color="auto"/>
        <w:right w:val="single" w:sz="8" w:space="0" w:color="auto"/>
      </w:pBdr>
      <w:spacing w:before="100" w:beforeAutospacing="1" w:after="100" w:afterAutospacing="1"/>
      <w:textAlignment w:val="center"/>
    </w:pPr>
    <w:rPr>
      <w:color w:val="000000"/>
    </w:rPr>
  </w:style>
  <w:style w:type="paragraph" w:customStyle="1" w:styleId="xl94">
    <w:name w:val="xl94"/>
    <w:basedOn w:val="a3"/>
    <w:rsid w:val="00C729A4"/>
    <w:pPr>
      <w:pBdr>
        <w:left w:val="single" w:sz="8" w:space="0" w:color="auto"/>
        <w:bottom w:val="single" w:sz="8" w:space="0" w:color="auto"/>
        <w:right w:val="single" w:sz="8" w:space="0" w:color="auto"/>
      </w:pBdr>
      <w:spacing w:before="100" w:beforeAutospacing="1" w:after="100" w:afterAutospacing="1"/>
      <w:textAlignment w:val="center"/>
    </w:pPr>
    <w:rPr>
      <w:color w:val="000000"/>
    </w:rPr>
  </w:style>
  <w:style w:type="paragraph" w:customStyle="1" w:styleId="font7">
    <w:name w:val="font7"/>
    <w:basedOn w:val="a3"/>
    <w:rsid w:val="00C729A4"/>
    <w:pPr>
      <w:spacing w:before="100" w:beforeAutospacing="1" w:after="100" w:afterAutospacing="1"/>
    </w:pPr>
    <w:rPr>
      <w:sz w:val="16"/>
      <w:szCs w:val="16"/>
    </w:rPr>
  </w:style>
  <w:style w:type="paragraph" w:customStyle="1" w:styleId="font8">
    <w:name w:val="font8"/>
    <w:basedOn w:val="a3"/>
    <w:rsid w:val="00C729A4"/>
    <w:pPr>
      <w:spacing w:before="100" w:beforeAutospacing="1" w:after="100" w:afterAutospacing="1"/>
    </w:pPr>
    <w:rPr>
      <w:sz w:val="16"/>
      <w:szCs w:val="16"/>
    </w:rPr>
  </w:style>
  <w:style w:type="paragraph" w:customStyle="1" w:styleId="font9">
    <w:name w:val="font9"/>
    <w:basedOn w:val="a3"/>
    <w:rsid w:val="00C729A4"/>
    <w:pPr>
      <w:spacing w:before="100" w:beforeAutospacing="1" w:after="100" w:afterAutospacing="1"/>
    </w:pPr>
    <w:rPr>
      <w:rFonts w:ascii="Arial" w:hAnsi="Arial" w:cs="Arial"/>
      <w:b/>
      <w:bCs/>
      <w:sz w:val="20"/>
      <w:szCs w:val="20"/>
    </w:rPr>
  </w:style>
  <w:style w:type="paragraph" w:customStyle="1" w:styleId="xl95">
    <w:name w:val="xl95"/>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6">
    <w:name w:val="xl9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7">
    <w:name w:val="xl97"/>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8">
    <w:name w:val="xl98"/>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9">
    <w:name w:val="xl99"/>
    <w:basedOn w:val="a3"/>
    <w:rsid w:val="00C729A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0">
    <w:name w:val="xl100"/>
    <w:basedOn w:val="a3"/>
    <w:rsid w:val="00C729A4"/>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01">
    <w:name w:val="xl101"/>
    <w:basedOn w:val="a3"/>
    <w:rsid w:val="00C729A4"/>
    <w:pPr>
      <w:pBdr>
        <w:top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02">
    <w:name w:val="xl102"/>
    <w:basedOn w:val="a3"/>
    <w:rsid w:val="00C729A4"/>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3">
    <w:name w:val="xl103"/>
    <w:basedOn w:val="a3"/>
    <w:rsid w:val="00C729A4"/>
    <w:pPr>
      <w:pBdr>
        <w:top w:val="single" w:sz="8" w:space="0" w:color="auto"/>
        <w:left w:val="single" w:sz="8" w:space="0" w:color="auto"/>
        <w:bottom w:val="single" w:sz="4" w:space="0" w:color="auto"/>
      </w:pBdr>
      <w:spacing w:before="100" w:beforeAutospacing="1" w:after="100" w:afterAutospacing="1"/>
      <w:jc w:val="center"/>
      <w:textAlignment w:val="center"/>
    </w:pPr>
    <w:rPr>
      <w:color w:val="000000"/>
    </w:rPr>
  </w:style>
  <w:style w:type="paragraph" w:customStyle="1" w:styleId="xl104">
    <w:name w:val="xl104"/>
    <w:basedOn w:val="a3"/>
    <w:rsid w:val="00C729A4"/>
    <w:pPr>
      <w:pBdr>
        <w:top w:val="single" w:sz="8" w:space="0" w:color="auto"/>
        <w:bottom w:val="single" w:sz="4" w:space="0" w:color="auto"/>
      </w:pBdr>
      <w:spacing w:before="100" w:beforeAutospacing="1" w:after="100" w:afterAutospacing="1"/>
      <w:jc w:val="center"/>
      <w:textAlignment w:val="center"/>
    </w:pPr>
    <w:rPr>
      <w:color w:val="000000"/>
    </w:rPr>
  </w:style>
  <w:style w:type="paragraph" w:customStyle="1" w:styleId="xl105">
    <w:name w:val="xl105"/>
    <w:basedOn w:val="a3"/>
    <w:rsid w:val="00C729A4"/>
    <w:pPr>
      <w:pBdr>
        <w:top w:val="single" w:sz="4" w:space="0" w:color="auto"/>
        <w:bottom w:val="single" w:sz="4" w:space="0" w:color="auto"/>
      </w:pBdr>
      <w:spacing w:before="100" w:beforeAutospacing="1" w:after="100" w:afterAutospacing="1"/>
    </w:pPr>
    <w:rPr>
      <w:b/>
      <w:bCs/>
      <w:color w:val="000000"/>
    </w:rPr>
  </w:style>
  <w:style w:type="paragraph" w:customStyle="1" w:styleId="xl106">
    <w:name w:val="xl106"/>
    <w:basedOn w:val="a3"/>
    <w:rsid w:val="00C729A4"/>
    <w:pPr>
      <w:pBdr>
        <w:top w:val="single" w:sz="4" w:space="0" w:color="auto"/>
        <w:bottom w:val="single" w:sz="4" w:space="0" w:color="auto"/>
        <w:right w:val="single" w:sz="4" w:space="0" w:color="auto"/>
      </w:pBdr>
      <w:spacing w:before="100" w:beforeAutospacing="1" w:after="100" w:afterAutospacing="1"/>
    </w:pPr>
    <w:rPr>
      <w:b/>
      <w:bCs/>
      <w:color w:val="000000"/>
    </w:rPr>
  </w:style>
  <w:style w:type="numbering" w:customStyle="1" w:styleId="2a">
    <w:name w:val="Нет списка2"/>
    <w:next w:val="a6"/>
    <w:uiPriority w:val="99"/>
    <w:semiHidden/>
    <w:unhideWhenUsed/>
    <w:rsid w:val="00C729A4"/>
  </w:style>
  <w:style w:type="numbering" w:customStyle="1" w:styleId="35">
    <w:name w:val="Нет списка3"/>
    <w:next w:val="a6"/>
    <w:uiPriority w:val="99"/>
    <w:semiHidden/>
    <w:unhideWhenUsed/>
    <w:rsid w:val="00C729A4"/>
  </w:style>
  <w:style w:type="table" w:customStyle="1" w:styleId="2b">
    <w:name w:val="Сетка таблицы2"/>
    <w:basedOn w:val="a5"/>
    <w:next w:val="af6"/>
    <w:uiPriority w:val="59"/>
    <w:rsid w:val="00C729A4"/>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
    <w:name w:val="Нет списка4"/>
    <w:next w:val="a6"/>
    <w:uiPriority w:val="99"/>
    <w:semiHidden/>
    <w:unhideWhenUsed/>
    <w:rsid w:val="00C729A4"/>
  </w:style>
  <w:style w:type="paragraph" w:customStyle="1" w:styleId="xl129">
    <w:name w:val="xl129"/>
    <w:basedOn w:val="a3"/>
    <w:rsid w:val="00C729A4"/>
    <w:pPr>
      <w:spacing w:before="100" w:beforeAutospacing="1" w:after="100" w:afterAutospacing="1"/>
    </w:pPr>
  </w:style>
  <w:style w:type="paragraph" w:customStyle="1" w:styleId="xl130">
    <w:name w:val="xl130"/>
    <w:basedOn w:val="a3"/>
    <w:rsid w:val="00C729A4"/>
    <w:pPr>
      <w:spacing w:before="100" w:beforeAutospacing="1" w:after="100" w:afterAutospacing="1"/>
      <w:jc w:val="center"/>
    </w:pPr>
  </w:style>
  <w:style w:type="paragraph" w:customStyle="1" w:styleId="xl131">
    <w:name w:val="xl131"/>
    <w:basedOn w:val="a3"/>
    <w:rsid w:val="00C729A4"/>
    <w:pPr>
      <w:spacing w:before="100" w:beforeAutospacing="1" w:after="100" w:afterAutospacing="1"/>
    </w:pPr>
  </w:style>
  <w:style w:type="paragraph" w:customStyle="1" w:styleId="xl132">
    <w:name w:val="xl132"/>
    <w:basedOn w:val="a3"/>
    <w:rsid w:val="00C729A4"/>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133">
    <w:name w:val="xl133"/>
    <w:basedOn w:val="a3"/>
    <w:rsid w:val="00C729A4"/>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xl134">
    <w:name w:val="xl134"/>
    <w:basedOn w:val="a3"/>
    <w:rsid w:val="00C729A4"/>
    <w:pPr>
      <w:pBdr>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135">
    <w:name w:val="xl135"/>
    <w:basedOn w:val="a3"/>
    <w:rsid w:val="00C729A4"/>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136">
    <w:name w:val="xl13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u w:val="single"/>
    </w:rPr>
  </w:style>
  <w:style w:type="paragraph" w:customStyle="1" w:styleId="xl137">
    <w:name w:val="xl137"/>
    <w:basedOn w:val="a3"/>
    <w:rsid w:val="00C729A4"/>
    <w:pPr>
      <w:pBdr>
        <w:right w:val="single" w:sz="8" w:space="0" w:color="auto"/>
      </w:pBdr>
      <w:spacing w:before="100" w:beforeAutospacing="1" w:after="100" w:afterAutospacing="1"/>
    </w:pPr>
  </w:style>
  <w:style w:type="paragraph" w:customStyle="1" w:styleId="xl138">
    <w:name w:val="xl138"/>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9">
    <w:name w:val="xl139"/>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0">
    <w:name w:val="xl140"/>
    <w:basedOn w:val="a3"/>
    <w:rsid w:val="00C729A4"/>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41">
    <w:name w:val="xl141"/>
    <w:basedOn w:val="a3"/>
    <w:rsid w:val="00C729A4"/>
    <w:pPr>
      <w:pBdr>
        <w:top w:val="single" w:sz="4" w:space="0" w:color="auto"/>
        <w:left w:val="single" w:sz="8" w:space="0" w:color="auto"/>
        <w:right w:val="single" w:sz="4" w:space="0" w:color="auto"/>
      </w:pBdr>
      <w:spacing w:before="100" w:beforeAutospacing="1" w:after="100" w:afterAutospacing="1"/>
    </w:pPr>
  </w:style>
  <w:style w:type="paragraph" w:customStyle="1" w:styleId="xl142">
    <w:name w:val="xl142"/>
    <w:basedOn w:val="a3"/>
    <w:rsid w:val="00C729A4"/>
    <w:pPr>
      <w:pBdr>
        <w:top w:val="single" w:sz="4" w:space="0" w:color="auto"/>
        <w:left w:val="single" w:sz="4" w:space="0" w:color="auto"/>
        <w:right w:val="single" w:sz="4" w:space="0" w:color="auto"/>
      </w:pBdr>
      <w:spacing w:before="100" w:beforeAutospacing="1" w:after="100" w:afterAutospacing="1"/>
    </w:pPr>
  </w:style>
  <w:style w:type="paragraph" w:customStyle="1" w:styleId="xl143">
    <w:name w:val="xl143"/>
    <w:basedOn w:val="a3"/>
    <w:rsid w:val="00C729A4"/>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44">
    <w:name w:val="xl144"/>
    <w:basedOn w:val="a3"/>
    <w:rsid w:val="00C729A4"/>
    <w:pPr>
      <w:pBdr>
        <w:top w:val="single" w:sz="4" w:space="0" w:color="auto"/>
        <w:left w:val="single" w:sz="4" w:space="0" w:color="auto"/>
        <w:right w:val="single" w:sz="8" w:space="0" w:color="auto"/>
      </w:pBdr>
      <w:spacing w:before="100" w:beforeAutospacing="1" w:after="100" w:afterAutospacing="1"/>
      <w:jc w:val="center"/>
    </w:pPr>
  </w:style>
  <w:style w:type="paragraph" w:customStyle="1" w:styleId="xl145">
    <w:name w:val="xl145"/>
    <w:basedOn w:val="a3"/>
    <w:rsid w:val="00C729A4"/>
    <w:pPr>
      <w:pBdr>
        <w:top w:val="single" w:sz="8" w:space="0" w:color="auto"/>
        <w:left w:val="single" w:sz="8" w:space="0" w:color="auto"/>
        <w:bottom w:val="single" w:sz="8" w:space="0" w:color="auto"/>
        <w:right w:val="single" w:sz="4" w:space="0" w:color="auto"/>
      </w:pBdr>
      <w:spacing w:before="100" w:beforeAutospacing="1" w:after="100" w:afterAutospacing="1"/>
    </w:pPr>
  </w:style>
  <w:style w:type="paragraph" w:customStyle="1" w:styleId="xl146">
    <w:name w:val="xl146"/>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47">
    <w:name w:val="xl147"/>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148">
    <w:name w:val="xl148"/>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49">
    <w:name w:val="xl149"/>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50">
    <w:name w:val="xl150"/>
    <w:basedOn w:val="a3"/>
    <w:rsid w:val="00C729A4"/>
    <w:pPr>
      <w:pBdr>
        <w:top w:val="single" w:sz="8" w:space="0" w:color="auto"/>
        <w:left w:val="single" w:sz="4" w:space="0" w:color="auto"/>
        <w:bottom w:val="single" w:sz="8" w:space="0" w:color="auto"/>
        <w:right w:val="single" w:sz="8" w:space="0" w:color="auto"/>
      </w:pBdr>
      <w:spacing w:before="100" w:beforeAutospacing="1" w:after="100" w:afterAutospacing="1"/>
    </w:pPr>
  </w:style>
  <w:style w:type="paragraph" w:customStyle="1" w:styleId="xl151">
    <w:name w:val="xl151"/>
    <w:basedOn w:val="a3"/>
    <w:rsid w:val="00C729A4"/>
    <w:pPr>
      <w:pBdr>
        <w:bottom w:val="single" w:sz="8" w:space="0" w:color="auto"/>
        <w:right w:val="single" w:sz="8" w:space="0" w:color="auto"/>
      </w:pBdr>
      <w:shd w:val="clear" w:color="000000" w:fill="FFFF99"/>
      <w:spacing w:before="100" w:beforeAutospacing="1" w:after="100" w:afterAutospacing="1"/>
      <w:jc w:val="center"/>
      <w:textAlignment w:val="center"/>
    </w:pPr>
    <w:rPr>
      <w:color w:val="000000"/>
    </w:rPr>
  </w:style>
  <w:style w:type="paragraph" w:customStyle="1" w:styleId="xl152">
    <w:name w:val="xl152"/>
    <w:basedOn w:val="a3"/>
    <w:rsid w:val="00C729A4"/>
    <w:pPr>
      <w:shd w:val="clear" w:color="000000" w:fill="FFFF99"/>
      <w:spacing w:before="100" w:beforeAutospacing="1" w:after="100" w:afterAutospacing="1"/>
    </w:pPr>
  </w:style>
  <w:style w:type="paragraph" w:customStyle="1" w:styleId="xl153">
    <w:name w:val="xl153"/>
    <w:basedOn w:val="a3"/>
    <w:rsid w:val="00C729A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style>
  <w:style w:type="paragraph" w:customStyle="1" w:styleId="xl154">
    <w:name w:val="xl154"/>
    <w:basedOn w:val="a3"/>
    <w:rsid w:val="00C729A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155">
    <w:name w:val="xl155"/>
    <w:basedOn w:val="a3"/>
    <w:rsid w:val="00C729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style>
  <w:style w:type="paragraph" w:customStyle="1" w:styleId="xl156">
    <w:name w:val="xl156"/>
    <w:basedOn w:val="a3"/>
    <w:rsid w:val="00C729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pPr>
  </w:style>
  <w:style w:type="paragraph" w:customStyle="1" w:styleId="xl157">
    <w:name w:val="xl157"/>
    <w:basedOn w:val="a3"/>
    <w:rsid w:val="00C729A4"/>
    <w:pPr>
      <w:pBdr>
        <w:top w:val="single" w:sz="4" w:space="0" w:color="auto"/>
        <w:left w:val="single" w:sz="4" w:space="0" w:color="auto"/>
        <w:right w:val="single" w:sz="4" w:space="0" w:color="auto"/>
      </w:pBdr>
      <w:shd w:val="clear" w:color="000000" w:fill="FFFF99"/>
      <w:spacing w:before="100" w:beforeAutospacing="1" w:after="100" w:afterAutospacing="1"/>
      <w:jc w:val="center"/>
    </w:pPr>
  </w:style>
  <w:style w:type="paragraph" w:customStyle="1" w:styleId="xl158">
    <w:name w:val="xl158"/>
    <w:basedOn w:val="a3"/>
    <w:rsid w:val="00C729A4"/>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pPr>
  </w:style>
  <w:style w:type="paragraph" w:customStyle="1" w:styleId="xl159">
    <w:name w:val="xl159"/>
    <w:basedOn w:val="a3"/>
    <w:rsid w:val="00C729A4"/>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160">
    <w:name w:val="xl160"/>
    <w:basedOn w:val="a3"/>
    <w:rsid w:val="00C729A4"/>
    <w:pPr>
      <w:pBdr>
        <w:left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161">
    <w:name w:val="xl161"/>
    <w:basedOn w:val="a3"/>
    <w:rsid w:val="00C729A4"/>
    <w:pPr>
      <w:pBdr>
        <w:top w:val="single" w:sz="8" w:space="0" w:color="auto"/>
        <w:left w:val="single" w:sz="8" w:space="0" w:color="auto"/>
      </w:pBdr>
      <w:spacing w:before="100" w:beforeAutospacing="1" w:after="100" w:afterAutospacing="1"/>
      <w:jc w:val="center"/>
      <w:textAlignment w:val="center"/>
    </w:pPr>
    <w:rPr>
      <w:color w:val="000000"/>
    </w:rPr>
  </w:style>
  <w:style w:type="paragraph" w:customStyle="1" w:styleId="xl162">
    <w:name w:val="xl162"/>
    <w:basedOn w:val="a3"/>
    <w:rsid w:val="00C729A4"/>
    <w:pPr>
      <w:pBdr>
        <w:top w:val="single" w:sz="8" w:space="0" w:color="auto"/>
        <w:bottom w:val="single" w:sz="8" w:space="0" w:color="auto"/>
      </w:pBdr>
      <w:spacing w:before="100" w:beforeAutospacing="1" w:after="100" w:afterAutospacing="1"/>
      <w:jc w:val="center"/>
      <w:textAlignment w:val="center"/>
    </w:pPr>
    <w:rPr>
      <w:color w:val="000000"/>
    </w:rPr>
  </w:style>
  <w:style w:type="paragraph" w:customStyle="1" w:styleId="xl163">
    <w:name w:val="xl163"/>
    <w:basedOn w:val="a3"/>
    <w:rsid w:val="00C729A4"/>
    <w:pPr>
      <w:pBdr>
        <w:top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164">
    <w:name w:val="xl164"/>
    <w:basedOn w:val="a3"/>
    <w:rsid w:val="00C729A4"/>
    <w:pPr>
      <w:pBdr>
        <w:top w:val="single" w:sz="8" w:space="0" w:color="auto"/>
        <w:left w:val="single" w:sz="8" w:space="0" w:color="auto"/>
        <w:right w:val="single" w:sz="8" w:space="0" w:color="auto"/>
      </w:pBdr>
      <w:shd w:val="clear" w:color="000000" w:fill="FFFF99"/>
      <w:spacing w:before="100" w:beforeAutospacing="1" w:after="100" w:afterAutospacing="1"/>
      <w:jc w:val="center"/>
      <w:textAlignment w:val="center"/>
    </w:pPr>
    <w:rPr>
      <w:color w:val="000000"/>
    </w:rPr>
  </w:style>
  <w:style w:type="paragraph" w:customStyle="1" w:styleId="xl165">
    <w:name w:val="xl165"/>
    <w:basedOn w:val="a3"/>
    <w:rsid w:val="00C729A4"/>
    <w:pPr>
      <w:pBdr>
        <w:left w:val="single" w:sz="8" w:space="0" w:color="auto"/>
        <w:right w:val="single" w:sz="8" w:space="0" w:color="auto"/>
      </w:pBdr>
      <w:shd w:val="clear" w:color="000000" w:fill="FFFF99"/>
      <w:spacing w:before="100" w:beforeAutospacing="1" w:after="100" w:afterAutospacing="1"/>
      <w:jc w:val="center"/>
      <w:textAlignment w:val="center"/>
    </w:pPr>
    <w:rPr>
      <w:color w:val="000000"/>
    </w:rPr>
  </w:style>
  <w:style w:type="paragraph" w:customStyle="1" w:styleId="xl166">
    <w:name w:val="xl166"/>
    <w:basedOn w:val="a3"/>
    <w:rsid w:val="00C729A4"/>
    <w:pPr>
      <w:pBdr>
        <w:left w:val="single" w:sz="8" w:space="0" w:color="auto"/>
        <w:bottom w:val="single" w:sz="8" w:space="0" w:color="auto"/>
        <w:right w:val="single" w:sz="8" w:space="0" w:color="auto"/>
      </w:pBdr>
      <w:shd w:val="clear" w:color="000000" w:fill="FFFF99"/>
      <w:spacing w:before="100" w:beforeAutospacing="1" w:after="100" w:afterAutospacing="1"/>
      <w:jc w:val="center"/>
      <w:textAlignment w:val="center"/>
    </w:pPr>
    <w:rPr>
      <w:color w:val="000000"/>
    </w:rPr>
  </w:style>
  <w:style w:type="paragraph" w:customStyle="1" w:styleId="xl167">
    <w:name w:val="xl167"/>
    <w:basedOn w:val="a3"/>
    <w:rsid w:val="00C729A4"/>
    <w:pPr>
      <w:pBdr>
        <w:top w:val="single" w:sz="8" w:space="0" w:color="auto"/>
        <w:left w:val="single" w:sz="8" w:space="0" w:color="auto"/>
        <w:right w:val="single" w:sz="8" w:space="0" w:color="auto"/>
      </w:pBdr>
      <w:spacing w:before="100" w:beforeAutospacing="1" w:after="100" w:afterAutospacing="1"/>
      <w:textAlignment w:val="center"/>
    </w:pPr>
    <w:rPr>
      <w:color w:val="000000"/>
    </w:rPr>
  </w:style>
  <w:style w:type="paragraph" w:customStyle="1" w:styleId="xl168">
    <w:name w:val="xl168"/>
    <w:basedOn w:val="a3"/>
    <w:rsid w:val="00C729A4"/>
    <w:pPr>
      <w:pBdr>
        <w:left w:val="single" w:sz="8" w:space="0" w:color="auto"/>
        <w:right w:val="single" w:sz="8" w:space="0" w:color="auto"/>
      </w:pBdr>
      <w:spacing w:before="100" w:beforeAutospacing="1" w:after="100" w:afterAutospacing="1"/>
      <w:textAlignment w:val="center"/>
    </w:pPr>
    <w:rPr>
      <w:color w:val="000000"/>
    </w:rPr>
  </w:style>
  <w:style w:type="paragraph" w:customStyle="1" w:styleId="xl169">
    <w:name w:val="xl169"/>
    <w:basedOn w:val="a3"/>
    <w:rsid w:val="00C729A4"/>
    <w:pPr>
      <w:pBdr>
        <w:left w:val="single" w:sz="8" w:space="0" w:color="auto"/>
        <w:bottom w:val="single" w:sz="8" w:space="0" w:color="auto"/>
        <w:right w:val="single" w:sz="8" w:space="0" w:color="auto"/>
      </w:pBdr>
      <w:spacing w:before="100" w:beforeAutospacing="1" w:after="100" w:afterAutospacing="1"/>
      <w:textAlignment w:val="center"/>
    </w:pPr>
    <w:rPr>
      <w:color w:val="000000"/>
    </w:rPr>
  </w:style>
  <w:style w:type="paragraph" w:styleId="afffd">
    <w:name w:val="Revision"/>
    <w:hidden/>
    <w:uiPriority w:val="99"/>
    <w:semiHidden/>
    <w:rsid w:val="00C729A4"/>
    <w:rPr>
      <w:rFonts w:eastAsia="Times New Roman"/>
      <w:sz w:val="22"/>
      <w:szCs w:val="22"/>
    </w:rPr>
  </w:style>
  <w:style w:type="character" w:customStyle="1" w:styleId="2c">
    <w:name w:val="Основной текст2"/>
    <w:rsid w:val="00C729A4"/>
    <w:rPr>
      <w:rFonts w:ascii="Arial Unicode MS" w:eastAsia="Arial Unicode MS" w:hAnsi="Arial Unicode MS" w:cs="Arial Unicode MS"/>
      <w:color w:val="000000"/>
      <w:spacing w:val="0"/>
      <w:w w:val="100"/>
      <w:position w:val="0"/>
      <w:sz w:val="23"/>
      <w:szCs w:val="23"/>
      <w:shd w:val="clear" w:color="auto" w:fill="FFFFFF"/>
      <w:lang w:val="ru-RU" w:eastAsia="ru-RU" w:bidi="ru-RU"/>
    </w:rPr>
  </w:style>
  <w:style w:type="character" w:customStyle="1" w:styleId="afffe">
    <w:name w:val="Основной текст_"/>
    <w:link w:val="73"/>
    <w:rsid w:val="00C729A4"/>
    <w:rPr>
      <w:rFonts w:ascii="Arial Unicode MS" w:eastAsia="Arial Unicode MS" w:hAnsi="Arial Unicode MS" w:cs="Arial Unicode MS"/>
      <w:sz w:val="23"/>
      <w:szCs w:val="23"/>
      <w:shd w:val="clear" w:color="auto" w:fill="FFFFFF"/>
    </w:rPr>
  </w:style>
  <w:style w:type="paragraph" w:customStyle="1" w:styleId="73">
    <w:name w:val="Основной текст7"/>
    <w:basedOn w:val="a3"/>
    <w:link w:val="afffe"/>
    <w:rsid w:val="00C729A4"/>
    <w:pPr>
      <w:widowControl w:val="0"/>
      <w:shd w:val="clear" w:color="auto" w:fill="FFFFFF"/>
      <w:spacing w:after="1920" w:line="274" w:lineRule="exact"/>
      <w:ind w:hanging="360"/>
      <w:jc w:val="right"/>
    </w:pPr>
    <w:rPr>
      <w:rFonts w:ascii="Arial Unicode MS" w:eastAsia="Arial Unicode MS" w:hAnsi="Arial Unicode MS"/>
      <w:sz w:val="23"/>
      <w:szCs w:val="23"/>
    </w:rPr>
  </w:style>
  <w:style w:type="character" w:customStyle="1" w:styleId="290">
    <w:name w:val="Основной текст (29)_"/>
    <w:link w:val="291"/>
    <w:uiPriority w:val="99"/>
    <w:locked/>
    <w:rsid w:val="00C729A4"/>
    <w:rPr>
      <w:sz w:val="19"/>
      <w:szCs w:val="19"/>
      <w:shd w:val="clear" w:color="auto" w:fill="FFFFFF"/>
    </w:rPr>
  </w:style>
  <w:style w:type="paragraph" w:customStyle="1" w:styleId="291">
    <w:name w:val="Основной текст (29)"/>
    <w:basedOn w:val="a3"/>
    <w:link w:val="290"/>
    <w:uiPriority w:val="99"/>
    <w:rsid w:val="00C729A4"/>
    <w:pPr>
      <w:shd w:val="clear" w:color="auto" w:fill="FFFFFF"/>
      <w:spacing w:line="240" w:lineRule="atLeast"/>
    </w:pPr>
    <w:rPr>
      <w:rFonts w:ascii="Calibri" w:hAnsi="Calibri"/>
      <w:sz w:val="19"/>
      <w:szCs w:val="19"/>
      <w:shd w:val="clear" w:color="auto" w:fill="FFFFFF"/>
    </w:rPr>
  </w:style>
  <w:style w:type="paragraph" w:customStyle="1" w:styleId="2d">
    <w:name w:val="Абзац списка2"/>
    <w:basedOn w:val="a3"/>
    <w:rsid w:val="00C729A4"/>
    <w:pPr>
      <w:widowControl w:val="0"/>
      <w:adjustRightInd w:val="0"/>
      <w:spacing w:before="120" w:after="120"/>
      <w:textAlignment w:val="baseline"/>
    </w:pPr>
    <w:rPr>
      <w:spacing w:val="-5"/>
      <w:sz w:val="28"/>
    </w:rPr>
  </w:style>
  <w:style w:type="character" w:customStyle="1" w:styleId="affff">
    <w:name w:val="Колонтитул_"/>
    <w:link w:val="affff0"/>
    <w:rsid w:val="00C729A4"/>
    <w:rPr>
      <w:rFonts w:ascii="Arial Narrow" w:eastAsia="Arial Narrow" w:hAnsi="Arial Narrow" w:cs="Arial Narrow"/>
      <w:b/>
      <w:bCs/>
      <w:sz w:val="15"/>
      <w:szCs w:val="15"/>
      <w:shd w:val="clear" w:color="auto" w:fill="FFFFFF"/>
    </w:rPr>
  </w:style>
  <w:style w:type="paragraph" w:customStyle="1" w:styleId="affff0">
    <w:name w:val="Колонтитул"/>
    <w:basedOn w:val="a3"/>
    <w:link w:val="affff"/>
    <w:rsid w:val="00C729A4"/>
    <w:pPr>
      <w:widowControl w:val="0"/>
      <w:shd w:val="clear" w:color="auto" w:fill="FFFFFF"/>
      <w:spacing w:line="0" w:lineRule="atLeast"/>
    </w:pPr>
    <w:rPr>
      <w:rFonts w:ascii="Arial Narrow" w:eastAsia="Arial Narrow" w:hAnsi="Arial Narrow"/>
      <w:b/>
      <w:bCs/>
      <w:sz w:val="15"/>
      <w:szCs w:val="15"/>
    </w:rPr>
  </w:style>
  <w:style w:type="character" w:customStyle="1" w:styleId="affff1">
    <w:name w:val="Подпись к таблице_"/>
    <w:link w:val="affff2"/>
    <w:rsid w:val="00C729A4"/>
    <w:rPr>
      <w:rFonts w:ascii="Arial Narrow" w:eastAsia="Arial Narrow" w:hAnsi="Arial Narrow" w:cs="Arial Narrow"/>
      <w:b/>
      <w:bCs/>
      <w:sz w:val="17"/>
      <w:szCs w:val="17"/>
      <w:shd w:val="clear" w:color="auto" w:fill="FFFFFF"/>
    </w:rPr>
  </w:style>
  <w:style w:type="paragraph" w:customStyle="1" w:styleId="affff2">
    <w:name w:val="Подпись к таблице"/>
    <w:basedOn w:val="a3"/>
    <w:link w:val="affff1"/>
    <w:rsid w:val="00C729A4"/>
    <w:pPr>
      <w:widowControl w:val="0"/>
      <w:shd w:val="clear" w:color="auto" w:fill="FFFFFF"/>
      <w:spacing w:line="0" w:lineRule="atLeast"/>
    </w:pPr>
    <w:rPr>
      <w:rFonts w:ascii="Arial Narrow" w:eastAsia="Arial Narrow" w:hAnsi="Arial Narrow"/>
      <w:b/>
      <w:bCs/>
      <w:sz w:val="17"/>
      <w:szCs w:val="17"/>
    </w:rPr>
  </w:style>
  <w:style w:type="character" w:customStyle="1" w:styleId="8pt">
    <w:name w:val="Основной текст + 8 pt;Полужирный"/>
    <w:rsid w:val="00C729A4"/>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8pt0">
    <w:name w:val="Основной текст + 8 pt"/>
    <w:rsid w:val="00C729A4"/>
    <w:rPr>
      <w:rFonts w:ascii="Arial" w:eastAsia="Arial" w:hAnsi="Arial" w:cs="Arial"/>
      <w:b w:val="0"/>
      <w:bCs w:val="0"/>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36">
    <w:name w:val="Основной текст3"/>
    <w:basedOn w:val="a3"/>
    <w:rsid w:val="00C729A4"/>
    <w:pPr>
      <w:widowControl w:val="0"/>
      <w:shd w:val="clear" w:color="auto" w:fill="FFFFFF"/>
      <w:spacing w:before="3060" w:line="0" w:lineRule="atLeast"/>
      <w:ind w:hanging="360"/>
      <w:jc w:val="center"/>
    </w:pPr>
    <w:rPr>
      <w:rFonts w:ascii="Arial" w:eastAsia="Arial" w:hAnsi="Arial" w:cs="Arial"/>
      <w:color w:val="000000"/>
      <w:sz w:val="22"/>
      <w:lang w:bidi="ru-RU"/>
    </w:rPr>
  </w:style>
  <w:style w:type="character" w:customStyle="1" w:styleId="44">
    <w:name w:val="Основной текст (4)_"/>
    <w:link w:val="45"/>
    <w:rsid w:val="00C729A4"/>
    <w:rPr>
      <w:rFonts w:ascii="Arial Narrow" w:eastAsia="Arial Narrow" w:hAnsi="Arial Narrow" w:cs="Arial Narrow"/>
      <w:b/>
      <w:bCs/>
      <w:sz w:val="15"/>
      <w:szCs w:val="15"/>
      <w:shd w:val="clear" w:color="auto" w:fill="FFFFFF"/>
    </w:rPr>
  </w:style>
  <w:style w:type="paragraph" w:customStyle="1" w:styleId="45">
    <w:name w:val="Основной текст (4)"/>
    <w:basedOn w:val="a3"/>
    <w:link w:val="44"/>
    <w:rsid w:val="00C729A4"/>
    <w:pPr>
      <w:widowControl w:val="0"/>
      <w:shd w:val="clear" w:color="auto" w:fill="FFFFFF"/>
      <w:spacing w:after="180" w:line="0" w:lineRule="atLeast"/>
      <w:jc w:val="center"/>
    </w:pPr>
    <w:rPr>
      <w:rFonts w:ascii="Arial Narrow" w:eastAsia="Arial Narrow" w:hAnsi="Arial Narrow"/>
      <w:b/>
      <w:bCs/>
      <w:sz w:val="15"/>
      <w:szCs w:val="15"/>
    </w:rPr>
  </w:style>
  <w:style w:type="paragraph" w:customStyle="1" w:styleId="1f4">
    <w:name w:val="Стиль1"/>
    <w:basedOn w:val="21"/>
    <w:link w:val="1f5"/>
    <w:qFormat/>
    <w:rsid w:val="00C729A4"/>
    <w:pPr>
      <w:keepNext w:val="0"/>
      <w:keepLines w:val="0"/>
      <w:widowControl w:val="0"/>
      <w:numPr>
        <w:ilvl w:val="1"/>
      </w:numPr>
      <w:tabs>
        <w:tab w:val="left" w:pos="-142"/>
        <w:tab w:val="left" w:pos="426"/>
      </w:tabs>
      <w:suppressAutoHyphens/>
      <w:spacing w:before="0"/>
      <w:ind w:left="576" w:hanging="576"/>
      <w:textAlignment w:val="baseline"/>
    </w:pPr>
    <w:rPr>
      <w:bCs w:val="0"/>
      <w:sz w:val="28"/>
      <w:szCs w:val="28"/>
    </w:rPr>
  </w:style>
  <w:style w:type="character" w:customStyle="1" w:styleId="2e">
    <w:name w:val="Основной текст (2)"/>
    <w:rsid w:val="00C729A4"/>
    <w:rPr>
      <w:rFonts w:ascii="Arial" w:eastAsia="Arial" w:hAnsi="Arial" w:cs="Arial"/>
      <w:b/>
      <w:bCs/>
      <w:i w:val="0"/>
      <w:iCs w:val="0"/>
      <w:smallCaps w:val="0"/>
      <w:strike w:val="0"/>
      <w:color w:val="000000"/>
      <w:spacing w:val="0"/>
      <w:w w:val="100"/>
      <w:position w:val="0"/>
      <w:sz w:val="21"/>
      <w:szCs w:val="21"/>
      <w:u w:val="none"/>
      <w:lang w:val="ru-RU" w:eastAsia="ru-RU" w:bidi="ru-RU"/>
    </w:rPr>
  </w:style>
  <w:style w:type="character" w:customStyle="1" w:styleId="1f5">
    <w:name w:val="Стиль1 Знак"/>
    <w:link w:val="1f4"/>
    <w:rsid w:val="00C729A4"/>
    <w:rPr>
      <w:rFonts w:ascii="Times New Roman" w:eastAsia="Times New Roman" w:hAnsi="Times New Roman"/>
      <w:b/>
      <w:sz w:val="28"/>
      <w:szCs w:val="28"/>
    </w:rPr>
  </w:style>
  <w:style w:type="paragraph" w:customStyle="1" w:styleId="211">
    <w:name w:val="Абзац списка21"/>
    <w:basedOn w:val="a3"/>
    <w:rsid w:val="00C729A4"/>
    <w:pPr>
      <w:widowControl w:val="0"/>
      <w:adjustRightInd w:val="0"/>
      <w:spacing w:before="120" w:after="120"/>
      <w:textAlignment w:val="baseline"/>
    </w:pPr>
    <w:rPr>
      <w:spacing w:val="-5"/>
      <w:sz w:val="28"/>
    </w:rPr>
  </w:style>
  <w:style w:type="character" w:customStyle="1" w:styleId="1f6">
    <w:name w:val="Основной текст1"/>
    <w:rsid w:val="00C729A4"/>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f">
    <w:name w:val="Основной текст (2)_"/>
    <w:uiPriority w:val="99"/>
    <w:rsid w:val="00C729A4"/>
    <w:rPr>
      <w:rFonts w:ascii="Arial" w:eastAsia="Arial" w:hAnsi="Arial" w:cs="Arial"/>
      <w:b/>
      <w:bCs/>
      <w:i w:val="0"/>
      <w:iCs w:val="0"/>
      <w:smallCaps w:val="0"/>
      <w:strike w:val="0"/>
      <w:sz w:val="21"/>
      <w:szCs w:val="21"/>
      <w:u w:val="none"/>
    </w:rPr>
  </w:style>
  <w:style w:type="paragraph" w:customStyle="1" w:styleId="46">
    <w:name w:val="Абзац списка4"/>
    <w:basedOn w:val="a3"/>
    <w:rsid w:val="00C729A4"/>
    <w:pPr>
      <w:widowControl w:val="0"/>
      <w:adjustRightInd w:val="0"/>
      <w:spacing w:before="120" w:after="120"/>
      <w:textAlignment w:val="baseline"/>
    </w:pPr>
    <w:rPr>
      <w:spacing w:val="-5"/>
      <w:sz w:val="28"/>
    </w:rPr>
  </w:style>
  <w:style w:type="paragraph" w:customStyle="1" w:styleId="53">
    <w:name w:val="Абзац списка5"/>
    <w:basedOn w:val="a3"/>
    <w:rsid w:val="00C729A4"/>
    <w:pPr>
      <w:widowControl w:val="0"/>
      <w:adjustRightInd w:val="0"/>
      <w:spacing w:before="120" w:after="120"/>
    </w:pPr>
    <w:rPr>
      <w:spacing w:val="-5"/>
      <w:sz w:val="28"/>
    </w:rPr>
  </w:style>
  <w:style w:type="paragraph" w:customStyle="1" w:styleId="xl107">
    <w:name w:val="xl107"/>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pPr>
    <w:rPr>
      <w:rFonts w:ascii="Arial" w:hAnsi="Arial" w:cs="Arial"/>
      <w:sz w:val="20"/>
      <w:szCs w:val="20"/>
    </w:rPr>
  </w:style>
  <w:style w:type="paragraph" w:customStyle="1" w:styleId="xl108">
    <w:name w:val="xl108"/>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pPr>
    <w:rPr>
      <w:rFonts w:ascii="Arial" w:hAnsi="Arial" w:cs="Arial"/>
      <w:sz w:val="20"/>
      <w:szCs w:val="20"/>
    </w:rPr>
  </w:style>
  <w:style w:type="paragraph" w:customStyle="1" w:styleId="xl109">
    <w:name w:val="xl109"/>
    <w:basedOn w:val="a3"/>
    <w:rsid w:val="00C729A4"/>
    <w:pPr>
      <w:pBdr>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10">
    <w:name w:val="xl110"/>
    <w:basedOn w:val="a3"/>
    <w:rsid w:val="00C729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Arial" w:hAnsi="Arial" w:cs="Arial"/>
      <w:sz w:val="20"/>
      <w:szCs w:val="20"/>
    </w:rPr>
  </w:style>
  <w:style w:type="paragraph" w:customStyle="1" w:styleId="xl111">
    <w:name w:val="xl111"/>
    <w:basedOn w:val="a3"/>
    <w:rsid w:val="00C729A4"/>
    <w:pPr>
      <w:pBdr>
        <w:left w:val="single" w:sz="4" w:space="0" w:color="auto"/>
        <w:bottom w:val="single" w:sz="4" w:space="0" w:color="auto"/>
      </w:pBdr>
      <w:shd w:val="clear" w:color="000000" w:fill="F2DDDC"/>
      <w:spacing w:before="100" w:beforeAutospacing="1" w:after="100" w:afterAutospacing="1"/>
    </w:pPr>
    <w:rPr>
      <w:rFonts w:ascii="Arial" w:hAnsi="Arial" w:cs="Arial"/>
      <w:sz w:val="20"/>
      <w:szCs w:val="20"/>
    </w:rPr>
  </w:style>
  <w:style w:type="paragraph" w:customStyle="1" w:styleId="xl112">
    <w:name w:val="xl112"/>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13">
    <w:name w:val="xl113"/>
    <w:basedOn w:val="a3"/>
    <w:rsid w:val="00C729A4"/>
    <w:pPr>
      <w:pBdr>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14">
    <w:name w:val="xl114"/>
    <w:basedOn w:val="a3"/>
    <w:rsid w:val="00C729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Arial" w:hAnsi="Arial" w:cs="Arial"/>
      <w:sz w:val="20"/>
      <w:szCs w:val="20"/>
    </w:rPr>
  </w:style>
  <w:style w:type="paragraph" w:customStyle="1" w:styleId="xl115">
    <w:name w:val="xl115"/>
    <w:basedOn w:val="a3"/>
    <w:rsid w:val="00C729A4"/>
    <w:pPr>
      <w:pBdr>
        <w:left w:val="single" w:sz="4" w:space="0" w:color="auto"/>
        <w:bottom w:val="single" w:sz="4" w:space="0" w:color="auto"/>
      </w:pBdr>
      <w:shd w:val="clear" w:color="000000" w:fill="F2DDDC"/>
      <w:spacing w:before="100" w:beforeAutospacing="1" w:after="100" w:afterAutospacing="1"/>
    </w:pPr>
    <w:rPr>
      <w:rFonts w:ascii="Arial" w:hAnsi="Arial" w:cs="Arial"/>
      <w:sz w:val="20"/>
      <w:szCs w:val="20"/>
    </w:rPr>
  </w:style>
  <w:style w:type="paragraph" w:customStyle="1" w:styleId="xl116">
    <w:name w:val="xl11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character" w:customStyle="1" w:styleId="37">
    <w:name w:val="Подпись к таблице (3)_"/>
    <w:link w:val="310"/>
    <w:uiPriority w:val="99"/>
    <w:locked/>
    <w:rsid w:val="00C729A4"/>
    <w:rPr>
      <w:sz w:val="23"/>
      <w:szCs w:val="23"/>
      <w:shd w:val="clear" w:color="auto" w:fill="FFFFFF"/>
    </w:rPr>
  </w:style>
  <w:style w:type="paragraph" w:customStyle="1" w:styleId="310">
    <w:name w:val="Подпись к таблице (3)1"/>
    <w:basedOn w:val="a3"/>
    <w:link w:val="37"/>
    <w:uiPriority w:val="99"/>
    <w:rsid w:val="00C729A4"/>
    <w:pPr>
      <w:shd w:val="clear" w:color="auto" w:fill="FFFFFF"/>
      <w:spacing w:line="274" w:lineRule="exact"/>
    </w:pPr>
    <w:rPr>
      <w:rFonts w:ascii="Calibri" w:hAnsi="Calibri"/>
      <w:sz w:val="23"/>
      <w:szCs w:val="23"/>
      <w:shd w:val="clear" w:color="auto" w:fill="FFFFFF"/>
    </w:rPr>
  </w:style>
  <w:style w:type="numbering" w:customStyle="1" w:styleId="54">
    <w:name w:val="Нет списка5"/>
    <w:next w:val="a6"/>
    <w:uiPriority w:val="99"/>
    <w:semiHidden/>
    <w:unhideWhenUsed/>
    <w:rsid w:val="00C729A4"/>
  </w:style>
  <w:style w:type="numbering" w:customStyle="1" w:styleId="111">
    <w:name w:val="Нет списка11"/>
    <w:next w:val="a6"/>
    <w:uiPriority w:val="99"/>
    <w:semiHidden/>
    <w:rsid w:val="00C729A4"/>
  </w:style>
  <w:style w:type="table" w:customStyle="1" w:styleId="47">
    <w:name w:val="Сетка таблицы4"/>
    <w:basedOn w:val="a5"/>
    <w:next w:val="af6"/>
    <w:uiPriority w:val="59"/>
    <w:rsid w:val="00C729A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6"/>
    <w:uiPriority w:val="99"/>
    <w:semiHidden/>
    <w:rsid w:val="00C729A4"/>
  </w:style>
  <w:style w:type="numbering" w:customStyle="1" w:styleId="311">
    <w:name w:val="Нет списка31"/>
    <w:next w:val="a6"/>
    <w:uiPriority w:val="99"/>
    <w:semiHidden/>
    <w:rsid w:val="00C729A4"/>
  </w:style>
  <w:style w:type="numbering" w:customStyle="1" w:styleId="411">
    <w:name w:val="Нет списка41"/>
    <w:next w:val="a6"/>
    <w:uiPriority w:val="99"/>
    <w:semiHidden/>
    <w:rsid w:val="00C729A4"/>
  </w:style>
  <w:style w:type="numbering" w:customStyle="1" w:styleId="511">
    <w:name w:val="Нет списка51"/>
    <w:next w:val="a6"/>
    <w:uiPriority w:val="99"/>
    <w:semiHidden/>
    <w:rsid w:val="00C729A4"/>
  </w:style>
  <w:style w:type="numbering" w:customStyle="1" w:styleId="63">
    <w:name w:val="Нет списка6"/>
    <w:next w:val="a6"/>
    <w:uiPriority w:val="99"/>
    <w:semiHidden/>
    <w:rsid w:val="00C729A4"/>
  </w:style>
  <w:style w:type="table" w:customStyle="1" w:styleId="112">
    <w:name w:val="Сетка таблицы11"/>
    <w:basedOn w:val="a5"/>
    <w:next w:val="af6"/>
    <w:uiPriority w:val="39"/>
    <w:rsid w:val="00C729A4"/>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2">
    <w:name w:val="Сетка таблицы41"/>
    <w:basedOn w:val="a5"/>
    <w:next w:val="af6"/>
    <w:uiPriority w:val="59"/>
    <w:rsid w:val="00C729A4"/>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
    <w:name w:val="Сетка таблицы5"/>
    <w:basedOn w:val="a5"/>
    <w:next w:val="af6"/>
    <w:uiPriority w:val="39"/>
    <w:rsid w:val="00C729A4"/>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
    <w:name w:val="Сетка таблицы6"/>
    <w:basedOn w:val="a5"/>
    <w:next w:val="af6"/>
    <w:uiPriority w:val="59"/>
    <w:rsid w:val="00C729A4"/>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4">
    <w:name w:val="Нет списка7"/>
    <w:next w:val="a6"/>
    <w:uiPriority w:val="99"/>
    <w:semiHidden/>
    <w:unhideWhenUsed/>
    <w:rsid w:val="00C729A4"/>
  </w:style>
  <w:style w:type="numbering" w:customStyle="1" w:styleId="120">
    <w:name w:val="Нет списка12"/>
    <w:next w:val="a6"/>
    <w:uiPriority w:val="99"/>
    <w:semiHidden/>
    <w:rsid w:val="00C729A4"/>
  </w:style>
  <w:style w:type="table" w:customStyle="1" w:styleId="75">
    <w:name w:val="Сетка таблицы7"/>
    <w:basedOn w:val="a5"/>
    <w:next w:val="af6"/>
    <w:uiPriority w:val="59"/>
    <w:rsid w:val="00C729A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Нет списка22"/>
    <w:next w:val="a6"/>
    <w:uiPriority w:val="99"/>
    <w:semiHidden/>
    <w:rsid w:val="00C729A4"/>
  </w:style>
  <w:style w:type="numbering" w:customStyle="1" w:styleId="320">
    <w:name w:val="Нет списка32"/>
    <w:next w:val="a6"/>
    <w:semiHidden/>
    <w:rsid w:val="00C729A4"/>
  </w:style>
  <w:style w:type="numbering" w:customStyle="1" w:styleId="420">
    <w:name w:val="Нет списка42"/>
    <w:next w:val="a6"/>
    <w:semiHidden/>
    <w:rsid w:val="00C729A4"/>
  </w:style>
  <w:style w:type="numbering" w:customStyle="1" w:styleId="520">
    <w:name w:val="Нет списка52"/>
    <w:next w:val="a6"/>
    <w:semiHidden/>
    <w:rsid w:val="00C729A4"/>
  </w:style>
  <w:style w:type="numbering" w:customStyle="1" w:styleId="610">
    <w:name w:val="Нет списка61"/>
    <w:next w:val="a6"/>
    <w:semiHidden/>
    <w:rsid w:val="00C729A4"/>
  </w:style>
  <w:style w:type="table" w:customStyle="1" w:styleId="121">
    <w:name w:val="Сетка таблицы12"/>
    <w:basedOn w:val="a5"/>
    <w:next w:val="af6"/>
    <w:uiPriority w:val="59"/>
    <w:rsid w:val="00C729A4"/>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1">
    <w:name w:val="Сетка таблицы42"/>
    <w:basedOn w:val="a5"/>
    <w:next w:val="af6"/>
    <w:uiPriority w:val="59"/>
    <w:rsid w:val="00C729A4"/>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3">
    <w:name w:val="Нет списка8"/>
    <w:next w:val="a6"/>
    <w:uiPriority w:val="99"/>
    <w:semiHidden/>
    <w:unhideWhenUsed/>
    <w:rsid w:val="00C729A4"/>
  </w:style>
  <w:style w:type="numbering" w:customStyle="1" w:styleId="130">
    <w:name w:val="Нет списка13"/>
    <w:next w:val="a6"/>
    <w:semiHidden/>
    <w:rsid w:val="00C729A4"/>
  </w:style>
  <w:style w:type="table" w:customStyle="1" w:styleId="84">
    <w:name w:val="Сетка таблицы8"/>
    <w:basedOn w:val="a5"/>
    <w:next w:val="af6"/>
    <w:rsid w:val="00C729A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0">
    <w:name w:val="Нет списка23"/>
    <w:next w:val="a6"/>
    <w:semiHidden/>
    <w:rsid w:val="00C729A4"/>
  </w:style>
  <w:style w:type="numbering" w:customStyle="1" w:styleId="330">
    <w:name w:val="Нет списка33"/>
    <w:next w:val="a6"/>
    <w:semiHidden/>
    <w:rsid w:val="00C729A4"/>
  </w:style>
  <w:style w:type="numbering" w:customStyle="1" w:styleId="430">
    <w:name w:val="Нет списка43"/>
    <w:next w:val="a6"/>
    <w:semiHidden/>
    <w:rsid w:val="00C729A4"/>
  </w:style>
  <w:style w:type="numbering" w:customStyle="1" w:styleId="530">
    <w:name w:val="Нет списка53"/>
    <w:next w:val="a6"/>
    <w:semiHidden/>
    <w:rsid w:val="00C729A4"/>
  </w:style>
  <w:style w:type="numbering" w:customStyle="1" w:styleId="620">
    <w:name w:val="Нет списка62"/>
    <w:next w:val="a6"/>
    <w:semiHidden/>
    <w:rsid w:val="00C729A4"/>
  </w:style>
  <w:style w:type="table" w:customStyle="1" w:styleId="131">
    <w:name w:val="Сетка таблицы13"/>
    <w:basedOn w:val="a5"/>
    <w:next w:val="af6"/>
    <w:uiPriority w:val="39"/>
    <w:rsid w:val="00C729A4"/>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
    <w:name w:val="Сетка таблицы43"/>
    <w:basedOn w:val="a5"/>
    <w:next w:val="af6"/>
    <w:uiPriority w:val="59"/>
    <w:rsid w:val="00C729A4"/>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3">
    <w:name w:val="Нет списка9"/>
    <w:next w:val="a6"/>
    <w:uiPriority w:val="99"/>
    <w:semiHidden/>
    <w:unhideWhenUsed/>
    <w:rsid w:val="00C729A4"/>
  </w:style>
  <w:style w:type="numbering" w:customStyle="1" w:styleId="140">
    <w:name w:val="Нет списка14"/>
    <w:next w:val="a6"/>
    <w:semiHidden/>
    <w:rsid w:val="00C729A4"/>
  </w:style>
  <w:style w:type="table" w:customStyle="1" w:styleId="94">
    <w:name w:val="Сетка таблицы9"/>
    <w:basedOn w:val="a5"/>
    <w:next w:val="af6"/>
    <w:rsid w:val="00C729A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0">
    <w:name w:val="Нет списка24"/>
    <w:next w:val="a6"/>
    <w:semiHidden/>
    <w:rsid w:val="00C729A4"/>
  </w:style>
  <w:style w:type="numbering" w:customStyle="1" w:styleId="340">
    <w:name w:val="Нет списка34"/>
    <w:next w:val="a6"/>
    <w:semiHidden/>
    <w:rsid w:val="00C729A4"/>
  </w:style>
  <w:style w:type="numbering" w:customStyle="1" w:styleId="440">
    <w:name w:val="Нет списка44"/>
    <w:next w:val="a6"/>
    <w:semiHidden/>
    <w:rsid w:val="00C729A4"/>
  </w:style>
  <w:style w:type="numbering" w:customStyle="1" w:styleId="540">
    <w:name w:val="Нет списка54"/>
    <w:next w:val="a6"/>
    <w:semiHidden/>
    <w:rsid w:val="00C729A4"/>
  </w:style>
  <w:style w:type="numbering" w:customStyle="1" w:styleId="630">
    <w:name w:val="Нет списка63"/>
    <w:next w:val="a6"/>
    <w:semiHidden/>
    <w:rsid w:val="00C729A4"/>
  </w:style>
  <w:style w:type="table" w:customStyle="1" w:styleId="141">
    <w:name w:val="Сетка таблицы14"/>
    <w:basedOn w:val="a5"/>
    <w:next w:val="af6"/>
    <w:uiPriority w:val="39"/>
    <w:rsid w:val="00C729A4"/>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
    <w:name w:val="Сетка таблицы44"/>
    <w:basedOn w:val="a5"/>
    <w:next w:val="af6"/>
    <w:uiPriority w:val="59"/>
    <w:rsid w:val="00C729A4"/>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
    <w:name w:val="Нет списка10"/>
    <w:next w:val="a6"/>
    <w:uiPriority w:val="99"/>
    <w:semiHidden/>
    <w:unhideWhenUsed/>
    <w:rsid w:val="00C729A4"/>
  </w:style>
  <w:style w:type="numbering" w:customStyle="1" w:styleId="150">
    <w:name w:val="Нет списка15"/>
    <w:next w:val="a6"/>
    <w:semiHidden/>
    <w:rsid w:val="00C729A4"/>
  </w:style>
  <w:style w:type="table" w:customStyle="1" w:styleId="101">
    <w:name w:val="Сетка таблицы10"/>
    <w:basedOn w:val="a5"/>
    <w:next w:val="af6"/>
    <w:rsid w:val="00C729A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0">
    <w:name w:val="Нет списка25"/>
    <w:next w:val="a6"/>
    <w:semiHidden/>
    <w:rsid w:val="00C729A4"/>
  </w:style>
  <w:style w:type="numbering" w:customStyle="1" w:styleId="350">
    <w:name w:val="Нет списка35"/>
    <w:next w:val="a6"/>
    <w:semiHidden/>
    <w:rsid w:val="00C729A4"/>
  </w:style>
  <w:style w:type="numbering" w:customStyle="1" w:styleId="450">
    <w:name w:val="Нет списка45"/>
    <w:next w:val="a6"/>
    <w:semiHidden/>
    <w:rsid w:val="00C729A4"/>
  </w:style>
  <w:style w:type="numbering" w:customStyle="1" w:styleId="550">
    <w:name w:val="Нет списка55"/>
    <w:next w:val="a6"/>
    <w:semiHidden/>
    <w:rsid w:val="00C729A4"/>
  </w:style>
  <w:style w:type="numbering" w:customStyle="1" w:styleId="640">
    <w:name w:val="Нет списка64"/>
    <w:next w:val="a6"/>
    <w:semiHidden/>
    <w:rsid w:val="00C729A4"/>
  </w:style>
  <w:style w:type="table" w:customStyle="1" w:styleId="151">
    <w:name w:val="Сетка таблицы15"/>
    <w:basedOn w:val="a5"/>
    <w:next w:val="af6"/>
    <w:uiPriority w:val="59"/>
    <w:rsid w:val="00C729A4"/>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1">
    <w:name w:val="Сетка таблицы45"/>
    <w:basedOn w:val="a5"/>
    <w:next w:val="af6"/>
    <w:uiPriority w:val="59"/>
    <w:rsid w:val="00C729A4"/>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0">
    <w:name w:val="Нет списка16"/>
    <w:next w:val="a6"/>
    <w:uiPriority w:val="99"/>
    <w:semiHidden/>
    <w:unhideWhenUsed/>
    <w:rsid w:val="00C729A4"/>
  </w:style>
  <w:style w:type="numbering" w:customStyle="1" w:styleId="170">
    <w:name w:val="Нет списка17"/>
    <w:next w:val="a6"/>
    <w:semiHidden/>
    <w:rsid w:val="00C729A4"/>
  </w:style>
  <w:style w:type="table" w:customStyle="1" w:styleId="161">
    <w:name w:val="Сетка таблицы16"/>
    <w:basedOn w:val="a5"/>
    <w:next w:val="af6"/>
    <w:rsid w:val="00C729A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0">
    <w:name w:val="Нет списка26"/>
    <w:next w:val="a6"/>
    <w:semiHidden/>
    <w:rsid w:val="00C729A4"/>
  </w:style>
  <w:style w:type="numbering" w:customStyle="1" w:styleId="360">
    <w:name w:val="Нет списка36"/>
    <w:next w:val="a6"/>
    <w:semiHidden/>
    <w:rsid w:val="00C729A4"/>
  </w:style>
  <w:style w:type="numbering" w:customStyle="1" w:styleId="460">
    <w:name w:val="Нет списка46"/>
    <w:next w:val="a6"/>
    <w:semiHidden/>
    <w:rsid w:val="00C729A4"/>
  </w:style>
  <w:style w:type="numbering" w:customStyle="1" w:styleId="56">
    <w:name w:val="Нет списка56"/>
    <w:next w:val="a6"/>
    <w:semiHidden/>
    <w:rsid w:val="00C729A4"/>
  </w:style>
  <w:style w:type="numbering" w:customStyle="1" w:styleId="65">
    <w:name w:val="Нет списка65"/>
    <w:next w:val="a6"/>
    <w:semiHidden/>
    <w:rsid w:val="00C729A4"/>
  </w:style>
  <w:style w:type="table" w:customStyle="1" w:styleId="171">
    <w:name w:val="Сетка таблицы17"/>
    <w:basedOn w:val="a5"/>
    <w:next w:val="af6"/>
    <w:uiPriority w:val="59"/>
    <w:rsid w:val="00C729A4"/>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1">
    <w:name w:val="Сетка таблицы46"/>
    <w:basedOn w:val="a5"/>
    <w:next w:val="af6"/>
    <w:uiPriority w:val="59"/>
    <w:rsid w:val="00C729A4"/>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0">
    <w:name w:val="Сетка таблицы18"/>
    <w:basedOn w:val="a5"/>
    <w:next w:val="af6"/>
    <w:uiPriority w:val="59"/>
    <w:rsid w:val="00C729A4"/>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1">
    <w:name w:val="Нет списка18"/>
    <w:next w:val="a6"/>
    <w:uiPriority w:val="99"/>
    <w:semiHidden/>
    <w:unhideWhenUsed/>
    <w:rsid w:val="00C729A4"/>
  </w:style>
  <w:style w:type="numbering" w:customStyle="1" w:styleId="190">
    <w:name w:val="Нет списка19"/>
    <w:next w:val="a6"/>
    <w:semiHidden/>
    <w:rsid w:val="00C729A4"/>
  </w:style>
  <w:style w:type="table" w:customStyle="1" w:styleId="191">
    <w:name w:val="Сетка таблицы19"/>
    <w:basedOn w:val="a5"/>
    <w:next w:val="af6"/>
    <w:rsid w:val="00C729A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0">
    <w:name w:val="Нет списка27"/>
    <w:next w:val="a6"/>
    <w:semiHidden/>
    <w:rsid w:val="00C729A4"/>
  </w:style>
  <w:style w:type="numbering" w:customStyle="1" w:styleId="370">
    <w:name w:val="Нет списка37"/>
    <w:next w:val="a6"/>
    <w:semiHidden/>
    <w:rsid w:val="00C729A4"/>
  </w:style>
  <w:style w:type="numbering" w:customStyle="1" w:styleId="470">
    <w:name w:val="Нет списка47"/>
    <w:next w:val="a6"/>
    <w:semiHidden/>
    <w:rsid w:val="00C729A4"/>
  </w:style>
  <w:style w:type="numbering" w:customStyle="1" w:styleId="57">
    <w:name w:val="Нет списка57"/>
    <w:next w:val="a6"/>
    <w:semiHidden/>
    <w:rsid w:val="00C729A4"/>
  </w:style>
  <w:style w:type="numbering" w:customStyle="1" w:styleId="66">
    <w:name w:val="Нет списка66"/>
    <w:next w:val="a6"/>
    <w:semiHidden/>
    <w:rsid w:val="00C729A4"/>
  </w:style>
  <w:style w:type="table" w:customStyle="1" w:styleId="1100">
    <w:name w:val="Сетка таблицы110"/>
    <w:basedOn w:val="a5"/>
    <w:next w:val="af6"/>
    <w:uiPriority w:val="59"/>
    <w:rsid w:val="00C729A4"/>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71">
    <w:name w:val="Сетка таблицы47"/>
    <w:basedOn w:val="a5"/>
    <w:next w:val="af6"/>
    <w:uiPriority w:val="59"/>
    <w:rsid w:val="00C729A4"/>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0">
    <w:name w:val="Нет списка20"/>
    <w:next w:val="a6"/>
    <w:uiPriority w:val="99"/>
    <w:semiHidden/>
    <w:unhideWhenUsed/>
    <w:rsid w:val="00C729A4"/>
  </w:style>
  <w:style w:type="numbering" w:customStyle="1" w:styleId="1101">
    <w:name w:val="Нет списка110"/>
    <w:next w:val="a6"/>
    <w:semiHidden/>
    <w:rsid w:val="00C729A4"/>
  </w:style>
  <w:style w:type="table" w:customStyle="1" w:styleId="201">
    <w:name w:val="Сетка таблицы20"/>
    <w:basedOn w:val="a5"/>
    <w:next w:val="af6"/>
    <w:rsid w:val="00C729A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0">
    <w:name w:val="Нет списка28"/>
    <w:next w:val="a6"/>
    <w:semiHidden/>
    <w:rsid w:val="00C729A4"/>
  </w:style>
  <w:style w:type="numbering" w:customStyle="1" w:styleId="38">
    <w:name w:val="Нет списка38"/>
    <w:next w:val="a6"/>
    <w:semiHidden/>
    <w:rsid w:val="00C729A4"/>
  </w:style>
  <w:style w:type="numbering" w:customStyle="1" w:styleId="48">
    <w:name w:val="Нет списка48"/>
    <w:next w:val="a6"/>
    <w:semiHidden/>
    <w:rsid w:val="00C729A4"/>
  </w:style>
  <w:style w:type="numbering" w:customStyle="1" w:styleId="58">
    <w:name w:val="Нет списка58"/>
    <w:next w:val="a6"/>
    <w:semiHidden/>
    <w:rsid w:val="00C729A4"/>
  </w:style>
  <w:style w:type="numbering" w:customStyle="1" w:styleId="67">
    <w:name w:val="Нет списка67"/>
    <w:next w:val="a6"/>
    <w:semiHidden/>
    <w:rsid w:val="00C729A4"/>
  </w:style>
  <w:style w:type="table" w:customStyle="1" w:styleId="1110">
    <w:name w:val="Сетка таблицы111"/>
    <w:basedOn w:val="a5"/>
    <w:next w:val="af6"/>
    <w:uiPriority w:val="39"/>
    <w:rsid w:val="00C729A4"/>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80">
    <w:name w:val="Сетка таблицы48"/>
    <w:basedOn w:val="a5"/>
    <w:next w:val="af6"/>
    <w:uiPriority w:val="59"/>
    <w:rsid w:val="00C729A4"/>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92">
    <w:name w:val="Нет списка29"/>
    <w:next w:val="a6"/>
    <w:uiPriority w:val="99"/>
    <w:semiHidden/>
    <w:unhideWhenUsed/>
    <w:rsid w:val="00C729A4"/>
  </w:style>
  <w:style w:type="numbering" w:customStyle="1" w:styleId="1111">
    <w:name w:val="Нет списка111"/>
    <w:next w:val="a6"/>
    <w:uiPriority w:val="99"/>
    <w:semiHidden/>
    <w:rsid w:val="00C729A4"/>
  </w:style>
  <w:style w:type="table" w:customStyle="1" w:styleId="213">
    <w:name w:val="Сетка таблицы21"/>
    <w:basedOn w:val="a5"/>
    <w:next w:val="af6"/>
    <w:uiPriority w:val="39"/>
    <w:rsid w:val="00C729A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0">
    <w:name w:val="Нет списка210"/>
    <w:next w:val="a6"/>
    <w:semiHidden/>
    <w:rsid w:val="00C729A4"/>
  </w:style>
  <w:style w:type="numbering" w:customStyle="1" w:styleId="39">
    <w:name w:val="Нет списка39"/>
    <w:next w:val="a6"/>
    <w:semiHidden/>
    <w:rsid w:val="00C729A4"/>
  </w:style>
  <w:style w:type="numbering" w:customStyle="1" w:styleId="49">
    <w:name w:val="Нет списка49"/>
    <w:next w:val="a6"/>
    <w:semiHidden/>
    <w:rsid w:val="00C729A4"/>
  </w:style>
  <w:style w:type="numbering" w:customStyle="1" w:styleId="59">
    <w:name w:val="Нет списка59"/>
    <w:next w:val="a6"/>
    <w:semiHidden/>
    <w:rsid w:val="00C729A4"/>
  </w:style>
  <w:style w:type="numbering" w:customStyle="1" w:styleId="68">
    <w:name w:val="Нет списка68"/>
    <w:next w:val="a6"/>
    <w:semiHidden/>
    <w:rsid w:val="00C729A4"/>
  </w:style>
  <w:style w:type="table" w:customStyle="1" w:styleId="1120">
    <w:name w:val="Сетка таблицы112"/>
    <w:basedOn w:val="a5"/>
    <w:next w:val="af6"/>
    <w:uiPriority w:val="39"/>
    <w:rsid w:val="00C729A4"/>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90">
    <w:name w:val="Сетка таблицы49"/>
    <w:basedOn w:val="a5"/>
    <w:next w:val="af6"/>
    <w:uiPriority w:val="59"/>
    <w:rsid w:val="00C729A4"/>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1">
    <w:name w:val="Сетка таблицы27"/>
    <w:basedOn w:val="a5"/>
    <w:next w:val="af6"/>
    <w:uiPriority w:val="59"/>
    <w:rsid w:val="00C729A4"/>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3"/>
    <w:link w:val="ListParagraph10"/>
    <w:qFormat/>
    <w:rsid w:val="00C729A4"/>
    <w:pPr>
      <w:widowControl w:val="0"/>
    </w:pPr>
    <w:rPr>
      <w:rFonts w:ascii="Calibri" w:hAnsi="Calibri"/>
      <w:sz w:val="22"/>
      <w:lang w:val="en-US"/>
    </w:rPr>
  </w:style>
  <w:style w:type="character" w:styleId="affff3">
    <w:name w:val="Placeholder Text"/>
    <w:uiPriority w:val="99"/>
    <w:semiHidden/>
    <w:rsid w:val="00C729A4"/>
    <w:rPr>
      <w:color w:val="808080"/>
    </w:rPr>
  </w:style>
  <w:style w:type="table" w:customStyle="1" w:styleId="221">
    <w:name w:val="Сетка таблицы22"/>
    <w:basedOn w:val="a5"/>
    <w:next w:val="af6"/>
    <w:uiPriority w:val="39"/>
    <w:rsid w:val="00C729A4"/>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5pt">
    <w:name w:val="Основной текст + 8;5 pt;Полужирный;Курсив"/>
    <w:rsid w:val="00C729A4"/>
    <w:rPr>
      <w:rFonts w:ascii="Arial" w:eastAsia="Arial" w:hAnsi="Arial" w:cs="Arial"/>
      <w:b/>
      <w:bCs/>
      <w:i/>
      <w:iCs/>
      <w:color w:val="000000"/>
      <w:spacing w:val="0"/>
      <w:w w:val="100"/>
      <w:position w:val="0"/>
      <w:sz w:val="17"/>
      <w:szCs w:val="17"/>
      <w:shd w:val="clear" w:color="auto" w:fill="FFFFFF"/>
      <w:lang w:val="ru-RU" w:eastAsia="ru-RU" w:bidi="ru-RU"/>
    </w:rPr>
  </w:style>
  <w:style w:type="character" w:customStyle="1" w:styleId="85pt0">
    <w:name w:val="Основной текст + 8;5 pt"/>
    <w:rsid w:val="00C729A4"/>
    <w:rPr>
      <w:rFonts w:ascii="Arial" w:eastAsia="Arial" w:hAnsi="Arial" w:cs="Arial"/>
      <w:color w:val="000000"/>
      <w:spacing w:val="0"/>
      <w:w w:val="100"/>
      <w:position w:val="0"/>
      <w:sz w:val="17"/>
      <w:szCs w:val="17"/>
      <w:shd w:val="clear" w:color="auto" w:fill="FFFFFF"/>
      <w:lang w:val="ru-RU" w:eastAsia="ru-RU" w:bidi="ru-RU"/>
    </w:rPr>
  </w:style>
  <w:style w:type="character" w:customStyle="1" w:styleId="241">
    <w:name w:val="Основной текст (24)_"/>
    <w:link w:val="242"/>
    <w:rsid w:val="00C729A4"/>
    <w:rPr>
      <w:rFonts w:ascii="Arial" w:eastAsia="Arial" w:hAnsi="Arial" w:cs="Arial"/>
      <w:b/>
      <w:bCs/>
      <w:sz w:val="23"/>
      <w:szCs w:val="23"/>
      <w:shd w:val="clear" w:color="auto" w:fill="FFFFFF"/>
    </w:rPr>
  </w:style>
  <w:style w:type="paragraph" w:customStyle="1" w:styleId="242">
    <w:name w:val="Основной текст (24)"/>
    <w:basedOn w:val="a3"/>
    <w:link w:val="241"/>
    <w:rsid w:val="00C729A4"/>
    <w:pPr>
      <w:widowControl w:val="0"/>
      <w:shd w:val="clear" w:color="auto" w:fill="FFFFFF"/>
      <w:spacing w:line="0" w:lineRule="atLeast"/>
      <w:ind w:hanging="360"/>
    </w:pPr>
    <w:rPr>
      <w:rFonts w:ascii="Arial" w:eastAsia="Arial" w:hAnsi="Arial"/>
      <w:b/>
      <w:bCs/>
      <w:sz w:val="23"/>
      <w:szCs w:val="23"/>
    </w:rPr>
  </w:style>
  <w:style w:type="character" w:customStyle="1" w:styleId="69">
    <w:name w:val="Основной текст (6)_"/>
    <w:link w:val="6a"/>
    <w:rsid w:val="00C729A4"/>
    <w:rPr>
      <w:rFonts w:ascii="Arial" w:eastAsia="Arial" w:hAnsi="Arial" w:cs="Arial"/>
      <w:b/>
      <w:bCs/>
      <w:shd w:val="clear" w:color="auto" w:fill="FFFFFF"/>
    </w:rPr>
  </w:style>
  <w:style w:type="paragraph" w:customStyle="1" w:styleId="6a">
    <w:name w:val="Основной текст (6)"/>
    <w:basedOn w:val="a3"/>
    <w:link w:val="69"/>
    <w:rsid w:val="00C729A4"/>
    <w:pPr>
      <w:widowControl w:val="0"/>
      <w:shd w:val="clear" w:color="auto" w:fill="FFFFFF"/>
      <w:spacing w:before="480" w:after="360" w:line="274" w:lineRule="exact"/>
      <w:ind w:hanging="1140"/>
    </w:pPr>
    <w:rPr>
      <w:rFonts w:ascii="Arial" w:eastAsia="Arial" w:hAnsi="Arial"/>
      <w:b/>
      <w:bCs/>
      <w:sz w:val="20"/>
      <w:szCs w:val="20"/>
    </w:rPr>
  </w:style>
  <w:style w:type="character" w:customStyle="1" w:styleId="85pt1">
    <w:name w:val="Основной текст + 8;5 pt;Полужирный"/>
    <w:rsid w:val="00C729A4"/>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8pt1">
    <w:name w:val="Основной текст + 8 pt;Курсив"/>
    <w:rsid w:val="00C729A4"/>
    <w:rPr>
      <w:rFonts w:ascii="Arial" w:eastAsia="Arial" w:hAnsi="Arial" w:cs="Arial"/>
      <w:b w:val="0"/>
      <w:bCs w:val="0"/>
      <w:i/>
      <w:iCs/>
      <w:smallCaps w:val="0"/>
      <w:strike w:val="0"/>
      <w:color w:val="000000"/>
      <w:spacing w:val="0"/>
      <w:w w:val="100"/>
      <w:position w:val="0"/>
      <w:sz w:val="16"/>
      <w:szCs w:val="16"/>
      <w:u w:val="none"/>
      <w:shd w:val="clear" w:color="auto" w:fill="FFFFFF"/>
      <w:lang w:val="ru-RU" w:eastAsia="ru-RU" w:bidi="ru-RU"/>
    </w:rPr>
  </w:style>
  <w:style w:type="character" w:customStyle="1" w:styleId="Garamond12pt">
    <w:name w:val="Основной текст + Garamond;12 pt;Полужирный;Курсив"/>
    <w:rsid w:val="00C729A4"/>
    <w:rPr>
      <w:rFonts w:ascii="Garamond" w:eastAsia="Garamond" w:hAnsi="Garamond" w:cs="Garamond"/>
      <w:b/>
      <w:bCs/>
      <w:i/>
      <w:iCs/>
      <w:smallCaps w:val="0"/>
      <w:strike w:val="0"/>
      <w:color w:val="000000"/>
      <w:spacing w:val="0"/>
      <w:w w:val="100"/>
      <w:position w:val="0"/>
      <w:sz w:val="24"/>
      <w:szCs w:val="24"/>
      <w:u w:val="none"/>
      <w:shd w:val="clear" w:color="auto" w:fill="FFFFFF"/>
      <w:lang w:val="en-US" w:eastAsia="en-US" w:bidi="en-US"/>
    </w:rPr>
  </w:style>
  <w:style w:type="character" w:customStyle="1" w:styleId="2f0">
    <w:name w:val="Заголовок №2_"/>
    <w:link w:val="2f1"/>
    <w:rsid w:val="00C729A4"/>
    <w:rPr>
      <w:rFonts w:ascii="Arial" w:eastAsia="Arial" w:hAnsi="Arial" w:cs="Arial"/>
      <w:b/>
      <w:bCs/>
      <w:sz w:val="23"/>
      <w:szCs w:val="23"/>
      <w:shd w:val="clear" w:color="auto" w:fill="FFFFFF"/>
    </w:rPr>
  </w:style>
  <w:style w:type="paragraph" w:customStyle="1" w:styleId="2f1">
    <w:name w:val="Заголовок №2"/>
    <w:basedOn w:val="a3"/>
    <w:link w:val="2f0"/>
    <w:rsid w:val="00C729A4"/>
    <w:pPr>
      <w:widowControl w:val="0"/>
      <w:shd w:val="clear" w:color="auto" w:fill="FFFFFF"/>
      <w:spacing w:after="540" w:line="0" w:lineRule="atLeast"/>
      <w:ind w:hanging="360"/>
      <w:outlineLvl w:val="1"/>
    </w:pPr>
    <w:rPr>
      <w:rFonts w:ascii="Arial" w:eastAsia="Arial" w:hAnsi="Arial"/>
      <w:b/>
      <w:bCs/>
      <w:sz w:val="23"/>
      <w:szCs w:val="23"/>
    </w:rPr>
  </w:style>
  <w:style w:type="numbering" w:customStyle="1" w:styleId="300">
    <w:name w:val="Нет списка30"/>
    <w:next w:val="a6"/>
    <w:uiPriority w:val="99"/>
    <w:semiHidden/>
    <w:unhideWhenUsed/>
    <w:rsid w:val="00C729A4"/>
  </w:style>
  <w:style w:type="table" w:customStyle="1" w:styleId="231">
    <w:name w:val="Сетка таблицы23"/>
    <w:basedOn w:val="a5"/>
    <w:next w:val="af6"/>
    <w:uiPriority w:val="39"/>
    <w:rsid w:val="00C729A4"/>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3">
    <w:name w:val="Сетка таблицы24"/>
    <w:basedOn w:val="a5"/>
    <w:next w:val="af6"/>
    <w:uiPriority w:val="59"/>
    <w:rsid w:val="00C729A4"/>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
    <w:name w:val="Нет списка112"/>
    <w:next w:val="a6"/>
    <w:uiPriority w:val="99"/>
    <w:semiHidden/>
    <w:unhideWhenUsed/>
    <w:rsid w:val="00C729A4"/>
  </w:style>
  <w:style w:type="table" w:customStyle="1" w:styleId="113">
    <w:name w:val="Сетка таблицы113"/>
    <w:basedOn w:val="a5"/>
    <w:next w:val="af6"/>
    <w:uiPriority w:val="59"/>
    <w:rsid w:val="00C729A4"/>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0">
    <w:name w:val="Нет списка211"/>
    <w:next w:val="a6"/>
    <w:uiPriority w:val="99"/>
    <w:semiHidden/>
    <w:unhideWhenUsed/>
    <w:rsid w:val="00C729A4"/>
  </w:style>
  <w:style w:type="numbering" w:customStyle="1" w:styleId="3100">
    <w:name w:val="Нет списка310"/>
    <w:next w:val="a6"/>
    <w:uiPriority w:val="99"/>
    <w:semiHidden/>
    <w:unhideWhenUsed/>
    <w:rsid w:val="00C729A4"/>
  </w:style>
  <w:style w:type="numbering" w:customStyle="1" w:styleId="4100">
    <w:name w:val="Нет списка410"/>
    <w:next w:val="a6"/>
    <w:uiPriority w:val="99"/>
    <w:semiHidden/>
    <w:unhideWhenUsed/>
    <w:rsid w:val="00C729A4"/>
  </w:style>
  <w:style w:type="table" w:customStyle="1" w:styleId="312">
    <w:name w:val="Сетка таблицы31"/>
    <w:basedOn w:val="a5"/>
    <w:next w:val="af6"/>
    <w:uiPriority w:val="39"/>
    <w:rsid w:val="00C729A4"/>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76">
    <w:name w:val="Абзац списка7"/>
    <w:basedOn w:val="a3"/>
    <w:rsid w:val="00C729A4"/>
    <w:pPr>
      <w:widowControl w:val="0"/>
      <w:adjustRightInd w:val="0"/>
      <w:spacing w:before="120" w:after="120"/>
      <w:textAlignment w:val="baseline"/>
    </w:pPr>
    <w:rPr>
      <w:spacing w:val="-5"/>
      <w:sz w:val="28"/>
    </w:rPr>
  </w:style>
  <w:style w:type="paragraph" w:customStyle="1" w:styleId="114">
    <w:name w:val="Абзац списка11"/>
    <w:basedOn w:val="a3"/>
    <w:rsid w:val="00C729A4"/>
    <w:pPr>
      <w:widowControl w:val="0"/>
      <w:adjustRightInd w:val="0"/>
      <w:spacing w:before="120" w:after="120"/>
    </w:pPr>
    <w:rPr>
      <w:spacing w:val="-5"/>
      <w:sz w:val="28"/>
    </w:rPr>
  </w:style>
  <w:style w:type="paragraph" w:customStyle="1" w:styleId="6b">
    <w:name w:val="Абзац списка6"/>
    <w:basedOn w:val="a3"/>
    <w:rsid w:val="00C729A4"/>
    <w:pPr>
      <w:widowControl w:val="0"/>
      <w:adjustRightInd w:val="0"/>
      <w:spacing w:before="120" w:after="120"/>
      <w:textAlignment w:val="baseline"/>
    </w:pPr>
    <w:rPr>
      <w:spacing w:val="-5"/>
      <w:sz w:val="28"/>
    </w:rPr>
  </w:style>
  <w:style w:type="paragraph" w:customStyle="1" w:styleId="85">
    <w:name w:val="Абзац списка8"/>
    <w:basedOn w:val="a3"/>
    <w:rsid w:val="00C729A4"/>
    <w:pPr>
      <w:widowControl w:val="0"/>
      <w:adjustRightInd w:val="0"/>
      <w:spacing w:before="120" w:after="120"/>
      <w:textAlignment w:val="baseline"/>
    </w:pPr>
    <w:rPr>
      <w:spacing w:val="-5"/>
      <w:sz w:val="28"/>
    </w:rPr>
  </w:style>
  <w:style w:type="paragraph" w:customStyle="1" w:styleId="xl117">
    <w:name w:val="xl117"/>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8">
    <w:name w:val="xl118"/>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9">
    <w:name w:val="xl119"/>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0">
    <w:name w:val="xl120"/>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1">
    <w:name w:val="xl121"/>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22">
    <w:name w:val="xl122"/>
    <w:basedOn w:val="a3"/>
    <w:rsid w:val="00C729A4"/>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style>
  <w:style w:type="paragraph" w:customStyle="1" w:styleId="xl123">
    <w:name w:val="xl123"/>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
    <w:name w:val="xl125"/>
    <w:basedOn w:val="a3"/>
    <w:rsid w:val="00C729A4"/>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style>
  <w:style w:type="paragraph" w:customStyle="1" w:styleId="xl126">
    <w:name w:val="xl126"/>
    <w:basedOn w:val="a3"/>
    <w:rsid w:val="00C729A4"/>
    <w:pPr>
      <w:pBdr>
        <w:top w:val="single" w:sz="4" w:space="0" w:color="auto"/>
        <w:left w:val="single" w:sz="4" w:space="11" w:color="auto"/>
        <w:bottom w:val="single" w:sz="4" w:space="0" w:color="auto"/>
        <w:right w:val="single" w:sz="4" w:space="0" w:color="auto"/>
      </w:pBdr>
      <w:shd w:val="clear" w:color="000000" w:fill="FFFFFF"/>
      <w:spacing w:before="100" w:beforeAutospacing="1" w:after="100" w:afterAutospacing="1"/>
      <w:ind w:firstLineChars="100" w:firstLine="100"/>
      <w:textAlignment w:val="center"/>
    </w:pPr>
    <w:rPr>
      <w:b/>
      <w:bCs/>
    </w:rPr>
  </w:style>
  <w:style w:type="paragraph" w:customStyle="1" w:styleId="xl127">
    <w:name w:val="xl127"/>
    <w:basedOn w:val="a3"/>
    <w:rsid w:val="00C729A4"/>
    <w:pPr>
      <w:pBdr>
        <w:top w:val="single" w:sz="4" w:space="0" w:color="auto"/>
        <w:left w:val="single" w:sz="4" w:space="31" w:color="auto"/>
        <w:bottom w:val="single" w:sz="4" w:space="0" w:color="auto"/>
        <w:right w:val="single" w:sz="4" w:space="0" w:color="auto"/>
      </w:pBdr>
      <w:shd w:val="clear" w:color="000000" w:fill="FFFFFF"/>
      <w:spacing w:before="100" w:beforeAutospacing="1" w:after="100" w:afterAutospacing="1"/>
      <w:ind w:firstLineChars="300" w:firstLine="300"/>
      <w:textAlignment w:val="bottom"/>
    </w:pPr>
  </w:style>
  <w:style w:type="paragraph" w:customStyle="1" w:styleId="xl128">
    <w:name w:val="xl128"/>
    <w:basedOn w:val="a3"/>
    <w:rsid w:val="00C729A4"/>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style>
  <w:style w:type="paragraph" w:customStyle="1" w:styleId="xl170">
    <w:name w:val="xl170"/>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b/>
      <w:bCs/>
    </w:rPr>
  </w:style>
  <w:style w:type="paragraph" w:customStyle="1" w:styleId="xl171">
    <w:name w:val="xl171"/>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style>
  <w:style w:type="paragraph" w:customStyle="1" w:styleId="xl172">
    <w:name w:val="xl172"/>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style>
  <w:style w:type="paragraph" w:customStyle="1" w:styleId="xl173">
    <w:name w:val="xl173"/>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b/>
      <w:bCs/>
    </w:rPr>
  </w:style>
  <w:style w:type="paragraph" w:customStyle="1" w:styleId="xl174">
    <w:name w:val="xl174"/>
    <w:basedOn w:val="a3"/>
    <w:rsid w:val="00C729A4"/>
    <w:pPr>
      <w:shd w:val="clear" w:color="000000" w:fill="D7E4BC"/>
      <w:spacing w:before="100" w:beforeAutospacing="1" w:after="100" w:afterAutospacing="1"/>
    </w:pPr>
  </w:style>
  <w:style w:type="paragraph" w:customStyle="1" w:styleId="xl175">
    <w:name w:val="xl175"/>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ascii="Segoe UI" w:hAnsi="Segoe UI" w:cs="Segoe UI"/>
      <w:b/>
      <w:bCs/>
    </w:rPr>
  </w:style>
  <w:style w:type="paragraph" w:customStyle="1" w:styleId="xl176">
    <w:name w:val="xl176"/>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color w:val="969696"/>
    </w:rPr>
  </w:style>
  <w:style w:type="paragraph" w:customStyle="1" w:styleId="xl177">
    <w:name w:val="xl177"/>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b/>
      <w:bCs/>
    </w:rPr>
  </w:style>
  <w:style w:type="paragraph" w:customStyle="1" w:styleId="xl178">
    <w:name w:val="xl178"/>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style>
  <w:style w:type="paragraph" w:customStyle="1" w:styleId="xl179">
    <w:name w:val="xl179"/>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b/>
      <w:bCs/>
    </w:rPr>
  </w:style>
  <w:style w:type="paragraph" w:customStyle="1" w:styleId="xl180">
    <w:name w:val="xl180"/>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style>
  <w:style w:type="paragraph" w:customStyle="1" w:styleId="xl181">
    <w:name w:val="xl181"/>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b/>
      <w:bCs/>
    </w:rPr>
  </w:style>
  <w:style w:type="paragraph" w:customStyle="1" w:styleId="xl182">
    <w:name w:val="xl182"/>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style>
  <w:style w:type="paragraph" w:customStyle="1" w:styleId="xl183">
    <w:name w:val="xl183"/>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b/>
      <w:bCs/>
    </w:rPr>
  </w:style>
  <w:style w:type="paragraph" w:customStyle="1" w:styleId="xl184">
    <w:name w:val="xl184"/>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style>
  <w:style w:type="paragraph" w:customStyle="1" w:styleId="xl185">
    <w:name w:val="xl185"/>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style>
  <w:style w:type="paragraph" w:customStyle="1" w:styleId="xl186">
    <w:name w:val="xl186"/>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b/>
      <w:bCs/>
    </w:rPr>
  </w:style>
  <w:style w:type="paragraph" w:customStyle="1" w:styleId="xl187">
    <w:name w:val="xl187"/>
    <w:basedOn w:val="a3"/>
    <w:rsid w:val="00C729A4"/>
    <w:pPr>
      <w:shd w:val="clear" w:color="000000" w:fill="E6B9B8"/>
      <w:spacing w:before="100" w:beforeAutospacing="1" w:after="100" w:afterAutospacing="1"/>
    </w:pPr>
  </w:style>
  <w:style w:type="paragraph" w:customStyle="1" w:styleId="xl188">
    <w:name w:val="xl188"/>
    <w:basedOn w:val="a3"/>
    <w:rsid w:val="00C729A4"/>
    <w:pPr>
      <w:shd w:val="clear" w:color="000000" w:fill="808080"/>
      <w:spacing w:before="100" w:beforeAutospacing="1" w:after="100" w:afterAutospacing="1"/>
    </w:pPr>
  </w:style>
  <w:style w:type="paragraph" w:customStyle="1" w:styleId="xl189">
    <w:name w:val="xl189"/>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ascii="Segoe UI" w:hAnsi="Segoe UI" w:cs="Segoe UI"/>
      <w:b/>
      <w:bCs/>
    </w:rPr>
  </w:style>
  <w:style w:type="paragraph" w:customStyle="1" w:styleId="xl190">
    <w:name w:val="xl190"/>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color w:val="969696"/>
    </w:rPr>
  </w:style>
  <w:style w:type="paragraph" w:customStyle="1" w:styleId="xl191">
    <w:name w:val="xl191"/>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b/>
      <w:bCs/>
    </w:rPr>
  </w:style>
  <w:style w:type="paragraph" w:customStyle="1" w:styleId="xl192">
    <w:name w:val="xl192"/>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style>
  <w:style w:type="paragraph" w:customStyle="1" w:styleId="xl193">
    <w:name w:val="xl193"/>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b/>
      <w:bCs/>
    </w:rPr>
  </w:style>
  <w:style w:type="paragraph" w:customStyle="1" w:styleId="xl194">
    <w:name w:val="xl194"/>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b/>
      <w:bCs/>
    </w:rPr>
  </w:style>
  <w:style w:type="paragraph" w:customStyle="1" w:styleId="xl195">
    <w:name w:val="xl195"/>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style>
  <w:style w:type="paragraph" w:customStyle="1" w:styleId="xl196">
    <w:name w:val="xl196"/>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b/>
      <w:bCs/>
    </w:rPr>
  </w:style>
  <w:style w:type="paragraph" w:customStyle="1" w:styleId="xl197">
    <w:name w:val="xl197"/>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style>
  <w:style w:type="paragraph" w:customStyle="1" w:styleId="xl198">
    <w:name w:val="xl198"/>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style>
  <w:style w:type="paragraph" w:customStyle="1" w:styleId="xl199">
    <w:name w:val="xl199"/>
    <w:basedOn w:val="a3"/>
    <w:rsid w:val="00C729A4"/>
    <w:pPr>
      <w:pBdr>
        <w:top w:val="single" w:sz="4" w:space="0" w:color="auto"/>
        <w:left w:val="single" w:sz="4" w:space="0" w:color="auto"/>
        <w:bottom w:val="single" w:sz="4" w:space="0" w:color="auto"/>
      </w:pBdr>
      <w:shd w:val="clear" w:color="000000" w:fill="D99795"/>
      <w:spacing w:before="100" w:beforeAutospacing="1" w:after="100" w:afterAutospacing="1"/>
      <w:jc w:val="center"/>
      <w:textAlignment w:val="center"/>
    </w:pPr>
  </w:style>
  <w:style w:type="paragraph" w:customStyle="1" w:styleId="xl200">
    <w:name w:val="xl200"/>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b/>
      <w:bCs/>
    </w:rPr>
  </w:style>
  <w:style w:type="paragraph" w:customStyle="1" w:styleId="xl201">
    <w:name w:val="xl201"/>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style>
  <w:style w:type="paragraph" w:customStyle="1" w:styleId="xl202">
    <w:name w:val="xl202"/>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style>
  <w:style w:type="paragraph" w:customStyle="1" w:styleId="xl203">
    <w:name w:val="xl203"/>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b/>
      <w:bCs/>
    </w:rPr>
  </w:style>
  <w:style w:type="paragraph" w:customStyle="1" w:styleId="xl204">
    <w:name w:val="xl204"/>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05">
    <w:name w:val="xl205"/>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7">
    <w:name w:val="xl207"/>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08">
    <w:name w:val="xl208"/>
    <w:basedOn w:val="a3"/>
    <w:rsid w:val="00C729A4"/>
    <w:pPr>
      <w:pBdr>
        <w:top w:val="single" w:sz="4" w:space="0" w:color="auto"/>
        <w:left w:val="single" w:sz="4" w:space="0" w:color="auto"/>
        <w:bottom w:val="single" w:sz="4" w:space="0" w:color="auto"/>
        <w:right w:val="single" w:sz="4" w:space="0" w:color="auto"/>
      </w:pBdr>
      <w:shd w:val="clear" w:color="000000" w:fill="D99795"/>
      <w:spacing w:before="100" w:beforeAutospacing="1" w:after="100" w:afterAutospacing="1"/>
    </w:pPr>
  </w:style>
  <w:style w:type="paragraph" w:customStyle="1" w:styleId="xl209">
    <w:name w:val="xl209"/>
    <w:basedOn w:val="a3"/>
    <w:rsid w:val="00C729A4"/>
    <w:pPr>
      <w:pBdr>
        <w:top w:val="single" w:sz="4" w:space="0" w:color="auto"/>
        <w:left w:val="single" w:sz="8" w:space="11" w:color="auto"/>
        <w:bottom w:val="single" w:sz="4" w:space="0" w:color="auto"/>
      </w:pBdr>
      <w:shd w:val="clear" w:color="000000" w:fill="EAF1DD"/>
      <w:spacing w:before="100" w:beforeAutospacing="1" w:after="100" w:afterAutospacing="1"/>
      <w:ind w:firstLineChars="100" w:firstLine="100"/>
      <w:textAlignment w:val="center"/>
    </w:pPr>
    <w:rPr>
      <w:b/>
      <w:bCs/>
    </w:rPr>
  </w:style>
  <w:style w:type="paragraph" w:customStyle="1" w:styleId="xl210">
    <w:name w:val="xl210"/>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bottom"/>
    </w:pPr>
    <w:rPr>
      <w:b/>
      <w:bCs/>
    </w:rPr>
  </w:style>
  <w:style w:type="paragraph" w:customStyle="1" w:styleId="xl211">
    <w:name w:val="xl211"/>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style>
  <w:style w:type="paragraph" w:customStyle="1" w:styleId="xl212">
    <w:name w:val="xl212"/>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style>
  <w:style w:type="paragraph" w:customStyle="1" w:styleId="xl213">
    <w:name w:val="xl213"/>
    <w:basedOn w:val="a3"/>
    <w:rsid w:val="00C729A4"/>
    <w:pPr>
      <w:pBdr>
        <w:top w:val="single" w:sz="4" w:space="0" w:color="auto"/>
        <w:left w:val="single" w:sz="4" w:space="0" w:color="auto"/>
        <w:bottom w:val="single" w:sz="4" w:space="0" w:color="auto"/>
      </w:pBdr>
      <w:shd w:val="clear" w:color="000000" w:fill="EAF1DD"/>
      <w:spacing w:before="100" w:beforeAutospacing="1" w:after="100" w:afterAutospacing="1"/>
      <w:jc w:val="center"/>
      <w:textAlignment w:val="center"/>
    </w:pPr>
  </w:style>
  <w:style w:type="paragraph" w:customStyle="1" w:styleId="xl214">
    <w:name w:val="xl214"/>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pPr>
  </w:style>
  <w:style w:type="paragraph" w:customStyle="1" w:styleId="xl215">
    <w:name w:val="xl215"/>
    <w:basedOn w:val="a3"/>
    <w:rsid w:val="00C729A4"/>
    <w:pPr>
      <w:shd w:val="clear" w:color="000000" w:fill="EAF1DD"/>
      <w:spacing w:before="100" w:beforeAutospacing="1" w:after="100" w:afterAutospacing="1"/>
    </w:pPr>
  </w:style>
  <w:style w:type="paragraph" w:customStyle="1" w:styleId="xl216">
    <w:name w:val="xl21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17">
    <w:name w:val="xl217"/>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18">
    <w:name w:val="xl218"/>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style>
  <w:style w:type="table" w:customStyle="1" w:styleId="301">
    <w:name w:val="Сетка таблицы30"/>
    <w:basedOn w:val="a5"/>
    <w:next w:val="af6"/>
    <w:uiPriority w:val="59"/>
    <w:rsid w:val="00C729A4"/>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f2">
    <w:name w:val="Название объекта2"/>
    <w:basedOn w:val="a3"/>
    <w:next w:val="a3"/>
    <w:rsid w:val="00C729A4"/>
    <w:pPr>
      <w:suppressAutoHyphens/>
      <w:spacing w:after="200"/>
    </w:pPr>
    <w:rPr>
      <w:b/>
      <w:bCs/>
      <w:color w:val="4F81BD"/>
      <w:sz w:val="18"/>
      <w:szCs w:val="18"/>
      <w:lang w:eastAsia="zh-CN"/>
    </w:rPr>
  </w:style>
  <w:style w:type="paragraph" w:customStyle="1" w:styleId="1f7">
    <w:name w:val="Заголовок таблицы ссылок1"/>
    <w:basedOn w:val="1"/>
    <w:next w:val="a3"/>
    <w:rsid w:val="00C729A4"/>
    <w:pPr>
      <w:suppressAutoHyphens/>
      <w:spacing w:before="480" w:after="0"/>
      <w:jc w:val="left"/>
    </w:pPr>
    <w:rPr>
      <w:caps w:val="0"/>
      <w:sz w:val="28"/>
      <w:lang w:eastAsia="zh-CN"/>
    </w:rPr>
  </w:style>
  <w:style w:type="paragraph" w:customStyle="1" w:styleId="affff4">
    <w:name w:val="Выделение внутри заголовка"/>
    <w:basedOn w:val="a3"/>
    <w:next w:val="a3"/>
    <w:qFormat/>
    <w:rsid w:val="00C729A4"/>
    <w:pPr>
      <w:spacing w:before="240" w:after="120" w:line="360" w:lineRule="auto"/>
      <w:ind w:firstLine="709"/>
    </w:pPr>
    <w:rPr>
      <w:b/>
      <w:sz w:val="26"/>
    </w:rPr>
  </w:style>
  <w:style w:type="paragraph" w:customStyle="1" w:styleId="affff5">
    <w:name w:val="Список марк."/>
    <w:basedOn w:val="a3"/>
    <w:autoRedefine/>
    <w:rsid w:val="00C729A4"/>
    <w:pPr>
      <w:widowControl w:val="0"/>
      <w:ind w:firstLine="709"/>
      <w:textAlignment w:val="baseline"/>
    </w:pPr>
  </w:style>
  <w:style w:type="paragraph" w:customStyle="1" w:styleId="affff6">
    <w:name w:val="АТаблицы"/>
    <w:basedOn w:val="aff8"/>
    <w:link w:val="affff7"/>
    <w:qFormat/>
    <w:rsid w:val="00C729A4"/>
    <w:pPr>
      <w:keepNext/>
      <w:spacing w:before="240"/>
      <w:ind w:firstLine="567"/>
    </w:pPr>
    <w:rPr>
      <w:i/>
      <w:szCs w:val="24"/>
    </w:rPr>
  </w:style>
  <w:style w:type="character" w:customStyle="1" w:styleId="affff7">
    <w:name w:val="АТаблицы Знак"/>
    <w:link w:val="affff6"/>
    <w:rsid w:val="00C729A4"/>
    <w:rPr>
      <w:rFonts w:ascii="Times New Roman" w:eastAsia="Microsoft YaHei" w:hAnsi="Times New Roman"/>
      <w:bCs/>
      <w:i/>
      <w:spacing w:val="-5"/>
      <w:sz w:val="24"/>
      <w:szCs w:val="24"/>
      <w:lang w:eastAsia="en-US"/>
    </w:rPr>
  </w:style>
  <w:style w:type="paragraph" w:customStyle="1" w:styleId="Preformat">
    <w:name w:val="Preformat"/>
    <w:rsid w:val="00C729A4"/>
    <w:pPr>
      <w:overflowPunct w:val="0"/>
      <w:autoSpaceDE w:val="0"/>
      <w:autoSpaceDN w:val="0"/>
      <w:adjustRightInd w:val="0"/>
    </w:pPr>
    <w:rPr>
      <w:rFonts w:ascii="Courier New" w:eastAsia="Times New Roman" w:hAnsi="Courier New"/>
    </w:rPr>
  </w:style>
  <w:style w:type="character" w:styleId="affff8">
    <w:name w:val="annotation reference"/>
    <w:uiPriority w:val="99"/>
    <w:semiHidden/>
    <w:unhideWhenUsed/>
    <w:rsid w:val="00C729A4"/>
    <w:rPr>
      <w:sz w:val="16"/>
      <w:szCs w:val="16"/>
    </w:rPr>
  </w:style>
  <w:style w:type="paragraph" w:customStyle="1" w:styleId="affff9">
    <w:name w:val="Приложение"/>
    <w:basedOn w:val="a3"/>
    <w:next w:val="a3"/>
    <w:qFormat/>
    <w:rsid w:val="00C729A4"/>
    <w:pPr>
      <w:ind w:firstLine="709"/>
      <w:jc w:val="center"/>
    </w:pPr>
    <w:rPr>
      <w:sz w:val="28"/>
      <w:szCs w:val="28"/>
    </w:rPr>
  </w:style>
  <w:style w:type="paragraph" w:customStyle="1" w:styleId="affffa">
    <w:name w:val="Тело таблицы_Наименование"/>
    <w:basedOn w:val="a3"/>
    <w:qFormat/>
    <w:rsid w:val="00C729A4"/>
    <w:pPr>
      <w:spacing w:line="360" w:lineRule="auto"/>
      <w:contextualSpacing/>
    </w:pPr>
    <w:rPr>
      <w:rFonts w:cs="Arial"/>
      <w:sz w:val="16"/>
      <w:szCs w:val="16"/>
    </w:rPr>
  </w:style>
  <w:style w:type="paragraph" w:customStyle="1" w:styleId="affffb">
    <w:name w:val="Заголовок таблицы"/>
    <w:basedOn w:val="a3"/>
    <w:qFormat/>
    <w:rsid w:val="00C729A4"/>
    <w:pPr>
      <w:spacing w:line="360" w:lineRule="auto"/>
      <w:jc w:val="center"/>
    </w:pPr>
    <w:rPr>
      <w:b/>
      <w:bCs/>
      <w:color w:val="000000"/>
      <w:sz w:val="16"/>
      <w:szCs w:val="16"/>
    </w:rPr>
  </w:style>
  <w:style w:type="character" w:customStyle="1" w:styleId="810">
    <w:name w:val="Заголовок 8 Знак1"/>
    <w:aliases w:val="ОС8 Знак1"/>
    <w:uiPriority w:val="9"/>
    <w:semiHidden/>
    <w:rsid w:val="00C729A4"/>
    <w:rPr>
      <w:rFonts w:ascii="Cambria" w:eastAsia="Times New Roman" w:hAnsi="Cambria" w:cs="Times New Roman"/>
      <w:color w:val="404040"/>
    </w:rPr>
  </w:style>
  <w:style w:type="character" w:customStyle="1" w:styleId="910">
    <w:name w:val="Заголовок 9 Знак1"/>
    <w:aliases w:val="ОС9 Знак1"/>
    <w:uiPriority w:val="9"/>
    <w:semiHidden/>
    <w:rsid w:val="00C729A4"/>
    <w:rPr>
      <w:rFonts w:ascii="Cambria" w:eastAsia="Times New Roman" w:hAnsi="Cambria" w:cs="Times New Roman"/>
      <w:i/>
      <w:iCs/>
      <w:color w:val="404040"/>
    </w:rPr>
  </w:style>
  <w:style w:type="character" w:customStyle="1" w:styleId="affffc">
    <w:name w:val="Маркированный список Знак"/>
    <w:link w:val="a"/>
    <w:locked/>
    <w:rsid w:val="00C729A4"/>
    <w:rPr>
      <w:rFonts w:eastAsia="Times New Roman" w:hAnsi="Times New Roman"/>
      <w:color w:val="000000"/>
      <w:sz w:val="28"/>
    </w:rPr>
  </w:style>
  <w:style w:type="paragraph" w:styleId="a">
    <w:name w:val="List Bullet"/>
    <w:basedOn w:val="a3"/>
    <w:link w:val="affffc"/>
    <w:unhideWhenUsed/>
    <w:qFormat/>
    <w:rsid w:val="00C729A4"/>
    <w:pPr>
      <w:numPr>
        <w:numId w:val="1"/>
      </w:numPr>
      <w:tabs>
        <w:tab w:val="left" w:pos="851"/>
      </w:tabs>
      <w:ind w:left="0" w:firstLine="567"/>
      <w:contextualSpacing/>
    </w:pPr>
    <w:rPr>
      <w:rFonts w:ascii="Calibri"/>
      <w:color w:val="000000"/>
      <w:sz w:val="28"/>
      <w:szCs w:val="20"/>
    </w:rPr>
  </w:style>
  <w:style w:type="paragraph" w:styleId="a0">
    <w:name w:val="List Number"/>
    <w:basedOn w:val="a3"/>
    <w:unhideWhenUsed/>
    <w:rsid w:val="00C729A4"/>
    <w:pPr>
      <w:keepLines/>
      <w:numPr>
        <w:numId w:val="2"/>
      </w:numPr>
      <w:suppressAutoHyphens/>
      <w:spacing w:line="280" w:lineRule="exact"/>
    </w:pPr>
    <w:rPr>
      <w:rFonts w:ascii="Arial" w:hAnsi="Arial"/>
      <w:sz w:val="28"/>
      <w:szCs w:val="28"/>
    </w:rPr>
  </w:style>
  <w:style w:type="paragraph" w:styleId="20">
    <w:name w:val="List Bullet 2"/>
    <w:basedOn w:val="a3"/>
    <w:uiPriority w:val="99"/>
    <w:unhideWhenUsed/>
    <w:qFormat/>
    <w:rsid w:val="00C729A4"/>
    <w:pPr>
      <w:numPr>
        <w:numId w:val="3"/>
      </w:numPr>
      <w:ind w:left="1429"/>
      <w:contextualSpacing/>
    </w:pPr>
    <w:rPr>
      <w:rFonts w:ascii="Calibri" w:hAnsi="Calibri"/>
      <w:color w:val="000000"/>
      <w:sz w:val="20"/>
      <w:szCs w:val="20"/>
    </w:rPr>
  </w:style>
  <w:style w:type="paragraph" w:styleId="3">
    <w:name w:val="List Bullet 3"/>
    <w:basedOn w:val="a3"/>
    <w:uiPriority w:val="36"/>
    <w:unhideWhenUsed/>
    <w:qFormat/>
    <w:rsid w:val="00C729A4"/>
    <w:pPr>
      <w:numPr>
        <w:numId w:val="4"/>
      </w:numPr>
      <w:ind w:left="0" w:firstLine="720"/>
      <w:contextualSpacing/>
    </w:pPr>
    <w:rPr>
      <w:color w:val="000000"/>
      <w:sz w:val="28"/>
      <w:szCs w:val="28"/>
    </w:rPr>
  </w:style>
  <w:style w:type="paragraph" w:styleId="4">
    <w:name w:val="List Bullet 4"/>
    <w:basedOn w:val="a3"/>
    <w:uiPriority w:val="36"/>
    <w:unhideWhenUsed/>
    <w:qFormat/>
    <w:rsid w:val="00C729A4"/>
    <w:pPr>
      <w:numPr>
        <w:numId w:val="5"/>
      </w:numPr>
      <w:contextualSpacing/>
    </w:pPr>
    <w:rPr>
      <w:rFonts w:ascii="Calibri" w:hAnsi="Calibri"/>
      <w:color w:val="000000"/>
      <w:sz w:val="20"/>
      <w:szCs w:val="20"/>
    </w:rPr>
  </w:style>
  <w:style w:type="paragraph" w:styleId="5">
    <w:name w:val="List Bullet 5"/>
    <w:basedOn w:val="a3"/>
    <w:uiPriority w:val="36"/>
    <w:unhideWhenUsed/>
    <w:qFormat/>
    <w:rsid w:val="00C729A4"/>
    <w:pPr>
      <w:numPr>
        <w:numId w:val="6"/>
      </w:numPr>
      <w:ind w:left="720"/>
      <w:contextualSpacing/>
    </w:pPr>
    <w:rPr>
      <w:rFonts w:ascii="Calibri" w:hAnsi="Calibri"/>
      <w:color w:val="000000"/>
      <w:sz w:val="20"/>
      <w:szCs w:val="20"/>
    </w:rPr>
  </w:style>
  <w:style w:type="paragraph" w:styleId="2">
    <w:name w:val="List Number 2"/>
    <w:basedOn w:val="a3"/>
    <w:uiPriority w:val="99"/>
    <w:semiHidden/>
    <w:unhideWhenUsed/>
    <w:rsid w:val="00C729A4"/>
    <w:pPr>
      <w:numPr>
        <w:numId w:val="7"/>
      </w:numPr>
      <w:spacing w:line="360" w:lineRule="auto"/>
      <w:contextualSpacing/>
    </w:pPr>
    <w:rPr>
      <w:rFonts w:ascii="Arial" w:hAnsi="Arial" w:cs="Arial"/>
      <w:sz w:val="28"/>
      <w:szCs w:val="28"/>
    </w:rPr>
  </w:style>
  <w:style w:type="paragraph" w:styleId="affffd">
    <w:name w:val="Block Text"/>
    <w:basedOn w:val="a3"/>
    <w:uiPriority w:val="99"/>
    <w:semiHidden/>
    <w:unhideWhenUsed/>
    <w:rsid w:val="00C729A4"/>
    <w:pPr>
      <w:spacing w:line="360" w:lineRule="auto"/>
      <w:ind w:left="285" w:right="-165"/>
      <w:jc w:val="center"/>
    </w:pPr>
    <w:rPr>
      <w:b/>
      <w:i/>
      <w:sz w:val="32"/>
      <w:szCs w:val="28"/>
    </w:rPr>
  </w:style>
  <w:style w:type="paragraph" w:styleId="2f3">
    <w:name w:val="Quote"/>
    <w:basedOn w:val="a3"/>
    <w:next w:val="a3"/>
    <w:link w:val="2f4"/>
    <w:uiPriority w:val="29"/>
    <w:qFormat/>
    <w:rsid w:val="00C729A4"/>
    <w:pPr>
      <w:ind w:firstLine="709"/>
    </w:pPr>
    <w:rPr>
      <w:i/>
      <w:iCs/>
      <w:color w:val="000000"/>
      <w:sz w:val="28"/>
      <w:szCs w:val="28"/>
    </w:rPr>
  </w:style>
  <w:style w:type="character" w:customStyle="1" w:styleId="2f4">
    <w:name w:val="Цитата 2 Знак"/>
    <w:link w:val="2f3"/>
    <w:uiPriority w:val="29"/>
    <w:rsid w:val="00C729A4"/>
    <w:rPr>
      <w:rFonts w:ascii="Times New Roman" w:hAnsi="Times New Roman"/>
      <w:i/>
      <w:iCs/>
      <w:color w:val="000000"/>
      <w:sz w:val="28"/>
      <w:szCs w:val="28"/>
      <w:lang w:eastAsia="en-US"/>
    </w:rPr>
  </w:style>
  <w:style w:type="paragraph" w:styleId="affffe">
    <w:name w:val="Bibliography"/>
    <w:basedOn w:val="a3"/>
    <w:next w:val="a3"/>
    <w:uiPriority w:val="37"/>
    <w:semiHidden/>
    <w:unhideWhenUsed/>
    <w:rsid w:val="00C729A4"/>
    <w:pPr>
      <w:spacing w:line="360" w:lineRule="auto"/>
    </w:pPr>
    <w:rPr>
      <w:szCs w:val="28"/>
      <w:lang w:val="en-US"/>
    </w:rPr>
  </w:style>
  <w:style w:type="paragraph" w:customStyle="1" w:styleId="afffff">
    <w:name w:val="Номер страниц"/>
    <w:basedOn w:val="a3"/>
    <w:next w:val="a3"/>
    <w:autoRedefine/>
    <w:qFormat/>
    <w:rsid w:val="00C729A4"/>
    <w:pPr>
      <w:ind w:firstLine="709"/>
      <w:jc w:val="center"/>
    </w:pPr>
    <w:rPr>
      <w:sz w:val="28"/>
      <w:szCs w:val="28"/>
    </w:rPr>
  </w:style>
  <w:style w:type="character" w:customStyle="1" w:styleId="afffff0">
    <w:name w:val="Стиль таблица Знак"/>
    <w:link w:val="afffff1"/>
    <w:locked/>
    <w:rsid w:val="00C729A4"/>
    <w:rPr>
      <w:rFonts w:eastAsia="Times New Roman" w:hAnsi="Times New Roman"/>
      <w:color w:val="000000"/>
    </w:rPr>
  </w:style>
  <w:style w:type="paragraph" w:customStyle="1" w:styleId="afffff1">
    <w:name w:val="Стиль таблица"/>
    <w:basedOn w:val="a3"/>
    <w:link w:val="afffff0"/>
    <w:qFormat/>
    <w:rsid w:val="00C729A4"/>
    <w:pPr>
      <w:spacing w:line="360" w:lineRule="auto"/>
    </w:pPr>
    <w:rPr>
      <w:rFonts w:ascii="Calibri"/>
      <w:color w:val="000000"/>
      <w:sz w:val="20"/>
      <w:szCs w:val="20"/>
    </w:rPr>
  </w:style>
  <w:style w:type="paragraph" w:customStyle="1" w:styleId="PVN">
    <w:name w:val="Текст сноски_PVN"/>
    <w:basedOn w:val="a3"/>
    <w:qFormat/>
    <w:rsid w:val="00C729A4"/>
    <w:pPr>
      <w:ind w:firstLine="709"/>
    </w:pPr>
    <w:rPr>
      <w:sz w:val="18"/>
      <w:szCs w:val="28"/>
    </w:rPr>
  </w:style>
  <w:style w:type="table" w:customStyle="1" w:styleId="-11">
    <w:name w:val="Светлая заливка - Акцент 11"/>
    <w:basedOn w:val="a5"/>
    <w:uiPriority w:val="60"/>
    <w:rsid w:val="00C729A4"/>
    <w:rPr>
      <w:color w:val="365F91"/>
      <w:sz w:val="22"/>
      <w:szCs w:val="22"/>
      <w:lang w:eastAsia="en-US"/>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11">
    <w:name w:val="Сетка таблицы211"/>
    <w:basedOn w:val="a5"/>
    <w:rsid w:val="00C729A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6"/>
    <w:semiHidden/>
    <w:unhideWhenUsed/>
    <w:rsid w:val="00C729A4"/>
    <w:pPr>
      <w:numPr>
        <w:numId w:val="8"/>
      </w:numPr>
    </w:pPr>
  </w:style>
  <w:style w:type="table" w:customStyle="1" w:styleId="321">
    <w:name w:val="Сетка таблицы32"/>
    <w:basedOn w:val="a5"/>
    <w:next w:val="af6"/>
    <w:uiPriority w:val="39"/>
    <w:rsid w:val="00C729A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6"/>
    <w:next w:val="111111"/>
    <w:semiHidden/>
    <w:rsid w:val="00C729A4"/>
  </w:style>
  <w:style w:type="table" w:customStyle="1" w:styleId="2120">
    <w:name w:val="Сетка таблицы212"/>
    <w:basedOn w:val="a5"/>
    <w:next w:val="af6"/>
    <w:rsid w:val="00C729A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5"/>
    <w:next w:val="af6"/>
    <w:uiPriority w:val="59"/>
    <w:rsid w:val="00C729A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5"/>
    <w:next w:val="af6"/>
    <w:uiPriority w:val="39"/>
    <w:rsid w:val="00C729A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5"/>
    <w:next w:val="af6"/>
    <w:uiPriority w:val="39"/>
    <w:rsid w:val="00C729A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5"/>
    <w:next w:val="af6"/>
    <w:uiPriority w:val="39"/>
    <w:rsid w:val="00C729A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5"/>
    <w:next w:val="af6"/>
    <w:uiPriority w:val="39"/>
    <w:rsid w:val="00C729A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5"/>
    <w:next w:val="af6"/>
    <w:uiPriority w:val="39"/>
    <w:rsid w:val="00C729A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5"/>
    <w:next w:val="af6"/>
    <w:uiPriority w:val="59"/>
    <w:rsid w:val="00C729A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2">
    <w:name w:val="Тело таблицы_едины измерения"/>
    <w:basedOn w:val="affffa"/>
    <w:qFormat/>
    <w:rsid w:val="00C729A4"/>
    <w:pPr>
      <w:jc w:val="center"/>
    </w:pPr>
  </w:style>
  <w:style w:type="character" w:customStyle="1" w:styleId="FontStyle12">
    <w:name w:val="Font Style12"/>
    <w:uiPriority w:val="99"/>
    <w:rsid w:val="00C729A4"/>
    <w:rPr>
      <w:rFonts w:ascii="Times New Roman" w:hAnsi="Times New Roman"/>
      <w:b/>
      <w:sz w:val="20"/>
    </w:rPr>
  </w:style>
  <w:style w:type="paragraph" w:customStyle="1" w:styleId="FORMATTEXT">
    <w:name w:val=".FORMATTEXT"/>
    <w:uiPriority w:val="99"/>
    <w:rsid w:val="00C729A4"/>
    <w:pPr>
      <w:widowControl w:val="0"/>
      <w:autoSpaceDE w:val="0"/>
      <w:autoSpaceDN w:val="0"/>
      <w:adjustRightInd w:val="0"/>
    </w:pPr>
    <w:rPr>
      <w:rFonts w:ascii="Times New Roman" w:eastAsia="Times New Roman" w:hAnsi="Times New Roman"/>
      <w:sz w:val="24"/>
      <w:szCs w:val="24"/>
    </w:rPr>
  </w:style>
  <w:style w:type="paragraph" w:customStyle="1" w:styleId="Style1">
    <w:name w:val="Style1"/>
    <w:basedOn w:val="a3"/>
    <w:uiPriority w:val="99"/>
    <w:rsid w:val="00C729A4"/>
    <w:pPr>
      <w:widowControl w:val="0"/>
      <w:autoSpaceDE w:val="0"/>
      <w:autoSpaceDN w:val="0"/>
      <w:adjustRightInd w:val="0"/>
    </w:pPr>
  </w:style>
  <w:style w:type="paragraph" w:customStyle="1" w:styleId="Style2">
    <w:name w:val="Style2"/>
    <w:basedOn w:val="a3"/>
    <w:uiPriority w:val="99"/>
    <w:rsid w:val="00C729A4"/>
    <w:pPr>
      <w:widowControl w:val="0"/>
      <w:autoSpaceDE w:val="0"/>
      <w:autoSpaceDN w:val="0"/>
      <w:adjustRightInd w:val="0"/>
    </w:pPr>
  </w:style>
  <w:style w:type="character" w:customStyle="1" w:styleId="FontStyle11">
    <w:name w:val="Font Style11"/>
    <w:uiPriority w:val="99"/>
    <w:rsid w:val="00C729A4"/>
    <w:rPr>
      <w:rFonts w:ascii="Times New Roman" w:hAnsi="Times New Roman"/>
      <w:sz w:val="18"/>
    </w:rPr>
  </w:style>
  <w:style w:type="character" w:customStyle="1" w:styleId="FontStyle21">
    <w:name w:val="Font Style21"/>
    <w:uiPriority w:val="99"/>
    <w:rsid w:val="00C729A4"/>
    <w:rPr>
      <w:rFonts w:ascii="Times New Roman" w:hAnsi="Times New Roman"/>
      <w:b/>
      <w:spacing w:val="-10"/>
      <w:sz w:val="16"/>
    </w:rPr>
  </w:style>
  <w:style w:type="character" w:customStyle="1" w:styleId="FontStyle19">
    <w:name w:val="Font Style19"/>
    <w:uiPriority w:val="99"/>
    <w:rsid w:val="00C729A4"/>
    <w:rPr>
      <w:rFonts w:ascii="Times New Roman" w:hAnsi="Times New Roman"/>
      <w:b/>
      <w:i/>
      <w:spacing w:val="10"/>
      <w:sz w:val="14"/>
    </w:rPr>
  </w:style>
  <w:style w:type="paragraph" w:customStyle="1" w:styleId="Style11">
    <w:name w:val="Style11"/>
    <w:basedOn w:val="a3"/>
    <w:uiPriority w:val="99"/>
    <w:rsid w:val="00C729A4"/>
    <w:pPr>
      <w:widowControl w:val="0"/>
      <w:autoSpaceDE w:val="0"/>
      <w:autoSpaceDN w:val="0"/>
      <w:adjustRightInd w:val="0"/>
    </w:pPr>
  </w:style>
  <w:style w:type="character" w:customStyle="1" w:styleId="FontStyle14">
    <w:name w:val="Font Style14"/>
    <w:rsid w:val="00C729A4"/>
    <w:rPr>
      <w:rFonts w:ascii="Times New Roman" w:hAnsi="Times New Roman"/>
      <w:b/>
      <w:i/>
      <w:sz w:val="18"/>
    </w:rPr>
  </w:style>
  <w:style w:type="paragraph" w:customStyle="1" w:styleId="Style4">
    <w:name w:val="Style4"/>
    <w:basedOn w:val="a3"/>
    <w:rsid w:val="00C729A4"/>
    <w:pPr>
      <w:widowControl w:val="0"/>
      <w:autoSpaceDE w:val="0"/>
      <w:autoSpaceDN w:val="0"/>
      <w:adjustRightInd w:val="0"/>
    </w:pPr>
  </w:style>
  <w:style w:type="paragraph" w:customStyle="1" w:styleId="Style3">
    <w:name w:val="Style3"/>
    <w:basedOn w:val="a3"/>
    <w:uiPriority w:val="99"/>
    <w:rsid w:val="00C729A4"/>
    <w:pPr>
      <w:widowControl w:val="0"/>
      <w:autoSpaceDE w:val="0"/>
      <w:autoSpaceDN w:val="0"/>
      <w:adjustRightInd w:val="0"/>
    </w:pPr>
  </w:style>
  <w:style w:type="character" w:customStyle="1" w:styleId="1f8">
    <w:name w:val="Текст сноски Знак1"/>
    <w:uiPriority w:val="99"/>
    <w:semiHidden/>
    <w:rsid w:val="00C729A4"/>
    <w:rPr>
      <w:sz w:val="20"/>
      <w:szCs w:val="20"/>
    </w:rPr>
  </w:style>
  <w:style w:type="paragraph" w:customStyle="1" w:styleId="formattext0">
    <w:name w:val="formattext"/>
    <w:basedOn w:val="a3"/>
    <w:rsid w:val="00C729A4"/>
    <w:pPr>
      <w:spacing w:before="100" w:beforeAutospacing="1" w:after="100" w:afterAutospacing="1"/>
      <w:ind w:firstLine="709"/>
    </w:pPr>
  </w:style>
  <w:style w:type="character" w:customStyle="1" w:styleId="match">
    <w:name w:val="match"/>
    <w:rsid w:val="00C729A4"/>
  </w:style>
  <w:style w:type="paragraph" w:customStyle="1" w:styleId="headertext">
    <w:name w:val="headertext"/>
    <w:basedOn w:val="a3"/>
    <w:rsid w:val="00C729A4"/>
    <w:pPr>
      <w:spacing w:before="100" w:beforeAutospacing="1" w:after="100" w:afterAutospacing="1"/>
      <w:ind w:firstLine="709"/>
    </w:pPr>
  </w:style>
  <w:style w:type="paragraph" w:customStyle="1" w:styleId="Style5">
    <w:name w:val="Style5"/>
    <w:basedOn w:val="a3"/>
    <w:rsid w:val="00C729A4"/>
    <w:pPr>
      <w:widowControl w:val="0"/>
      <w:autoSpaceDE w:val="0"/>
      <w:autoSpaceDN w:val="0"/>
      <w:adjustRightInd w:val="0"/>
      <w:ind w:firstLine="709"/>
    </w:pPr>
  </w:style>
  <w:style w:type="paragraph" w:customStyle="1" w:styleId="Style6">
    <w:name w:val="Style6"/>
    <w:basedOn w:val="a3"/>
    <w:rsid w:val="00C729A4"/>
    <w:pPr>
      <w:widowControl w:val="0"/>
      <w:autoSpaceDE w:val="0"/>
      <w:autoSpaceDN w:val="0"/>
      <w:adjustRightInd w:val="0"/>
      <w:ind w:firstLine="709"/>
    </w:pPr>
  </w:style>
  <w:style w:type="paragraph" w:customStyle="1" w:styleId="Style7">
    <w:name w:val="Style7"/>
    <w:basedOn w:val="a3"/>
    <w:uiPriority w:val="99"/>
    <w:rsid w:val="00C729A4"/>
    <w:pPr>
      <w:widowControl w:val="0"/>
      <w:autoSpaceDE w:val="0"/>
      <w:autoSpaceDN w:val="0"/>
      <w:adjustRightInd w:val="0"/>
      <w:spacing w:line="154" w:lineRule="exact"/>
      <w:ind w:firstLine="709"/>
    </w:pPr>
  </w:style>
  <w:style w:type="paragraph" w:customStyle="1" w:styleId="Style8">
    <w:name w:val="Style8"/>
    <w:basedOn w:val="a3"/>
    <w:uiPriority w:val="99"/>
    <w:rsid w:val="00C729A4"/>
    <w:pPr>
      <w:widowControl w:val="0"/>
      <w:autoSpaceDE w:val="0"/>
      <w:autoSpaceDN w:val="0"/>
      <w:adjustRightInd w:val="0"/>
      <w:spacing w:line="204" w:lineRule="exact"/>
      <w:ind w:firstLine="166"/>
    </w:pPr>
  </w:style>
  <w:style w:type="paragraph" w:customStyle="1" w:styleId="Style9">
    <w:name w:val="Style9"/>
    <w:basedOn w:val="a3"/>
    <w:uiPriority w:val="99"/>
    <w:rsid w:val="00C729A4"/>
    <w:pPr>
      <w:widowControl w:val="0"/>
      <w:autoSpaceDE w:val="0"/>
      <w:autoSpaceDN w:val="0"/>
      <w:adjustRightInd w:val="0"/>
      <w:spacing w:line="197" w:lineRule="exact"/>
      <w:ind w:firstLine="709"/>
    </w:pPr>
  </w:style>
  <w:style w:type="paragraph" w:customStyle="1" w:styleId="Style10">
    <w:name w:val="Style10"/>
    <w:basedOn w:val="a3"/>
    <w:uiPriority w:val="99"/>
    <w:rsid w:val="00C729A4"/>
    <w:pPr>
      <w:widowControl w:val="0"/>
      <w:autoSpaceDE w:val="0"/>
      <w:autoSpaceDN w:val="0"/>
      <w:adjustRightInd w:val="0"/>
      <w:spacing w:line="199" w:lineRule="exact"/>
      <w:ind w:firstLine="709"/>
      <w:jc w:val="center"/>
    </w:pPr>
  </w:style>
  <w:style w:type="character" w:customStyle="1" w:styleId="FontStyle15">
    <w:name w:val="Font Style15"/>
    <w:uiPriority w:val="99"/>
    <w:rsid w:val="00C729A4"/>
    <w:rPr>
      <w:rFonts w:ascii="Times New Roman" w:hAnsi="Times New Roman"/>
      <w:b/>
      <w:sz w:val="16"/>
    </w:rPr>
  </w:style>
  <w:style w:type="character" w:customStyle="1" w:styleId="FontStyle16">
    <w:name w:val="Font Style16"/>
    <w:uiPriority w:val="99"/>
    <w:rsid w:val="00C729A4"/>
    <w:rPr>
      <w:rFonts w:ascii="Times New Roman" w:hAnsi="Times New Roman"/>
      <w:b/>
      <w:sz w:val="14"/>
    </w:rPr>
  </w:style>
  <w:style w:type="character" w:customStyle="1" w:styleId="FontStyle17">
    <w:name w:val="Font Style17"/>
    <w:uiPriority w:val="99"/>
    <w:rsid w:val="00C729A4"/>
    <w:rPr>
      <w:rFonts w:ascii="Times New Roman" w:hAnsi="Times New Roman"/>
      <w:b/>
      <w:sz w:val="14"/>
    </w:rPr>
  </w:style>
  <w:style w:type="character" w:customStyle="1" w:styleId="FontStyle18">
    <w:name w:val="Font Style18"/>
    <w:uiPriority w:val="99"/>
    <w:rsid w:val="00C729A4"/>
    <w:rPr>
      <w:rFonts w:ascii="Times New Roman" w:hAnsi="Times New Roman"/>
      <w:b/>
      <w:sz w:val="22"/>
    </w:rPr>
  </w:style>
  <w:style w:type="character" w:customStyle="1" w:styleId="FontStyle20">
    <w:name w:val="Font Style20"/>
    <w:uiPriority w:val="99"/>
    <w:rsid w:val="00C729A4"/>
    <w:rPr>
      <w:rFonts w:ascii="Palatino Linotype" w:hAnsi="Palatino Linotype"/>
      <w:i/>
      <w:spacing w:val="-20"/>
      <w:sz w:val="18"/>
    </w:rPr>
  </w:style>
  <w:style w:type="character" w:customStyle="1" w:styleId="FontStyle22">
    <w:name w:val="Font Style22"/>
    <w:uiPriority w:val="99"/>
    <w:rsid w:val="00C729A4"/>
    <w:rPr>
      <w:rFonts w:ascii="Times New Roman" w:hAnsi="Times New Roman"/>
      <w:b/>
      <w:i/>
      <w:sz w:val="20"/>
    </w:rPr>
  </w:style>
  <w:style w:type="character" w:customStyle="1" w:styleId="FontStyle23">
    <w:name w:val="Font Style23"/>
    <w:uiPriority w:val="99"/>
    <w:rsid w:val="00C729A4"/>
    <w:rPr>
      <w:rFonts w:ascii="Times New Roman" w:hAnsi="Times New Roman"/>
      <w:i/>
      <w:sz w:val="20"/>
    </w:rPr>
  </w:style>
  <w:style w:type="character" w:customStyle="1" w:styleId="FontStyle125">
    <w:name w:val="Font Style125"/>
    <w:uiPriority w:val="99"/>
    <w:rsid w:val="00C729A4"/>
    <w:rPr>
      <w:rFonts w:ascii="Times New Roman" w:hAnsi="Times New Roman"/>
      <w:sz w:val="18"/>
    </w:rPr>
  </w:style>
  <w:style w:type="paragraph" w:customStyle="1" w:styleId="Style13">
    <w:name w:val="Style13"/>
    <w:basedOn w:val="a3"/>
    <w:uiPriority w:val="99"/>
    <w:rsid w:val="00C729A4"/>
    <w:pPr>
      <w:widowControl w:val="0"/>
      <w:autoSpaceDE w:val="0"/>
      <w:autoSpaceDN w:val="0"/>
      <w:adjustRightInd w:val="0"/>
      <w:ind w:firstLine="709"/>
    </w:pPr>
  </w:style>
  <w:style w:type="paragraph" w:customStyle="1" w:styleId="Style14">
    <w:name w:val="Style14"/>
    <w:basedOn w:val="a3"/>
    <w:uiPriority w:val="99"/>
    <w:rsid w:val="00C729A4"/>
    <w:pPr>
      <w:widowControl w:val="0"/>
      <w:autoSpaceDE w:val="0"/>
      <w:autoSpaceDN w:val="0"/>
      <w:adjustRightInd w:val="0"/>
      <w:spacing w:line="192" w:lineRule="exact"/>
      <w:ind w:firstLine="709"/>
      <w:jc w:val="center"/>
    </w:pPr>
  </w:style>
  <w:style w:type="paragraph" w:customStyle="1" w:styleId="Style15">
    <w:name w:val="Style15"/>
    <w:basedOn w:val="a3"/>
    <w:uiPriority w:val="99"/>
    <w:rsid w:val="00C729A4"/>
    <w:pPr>
      <w:widowControl w:val="0"/>
      <w:autoSpaceDE w:val="0"/>
      <w:autoSpaceDN w:val="0"/>
      <w:adjustRightInd w:val="0"/>
      <w:spacing w:line="151" w:lineRule="exact"/>
      <w:ind w:firstLine="709"/>
      <w:jc w:val="center"/>
    </w:pPr>
  </w:style>
  <w:style w:type="character" w:customStyle="1" w:styleId="FontStyle105">
    <w:name w:val="Font Style105"/>
    <w:uiPriority w:val="99"/>
    <w:rsid w:val="00C729A4"/>
    <w:rPr>
      <w:rFonts w:ascii="Times New Roman" w:hAnsi="Times New Roman"/>
      <w:b/>
      <w:sz w:val="10"/>
    </w:rPr>
  </w:style>
  <w:style w:type="character" w:customStyle="1" w:styleId="FontStyle106">
    <w:name w:val="Font Style106"/>
    <w:uiPriority w:val="99"/>
    <w:rsid w:val="00C729A4"/>
    <w:rPr>
      <w:rFonts w:ascii="Times New Roman" w:hAnsi="Times New Roman"/>
      <w:b/>
      <w:sz w:val="16"/>
    </w:rPr>
  </w:style>
  <w:style w:type="character" w:customStyle="1" w:styleId="FontStyle107">
    <w:name w:val="Font Style107"/>
    <w:uiPriority w:val="99"/>
    <w:rsid w:val="00C729A4"/>
    <w:rPr>
      <w:rFonts w:ascii="Lucida Sans Unicode" w:hAnsi="Lucida Sans Unicode"/>
      <w:sz w:val="10"/>
    </w:rPr>
  </w:style>
  <w:style w:type="character" w:customStyle="1" w:styleId="FontStyle108">
    <w:name w:val="Font Style108"/>
    <w:uiPriority w:val="99"/>
    <w:rsid w:val="00C729A4"/>
    <w:rPr>
      <w:rFonts w:ascii="Century Gothic" w:hAnsi="Century Gothic"/>
      <w:b/>
      <w:sz w:val="14"/>
    </w:rPr>
  </w:style>
  <w:style w:type="character" w:customStyle="1" w:styleId="FontStyle109">
    <w:name w:val="Font Style109"/>
    <w:uiPriority w:val="99"/>
    <w:rsid w:val="00C729A4"/>
    <w:rPr>
      <w:rFonts w:ascii="Century Gothic" w:hAnsi="Century Gothic"/>
      <w:b/>
      <w:sz w:val="14"/>
    </w:rPr>
  </w:style>
  <w:style w:type="character" w:customStyle="1" w:styleId="FontStyle110">
    <w:name w:val="Font Style110"/>
    <w:uiPriority w:val="99"/>
    <w:rsid w:val="00C729A4"/>
    <w:rPr>
      <w:rFonts w:ascii="Cambria" w:hAnsi="Cambria"/>
      <w:b/>
      <w:sz w:val="14"/>
    </w:rPr>
  </w:style>
  <w:style w:type="paragraph" w:customStyle="1" w:styleId="Style12">
    <w:name w:val="Style12"/>
    <w:basedOn w:val="a3"/>
    <w:uiPriority w:val="99"/>
    <w:rsid w:val="00C729A4"/>
    <w:pPr>
      <w:widowControl w:val="0"/>
      <w:autoSpaceDE w:val="0"/>
      <w:autoSpaceDN w:val="0"/>
      <w:adjustRightInd w:val="0"/>
      <w:ind w:firstLine="709"/>
    </w:pPr>
  </w:style>
  <w:style w:type="character" w:customStyle="1" w:styleId="FontStyle144">
    <w:name w:val="Font Style144"/>
    <w:uiPriority w:val="99"/>
    <w:rsid w:val="00C729A4"/>
    <w:rPr>
      <w:rFonts w:ascii="Times New Roman" w:hAnsi="Times New Roman"/>
      <w:b/>
      <w:sz w:val="14"/>
    </w:rPr>
  </w:style>
  <w:style w:type="character" w:customStyle="1" w:styleId="FontStyle170">
    <w:name w:val="Font Style170"/>
    <w:uiPriority w:val="99"/>
    <w:rsid w:val="00C729A4"/>
    <w:rPr>
      <w:rFonts w:ascii="Times New Roman" w:hAnsi="Times New Roman"/>
      <w:w w:val="10"/>
      <w:sz w:val="22"/>
    </w:rPr>
  </w:style>
  <w:style w:type="paragraph" w:customStyle="1" w:styleId="Style20">
    <w:name w:val="Style20"/>
    <w:basedOn w:val="a3"/>
    <w:uiPriority w:val="99"/>
    <w:rsid w:val="00C729A4"/>
    <w:pPr>
      <w:widowControl w:val="0"/>
      <w:autoSpaceDE w:val="0"/>
      <w:autoSpaceDN w:val="0"/>
      <w:adjustRightInd w:val="0"/>
      <w:spacing w:line="240" w:lineRule="exact"/>
      <w:ind w:firstLine="709"/>
    </w:pPr>
  </w:style>
  <w:style w:type="character" w:customStyle="1" w:styleId="FontStyle113">
    <w:name w:val="Font Style113"/>
    <w:uiPriority w:val="99"/>
    <w:rsid w:val="00C729A4"/>
    <w:rPr>
      <w:rFonts w:ascii="Times New Roman" w:hAnsi="Times New Roman"/>
      <w:b/>
      <w:sz w:val="20"/>
    </w:rPr>
  </w:style>
  <w:style w:type="paragraph" w:customStyle="1" w:styleId="Style32">
    <w:name w:val="Style32"/>
    <w:basedOn w:val="a3"/>
    <w:uiPriority w:val="99"/>
    <w:rsid w:val="00C729A4"/>
    <w:pPr>
      <w:widowControl w:val="0"/>
      <w:autoSpaceDE w:val="0"/>
      <w:autoSpaceDN w:val="0"/>
      <w:adjustRightInd w:val="0"/>
      <w:ind w:firstLine="709"/>
      <w:jc w:val="right"/>
    </w:pPr>
  </w:style>
  <w:style w:type="character" w:customStyle="1" w:styleId="FontStyle124">
    <w:name w:val="Font Style124"/>
    <w:uiPriority w:val="99"/>
    <w:rsid w:val="00C729A4"/>
    <w:rPr>
      <w:rFonts w:ascii="Times New Roman" w:hAnsi="Times New Roman"/>
      <w:b/>
      <w:i/>
      <w:sz w:val="16"/>
    </w:rPr>
  </w:style>
  <w:style w:type="paragraph" w:customStyle="1" w:styleId="Style42">
    <w:name w:val="Style42"/>
    <w:basedOn w:val="a3"/>
    <w:uiPriority w:val="99"/>
    <w:rsid w:val="00C729A4"/>
    <w:pPr>
      <w:widowControl w:val="0"/>
      <w:autoSpaceDE w:val="0"/>
      <w:autoSpaceDN w:val="0"/>
      <w:adjustRightInd w:val="0"/>
      <w:ind w:firstLine="709"/>
    </w:pPr>
  </w:style>
  <w:style w:type="paragraph" w:customStyle="1" w:styleId="Style43">
    <w:name w:val="Style43"/>
    <w:basedOn w:val="a3"/>
    <w:uiPriority w:val="99"/>
    <w:rsid w:val="00C729A4"/>
    <w:pPr>
      <w:widowControl w:val="0"/>
      <w:autoSpaceDE w:val="0"/>
      <w:autoSpaceDN w:val="0"/>
      <w:adjustRightInd w:val="0"/>
      <w:ind w:firstLine="709"/>
    </w:pPr>
  </w:style>
  <w:style w:type="character" w:customStyle="1" w:styleId="FontStyle133">
    <w:name w:val="Font Style133"/>
    <w:uiPriority w:val="99"/>
    <w:rsid w:val="00C729A4"/>
    <w:rPr>
      <w:rFonts w:ascii="Times New Roman" w:hAnsi="Times New Roman"/>
      <w:b/>
      <w:sz w:val="18"/>
    </w:rPr>
  </w:style>
  <w:style w:type="paragraph" w:customStyle="1" w:styleId="Style26">
    <w:name w:val="Style26"/>
    <w:basedOn w:val="a3"/>
    <w:uiPriority w:val="99"/>
    <w:rsid w:val="00C729A4"/>
    <w:pPr>
      <w:widowControl w:val="0"/>
      <w:autoSpaceDE w:val="0"/>
      <w:autoSpaceDN w:val="0"/>
      <w:adjustRightInd w:val="0"/>
      <w:ind w:firstLine="709"/>
    </w:pPr>
  </w:style>
  <w:style w:type="paragraph" w:customStyle="1" w:styleId="Style61">
    <w:name w:val="Style61"/>
    <w:basedOn w:val="a3"/>
    <w:uiPriority w:val="99"/>
    <w:rsid w:val="00C729A4"/>
    <w:pPr>
      <w:widowControl w:val="0"/>
      <w:autoSpaceDE w:val="0"/>
      <w:autoSpaceDN w:val="0"/>
      <w:adjustRightInd w:val="0"/>
      <w:ind w:firstLine="709"/>
    </w:pPr>
  </w:style>
  <w:style w:type="paragraph" w:customStyle="1" w:styleId="Style62">
    <w:name w:val="Style62"/>
    <w:basedOn w:val="a3"/>
    <w:uiPriority w:val="99"/>
    <w:rsid w:val="00C729A4"/>
    <w:pPr>
      <w:widowControl w:val="0"/>
      <w:autoSpaceDE w:val="0"/>
      <w:autoSpaceDN w:val="0"/>
      <w:adjustRightInd w:val="0"/>
      <w:ind w:firstLine="709"/>
    </w:pPr>
  </w:style>
  <w:style w:type="paragraph" w:customStyle="1" w:styleId="Style63">
    <w:name w:val="Style63"/>
    <w:basedOn w:val="a3"/>
    <w:uiPriority w:val="99"/>
    <w:rsid w:val="00C729A4"/>
    <w:pPr>
      <w:widowControl w:val="0"/>
      <w:autoSpaceDE w:val="0"/>
      <w:autoSpaceDN w:val="0"/>
      <w:adjustRightInd w:val="0"/>
      <w:ind w:firstLine="709"/>
    </w:pPr>
  </w:style>
  <w:style w:type="character" w:customStyle="1" w:styleId="FontStyle126">
    <w:name w:val="Font Style126"/>
    <w:uiPriority w:val="99"/>
    <w:rsid w:val="00C729A4"/>
    <w:rPr>
      <w:rFonts w:ascii="Century Gothic" w:hAnsi="Century Gothic"/>
      <w:b/>
      <w:sz w:val="14"/>
    </w:rPr>
  </w:style>
  <w:style w:type="character" w:customStyle="1" w:styleId="FontStyle127">
    <w:name w:val="Font Style127"/>
    <w:uiPriority w:val="99"/>
    <w:rsid w:val="00C729A4"/>
    <w:rPr>
      <w:rFonts w:ascii="Century Gothic" w:hAnsi="Century Gothic"/>
      <w:b/>
      <w:sz w:val="14"/>
    </w:rPr>
  </w:style>
  <w:style w:type="character" w:customStyle="1" w:styleId="FontStyle128">
    <w:name w:val="Font Style128"/>
    <w:uiPriority w:val="99"/>
    <w:rsid w:val="00C729A4"/>
    <w:rPr>
      <w:rFonts w:ascii="Times New Roman" w:hAnsi="Times New Roman"/>
      <w:b/>
      <w:sz w:val="16"/>
    </w:rPr>
  </w:style>
  <w:style w:type="paragraph" w:customStyle="1" w:styleId="Style66">
    <w:name w:val="Style66"/>
    <w:basedOn w:val="a3"/>
    <w:uiPriority w:val="99"/>
    <w:rsid w:val="00C729A4"/>
    <w:pPr>
      <w:widowControl w:val="0"/>
      <w:autoSpaceDE w:val="0"/>
      <w:autoSpaceDN w:val="0"/>
      <w:adjustRightInd w:val="0"/>
      <w:ind w:firstLine="709"/>
      <w:jc w:val="right"/>
    </w:pPr>
  </w:style>
  <w:style w:type="paragraph" w:customStyle="1" w:styleId="Style67">
    <w:name w:val="Style67"/>
    <w:basedOn w:val="a3"/>
    <w:uiPriority w:val="99"/>
    <w:rsid w:val="00C729A4"/>
    <w:pPr>
      <w:widowControl w:val="0"/>
      <w:autoSpaceDE w:val="0"/>
      <w:autoSpaceDN w:val="0"/>
      <w:adjustRightInd w:val="0"/>
      <w:ind w:firstLine="709"/>
    </w:pPr>
  </w:style>
  <w:style w:type="paragraph" w:customStyle="1" w:styleId="Style76">
    <w:name w:val="Style76"/>
    <w:basedOn w:val="a3"/>
    <w:uiPriority w:val="99"/>
    <w:rsid w:val="00C729A4"/>
    <w:pPr>
      <w:widowControl w:val="0"/>
      <w:autoSpaceDE w:val="0"/>
      <w:autoSpaceDN w:val="0"/>
      <w:adjustRightInd w:val="0"/>
      <w:ind w:firstLine="709"/>
    </w:pPr>
  </w:style>
  <w:style w:type="character" w:customStyle="1" w:styleId="FontStyle129">
    <w:name w:val="Font Style129"/>
    <w:uiPriority w:val="99"/>
    <w:rsid w:val="00C729A4"/>
    <w:rPr>
      <w:rFonts w:ascii="Times New Roman" w:hAnsi="Times New Roman"/>
      <w:b/>
      <w:smallCaps/>
      <w:sz w:val="16"/>
    </w:rPr>
  </w:style>
  <w:style w:type="character" w:customStyle="1" w:styleId="FontStyle135">
    <w:name w:val="Font Style135"/>
    <w:uiPriority w:val="99"/>
    <w:rsid w:val="00C729A4"/>
    <w:rPr>
      <w:rFonts w:ascii="Times New Roman" w:hAnsi="Times New Roman"/>
      <w:b/>
      <w:sz w:val="14"/>
    </w:rPr>
  </w:style>
  <w:style w:type="paragraph" w:customStyle="1" w:styleId="Style79">
    <w:name w:val="Style79"/>
    <w:basedOn w:val="a3"/>
    <w:uiPriority w:val="99"/>
    <w:rsid w:val="00C729A4"/>
    <w:pPr>
      <w:widowControl w:val="0"/>
      <w:autoSpaceDE w:val="0"/>
      <w:autoSpaceDN w:val="0"/>
      <w:adjustRightInd w:val="0"/>
      <w:spacing w:line="156" w:lineRule="exact"/>
      <w:ind w:firstLine="709"/>
      <w:jc w:val="center"/>
    </w:pPr>
  </w:style>
  <w:style w:type="paragraph" w:customStyle="1" w:styleId="Style84">
    <w:name w:val="Style84"/>
    <w:basedOn w:val="a3"/>
    <w:uiPriority w:val="99"/>
    <w:rsid w:val="00C729A4"/>
    <w:pPr>
      <w:widowControl w:val="0"/>
      <w:autoSpaceDE w:val="0"/>
      <w:autoSpaceDN w:val="0"/>
      <w:adjustRightInd w:val="0"/>
      <w:ind w:firstLine="709"/>
    </w:pPr>
  </w:style>
  <w:style w:type="paragraph" w:customStyle="1" w:styleId="Style86">
    <w:name w:val="Style86"/>
    <w:basedOn w:val="a3"/>
    <w:uiPriority w:val="99"/>
    <w:rsid w:val="00C729A4"/>
    <w:pPr>
      <w:widowControl w:val="0"/>
      <w:autoSpaceDE w:val="0"/>
      <w:autoSpaceDN w:val="0"/>
      <w:adjustRightInd w:val="0"/>
      <w:ind w:firstLine="709"/>
    </w:pPr>
  </w:style>
  <w:style w:type="paragraph" w:customStyle="1" w:styleId="Style82">
    <w:name w:val="Style82"/>
    <w:basedOn w:val="a3"/>
    <w:uiPriority w:val="99"/>
    <w:rsid w:val="00C729A4"/>
    <w:pPr>
      <w:widowControl w:val="0"/>
      <w:autoSpaceDE w:val="0"/>
      <w:autoSpaceDN w:val="0"/>
      <w:adjustRightInd w:val="0"/>
      <w:ind w:firstLine="709"/>
    </w:pPr>
  </w:style>
  <w:style w:type="character" w:customStyle="1" w:styleId="FontStyle136">
    <w:name w:val="Font Style136"/>
    <w:uiPriority w:val="99"/>
    <w:rsid w:val="00C729A4"/>
    <w:rPr>
      <w:rFonts w:ascii="Times New Roman" w:hAnsi="Times New Roman"/>
      <w:b/>
      <w:sz w:val="10"/>
    </w:rPr>
  </w:style>
  <w:style w:type="character" w:customStyle="1" w:styleId="FontStyle137">
    <w:name w:val="Font Style137"/>
    <w:uiPriority w:val="99"/>
    <w:rsid w:val="00C729A4"/>
    <w:rPr>
      <w:rFonts w:ascii="Arial Narrow" w:hAnsi="Arial Narrow"/>
      <w:sz w:val="30"/>
    </w:rPr>
  </w:style>
  <w:style w:type="paragraph" w:customStyle="1" w:styleId="Style60">
    <w:name w:val="Style60"/>
    <w:basedOn w:val="a3"/>
    <w:uiPriority w:val="99"/>
    <w:rsid w:val="00C729A4"/>
    <w:pPr>
      <w:widowControl w:val="0"/>
      <w:autoSpaceDE w:val="0"/>
      <w:autoSpaceDN w:val="0"/>
      <w:adjustRightInd w:val="0"/>
      <w:spacing w:line="250" w:lineRule="exact"/>
      <w:ind w:firstLine="396"/>
    </w:pPr>
  </w:style>
  <w:style w:type="paragraph" w:customStyle="1" w:styleId="Style17">
    <w:name w:val="Style17"/>
    <w:basedOn w:val="a3"/>
    <w:uiPriority w:val="99"/>
    <w:rsid w:val="00C729A4"/>
    <w:pPr>
      <w:widowControl w:val="0"/>
      <w:autoSpaceDE w:val="0"/>
      <w:autoSpaceDN w:val="0"/>
      <w:adjustRightInd w:val="0"/>
      <w:ind w:firstLine="709"/>
      <w:jc w:val="center"/>
    </w:pPr>
  </w:style>
  <w:style w:type="character" w:customStyle="1" w:styleId="FontStyle140">
    <w:name w:val="Font Style140"/>
    <w:uiPriority w:val="99"/>
    <w:rsid w:val="00C729A4"/>
    <w:rPr>
      <w:rFonts w:ascii="Times New Roman" w:hAnsi="Times New Roman"/>
      <w:w w:val="30"/>
      <w:sz w:val="44"/>
    </w:rPr>
  </w:style>
  <w:style w:type="character" w:customStyle="1" w:styleId="FontStyle178">
    <w:name w:val="Font Style178"/>
    <w:uiPriority w:val="99"/>
    <w:rsid w:val="00C729A4"/>
    <w:rPr>
      <w:rFonts w:ascii="Times New Roman" w:hAnsi="Times New Roman"/>
      <w:b/>
      <w:i/>
      <w:sz w:val="14"/>
    </w:rPr>
  </w:style>
  <w:style w:type="paragraph" w:customStyle="1" w:styleId="Style75">
    <w:name w:val="Style75"/>
    <w:basedOn w:val="a3"/>
    <w:uiPriority w:val="99"/>
    <w:rsid w:val="00C729A4"/>
    <w:pPr>
      <w:widowControl w:val="0"/>
      <w:autoSpaceDE w:val="0"/>
      <w:autoSpaceDN w:val="0"/>
      <w:adjustRightInd w:val="0"/>
      <w:ind w:firstLine="709"/>
    </w:pPr>
  </w:style>
  <w:style w:type="character" w:customStyle="1" w:styleId="FontStyle142">
    <w:name w:val="Font Style142"/>
    <w:uiPriority w:val="99"/>
    <w:rsid w:val="00C729A4"/>
    <w:rPr>
      <w:rFonts w:ascii="Times New Roman" w:hAnsi="Times New Roman"/>
      <w:b/>
      <w:spacing w:val="10"/>
      <w:w w:val="20"/>
      <w:sz w:val="26"/>
    </w:rPr>
  </w:style>
  <w:style w:type="character" w:customStyle="1" w:styleId="FontStyle143">
    <w:name w:val="Font Style143"/>
    <w:uiPriority w:val="99"/>
    <w:rsid w:val="00C729A4"/>
    <w:rPr>
      <w:rFonts w:ascii="Times New Roman" w:hAnsi="Times New Roman"/>
      <w:sz w:val="14"/>
    </w:rPr>
  </w:style>
  <w:style w:type="paragraph" w:customStyle="1" w:styleId="Style71">
    <w:name w:val="Style71"/>
    <w:basedOn w:val="a3"/>
    <w:uiPriority w:val="99"/>
    <w:rsid w:val="00C729A4"/>
    <w:pPr>
      <w:widowControl w:val="0"/>
      <w:autoSpaceDE w:val="0"/>
      <w:autoSpaceDN w:val="0"/>
      <w:adjustRightInd w:val="0"/>
      <w:ind w:firstLine="709"/>
    </w:pPr>
  </w:style>
  <w:style w:type="character" w:customStyle="1" w:styleId="FontStyle138">
    <w:name w:val="Font Style138"/>
    <w:uiPriority w:val="99"/>
    <w:rsid w:val="00C729A4"/>
    <w:rPr>
      <w:rFonts w:ascii="Book Antiqua" w:hAnsi="Book Antiqua"/>
      <w:sz w:val="20"/>
    </w:rPr>
  </w:style>
  <w:style w:type="paragraph" w:customStyle="1" w:styleId="Style46">
    <w:name w:val="Style46"/>
    <w:basedOn w:val="a3"/>
    <w:uiPriority w:val="99"/>
    <w:rsid w:val="00C729A4"/>
    <w:pPr>
      <w:widowControl w:val="0"/>
      <w:autoSpaceDE w:val="0"/>
      <w:autoSpaceDN w:val="0"/>
      <w:adjustRightInd w:val="0"/>
      <w:spacing w:line="151" w:lineRule="exact"/>
      <w:ind w:firstLine="389"/>
    </w:pPr>
  </w:style>
  <w:style w:type="paragraph" w:customStyle="1" w:styleId="Style28">
    <w:name w:val="Style28"/>
    <w:basedOn w:val="a3"/>
    <w:uiPriority w:val="99"/>
    <w:rsid w:val="00C729A4"/>
    <w:pPr>
      <w:widowControl w:val="0"/>
      <w:autoSpaceDE w:val="0"/>
      <w:autoSpaceDN w:val="0"/>
      <w:adjustRightInd w:val="0"/>
      <w:ind w:firstLine="709"/>
    </w:pPr>
  </w:style>
  <w:style w:type="character" w:customStyle="1" w:styleId="FontStyle139">
    <w:name w:val="Font Style139"/>
    <w:uiPriority w:val="99"/>
    <w:rsid w:val="00C729A4"/>
    <w:rPr>
      <w:rFonts w:ascii="Times New Roman" w:hAnsi="Times New Roman"/>
      <w:sz w:val="8"/>
    </w:rPr>
  </w:style>
  <w:style w:type="paragraph" w:customStyle="1" w:styleId="Style93">
    <w:name w:val="Style93"/>
    <w:basedOn w:val="a3"/>
    <w:uiPriority w:val="99"/>
    <w:rsid w:val="00C729A4"/>
    <w:pPr>
      <w:widowControl w:val="0"/>
      <w:autoSpaceDE w:val="0"/>
      <w:autoSpaceDN w:val="0"/>
      <w:adjustRightInd w:val="0"/>
      <w:spacing w:line="151" w:lineRule="exact"/>
      <w:ind w:firstLine="113"/>
    </w:pPr>
  </w:style>
  <w:style w:type="character" w:customStyle="1" w:styleId="FontStyle141">
    <w:name w:val="Font Style141"/>
    <w:uiPriority w:val="99"/>
    <w:rsid w:val="00C729A4"/>
    <w:rPr>
      <w:rFonts w:ascii="Times New Roman" w:hAnsi="Times New Roman"/>
      <w:sz w:val="20"/>
    </w:rPr>
  </w:style>
  <w:style w:type="paragraph" w:customStyle="1" w:styleId="Style95">
    <w:name w:val="Style95"/>
    <w:basedOn w:val="a3"/>
    <w:uiPriority w:val="99"/>
    <w:rsid w:val="00C729A4"/>
    <w:pPr>
      <w:widowControl w:val="0"/>
      <w:autoSpaceDE w:val="0"/>
      <w:autoSpaceDN w:val="0"/>
      <w:adjustRightInd w:val="0"/>
      <w:spacing w:line="206" w:lineRule="exact"/>
      <w:ind w:hanging="132"/>
    </w:pPr>
  </w:style>
  <w:style w:type="paragraph" w:customStyle="1" w:styleId="Style103">
    <w:name w:val="Style103"/>
    <w:basedOn w:val="a3"/>
    <w:uiPriority w:val="99"/>
    <w:rsid w:val="00C729A4"/>
    <w:pPr>
      <w:widowControl w:val="0"/>
      <w:autoSpaceDE w:val="0"/>
      <w:autoSpaceDN w:val="0"/>
      <w:adjustRightInd w:val="0"/>
      <w:spacing w:line="206" w:lineRule="exact"/>
      <w:ind w:hanging="204"/>
    </w:pPr>
  </w:style>
  <w:style w:type="character" w:customStyle="1" w:styleId="FontStyle146">
    <w:name w:val="Font Style146"/>
    <w:uiPriority w:val="99"/>
    <w:rsid w:val="00C729A4"/>
    <w:rPr>
      <w:rFonts w:ascii="Times New Roman" w:hAnsi="Times New Roman"/>
      <w:b/>
      <w:sz w:val="16"/>
    </w:rPr>
  </w:style>
  <w:style w:type="paragraph" w:customStyle="1" w:styleId="Style70">
    <w:name w:val="Style70"/>
    <w:basedOn w:val="a3"/>
    <w:uiPriority w:val="99"/>
    <w:rsid w:val="00C729A4"/>
    <w:pPr>
      <w:widowControl w:val="0"/>
      <w:autoSpaceDE w:val="0"/>
      <w:autoSpaceDN w:val="0"/>
      <w:adjustRightInd w:val="0"/>
      <w:spacing w:line="221" w:lineRule="exact"/>
      <w:ind w:hanging="235"/>
    </w:pPr>
  </w:style>
  <w:style w:type="paragraph" w:customStyle="1" w:styleId="Style74">
    <w:name w:val="Style74"/>
    <w:basedOn w:val="a3"/>
    <w:uiPriority w:val="99"/>
    <w:rsid w:val="00C729A4"/>
    <w:pPr>
      <w:widowControl w:val="0"/>
      <w:autoSpaceDE w:val="0"/>
      <w:autoSpaceDN w:val="0"/>
      <w:adjustRightInd w:val="0"/>
      <w:ind w:firstLine="709"/>
    </w:pPr>
  </w:style>
  <w:style w:type="paragraph" w:customStyle="1" w:styleId="Style94">
    <w:name w:val="Style94"/>
    <w:basedOn w:val="a3"/>
    <w:uiPriority w:val="99"/>
    <w:rsid w:val="00C729A4"/>
    <w:pPr>
      <w:widowControl w:val="0"/>
      <w:autoSpaceDE w:val="0"/>
      <w:autoSpaceDN w:val="0"/>
      <w:adjustRightInd w:val="0"/>
      <w:spacing w:line="228" w:lineRule="exact"/>
      <w:ind w:firstLine="709"/>
      <w:jc w:val="center"/>
    </w:pPr>
  </w:style>
  <w:style w:type="paragraph" w:customStyle="1" w:styleId="Style59">
    <w:name w:val="Style59"/>
    <w:basedOn w:val="a3"/>
    <w:uiPriority w:val="99"/>
    <w:rsid w:val="00C729A4"/>
    <w:pPr>
      <w:widowControl w:val="0"/>
      <w:autoSpaceDE w:val="0"/>
      <w:autoSpaceDN w:val="0"/>
      <w:adjustRightInd w:val="0"/>
      <w:ind w:firstLine="709"/>
    </w:pPr>
  </w:style>
  <w:style w:type="paragraph" w:customStyle="1" w:styleId="Style56">
    <w:name w:val="Style56"/>
    <w:basedOn w:val="a3"/>
    <w:uiPriority w:val="99"/>
    <w:rsid w:val="00C729A4"/>
    <w:pPr>
      <w:widowControl w:val="0"/>
      <w:autoSpaceDE w:val="0"/>
      <w:autoSpaceDN w:val="0"/>
      <w:adjustRightInd w:val="0"/>
      <w:ind w:firstLine="709"/>
    </w:pPr>
  </w:style>
  <w:style w:type="paragraph" w:customStyle="1" w:styleId="Style40">
    <w:name w:val="Style40"/>
    <w:basedOn w:val="a3"/>
    <w:uiPriority w:val="99"/>
    <w:rsid w:val="00C729A4"/>
    <w:pPr>
      <w:widowControl w:val="0"/>
      <w:autoSpaceDE w:val="0"/>
      <w:autoSpaceDN w:val="0"/>
      <w:adjustRightInd w:val="0"/>
      <w:ind w:firstLine="709"/>
    </w:pPr>
  </w:style>
  <w:style w:type="paragraph" w:customStyle="1" w:styleId="Style72">
    <w:name w:val="Style72"/>
    <w:basedOn w:val="a3"/>
    <w:uiPriority w:val="99"/>
    <w:rsid w:val="00C729A4"/>
    <w:pPr>
      <w:widowControl w:val="0"/>
      <w:autoSpaceDE w:val="0"/>
      <w:autoSpaceDN w:val="0"/>
      <w:adjustRightInd w:val="0"/>
      <w:ind w:firstLine="709"/>
    </w:pPr>
  </w:style>
  <w:style w:type="character" w:customStyle="1" w:styleId="FontStyle152">
    <w:name w:val="Font Style152"/>
    <w:uiPriority w:val="99"/>
    <w:rsid w:val="00C729A4"/>
    <w:rPr>
      <w:rFonts w:ascii="Times New Roman" w:hAnsi="Times New Roman"/>
      <w:b/>
      <w:sz w:val="12"/>
    </w:rPr>
  </w:style>
  <w:style w:type="paragraph" w:customStyle="1" w:styleId="Style49">
    <w:name w:val="Style49"/>
    <w:basedOn w:val="a3"/>
    <w:uiPriority w:val="99"/>
    <w:rsid w:val="00C729A4"/>
    <w:pPr>
      <w:widowControl w:val="0"/>
      <w:autoSpaceDE w:val="0"/>
      <w:autoSpaceDN w:val="0"/>
      <w:adjustRightInd w:val="0"/>
      <w:spacing w:line="322" w:lineRule="exact"/>
      <w:ind w:firstLine="4178"/>
    </w:pPr>
  </w:style>
  <w:style w:type="paragraph" w:customStyle="1" w:styleId="Style16">
    <w:name w:val="Style16"/>
    <w:basedOn w:val="a3"/>
    <w:uiPriority w:val="99"/>
    <w:rsid w:val="00C729A4"/>
    <w:pPr>
      <w:widowControl w:val="0"/>
      <w:autoSpaceDE w:val="0"/>
      <w:autoSpaceDN w:val="0"/>
      <w:adjustRightInd w:val="0"/>
      <w:ind w:firstLine="709"/>
    </w:pPr>
  </w:style>
  <w:style w:type="character" w:customStyle="1" w:styleId="FontStyle111">
    <w:name w:val="Font Style111"/>
    <w:uiPriority w:val="99"/>
    <w:rsid w:val="00C729A4"/>
    <w:rPr>
      <w:rFonts w:ascii="Times New Roman" w:hAnsi="Times New Roman"/>
      <w:b/>
      <w:spacing w:val="30"/>
      <w:w w:val="10"/>
      <w:sz w:val="26"/>
    </w:rPr>
  </w:style>
  <w:style w:type="character" w:customStyle="1" w:styleId="FontStyle112">
    <w:name w:val="Font Style112"/>
    <w:uiPriority w:val="99"/>
    <w:rsid w:val="00C729A4"/>
    <w:rPr>
      <w:rFonts w:ascii="Times New Roman" w:hAnsi="Times New Roman"/>
      <w:b/>
      <w:i/>
      <w:spacing w:val="-10"/>
      <w:sz w:val="10"/>
    </w:rPr>
  </w:style>
  <w:style w:type="character" w:customStyle="1" w:styleId="FontStyle123">
    <w:name w:val="Font Style123"/>
    <w:uiPriority w:val="99"/>
    <w:rsid w:val="00C729A4"/>
    <w:rPr>
      <w:rFonts w:ascii="Times New Roman" w:hAnsi="Times New Roman"/>
      <w:i/>
      <w:sz w:val="18"/>
    </w:rPr>
  </w:style>
  <w:style w:type="paragraph" w:customStyle="1" w:styleId="Style25">
    <w:name w:val="Style25"/>
    <w:basedOn w:val="a3"/>
    <w:uiPriority w:val="99"/>
    <w:rsid w:val="00C729A4"/>
    <w:pPr>
      <w:widowControl w:val="0"/>
      <w:autoSpaceDE w:val="0"/>
      <w:autoSpaceDN w:val="0"/>
      <w:adjustRightInd w:val="0"/>
      <w:ind w:firstLine="709"/>
    </w:pPr>
  </w:style>
  <w:style w:type="paragraph" w:customStyle="1" w:styleId="Style30">
    <w:name w:val="Style30"/>
    <w:basedOn w:val="a3"/>
    <w:uiPriority w:val="99"/>
    <w:rsid w:val="00C729A4"/>
    <w:pPr>
      <w:widowControl w:val="0"/>
      <w:autoSpaceDE w:val="0"/>
      <w:autoSpaceDN w:val="0"/>
      <w:adjustRightInd w:val="0"/>
      <w:ind w:firstLine="709"/>
    </w:pPr>
  </w:style>
  <w:style w:type="character" w:customStyle="1" w:styleId="FontStyle117">
    <w:name w:val="Font Style117"/>
    <w:uiPriority w:val="99"/>
    <w:rsid w:val="00C729A4"/>
    <w:rPr>
      <w:rFonts w:ascii="Times New Roman" w:hAnsi="Times New Roman"/>
      <w:b/>
      <w:sz w:val="14"/>
    </w:rPr>
  </w:style>
  <w:style w:type="character" w:customStyle="1" w:styleId="FontStyle120">
    <w:name w:val="Font Style120"/>
    <w:uiPriority w:val="99"/>
    <w:rsid w:val="00C729A4"/>
    <w:rPr>
      <w:rFonts w:ascii="Times New Roman" w:hAnsi="Times New Roman"/>
      <w:b/>
      <w:sz w:val="10"/>
    </w:rPr>
  </w:style>
  <w:style w:type="character" w:customStyle="1" w:styleId="FontStyle121">
    <w:name w:val="Font Style121"/>
    <w:uiPriority w:val="99"/>
    <w:rsid w:val="00C729A4"/>
    <w:rPr>
      <w:rFonts w:ascii="Times New Roman" w:hAnsi="Times New Roman"/>
      <w:b/>
      <w:w w:val="10"/>
      <w:sz w:val="20"/>
    </w:rPr>
  </w:style>
  <w:style w:type="character" w:customStyle="1" w:styleId="FontStyle122">
    <w:name w:val="Font Style122"/>
    <w:uiPriority w:val="99"/>
    <w:rsid w:val="00C729A4"/>
    <w:rPr>
      <w:rFonts w:ascii="Times New Roman" w:hAnsi="Times New Roman"/>
      <w:b/>
      <w:i/>
      <w:spacing w:val="-10"/>
      <w:sz w:val="10"/>
    </w:rPr>
  </w:style>
  <w:style w:type="character" w:customStyle="1" w:styleId="FontStyle172">
    <w:name w:val="Font Style172"/>
    <w:uiPriority w:val="99"/>
    <w:rsid w:val="00C729A4"/>
    <w:rPr>
      <w:rFonts w:ascii="Times New Roman" w:hAnsi="Times New Roman"/>
      <w:spacing w:val="120"/>
      <w:w w:val="20"/>
      <w:sz w:val="30"/>
    </w:rPr>
  </w:style>
  <w:style w:type="paragraph" w:customStyle="1" w:styleId="Style21">
    <w:name w:val="Style21"/>
    <w:basedOn w:val="a3"/>
    <w:uiPriority w:val="99"/>
    <w:rsid w:val="00C729A4"/>
    <w:pPr>
      <w:widowControl w:val="0"/>
      <w:autoSpaceDE w:val="0"/>
      <w:autoSpaceDN w:val="0"/>
      <w:adjustRightInd w:val="0"/>
      <w:ind w:firstLine="709"/>
    </w:pPr>
  </w:style>
  <w:style w:type="paragraph" w:customStyle="1" w:styleId="Style22">
    <w:name w:val="Style22"/>
    <w:basedOn w:val="a3"/>
    <w:uiPriority w:val="99"/>
    <w:rsid w:val="00C729A4"/>
    <w:pPr>
      <w:widowControl w:val="0"/>
      <w:autoSpaceDE w:val="0"/>
      <w:autoSpaceDN w:val="0"/>
      <w:adjustRightInd w:val="0"/>
      <w:ind w:firstLine="709"/>
    </w:pPr>
  </w:style>
  <w:style w:type="paragraph" w:customStyle="1" w:styleId="Style27">
    <w:name w:val="Style27"/>
    <w:basedOn w:val="a3"/>
    <w:uiPriority w:val="99"/>
    <w:rsid w:val="00C729A4"/>
    <w:pPr>
      <w:widowControl w:val="0"/>
      <w:autoSpaceDE w:val="0"/>
      <w:autoSpaceDN w:val="0"/>
      <w:adjustRightInd w:val="0"/>
      <w:ind w:firstLine="709"/>
    </w:pPr>
  </w:style>
  <w:style w:type="character" w:customStyle="1" w:styleId="FontStyle114">
    <w:name w:val="Font Style114"/>
    <w:uiPriority w:val="99"/>
    <w:rsid w:val="00C729A4"/>
    <w:rPr>
      <w:rFonts w:ascii="Times New Roman" w:hAnsi="Times New Roman"/>
      <w:b/>
      <w:w w:val="10"/>
      <w:sz w:val="26"/>
    </w:rPr>
  </w:style>
  <w:style w:type="character" w:customStyle="1" w:styleId="FontStyle115">
    <w:name w:val="Font Style115"/>
    <w:uiPriority w:val="99"/>
    <w:rsid w:val="00C729A4"/>
    <w:rPr>
      <w:rFonts w:ascii="Arial Narrow" w:hAnsi="Arial Narrow"/>
      <w:b/>
      <w:spacing w:val="-40"/>
      <w:sz w:val="50"/>
    </w:rPr>
  </w:style>
  <w:style w:type="character" w:customStyle="1" w:styleId="FontStyle116">
    <w:name w:val="Font Style116"/>
    <w:uiPriority w:val="99"/>
    <w:rsid w:val="00C729A4"/>
    <w:rPr>
      <w:rFonts w:ascii="Times New Roman" w:hAnsi="Times New Roman"/>
      <w:b/>
      <w:sz w:val="16"/>
    </w:rPr>
  </w:style>
  <w:style w:type="character" w:customStyle="1" w:styleId="FontStyle118">
    <w:name w:val="Font Style118"/>
    <w:uiPriority w:val="99"/>
    <w:rsid w:val="00C729A4"/>
    <w:rPr>
      <w:rFonts w:ascii="Times New Roman" w:hAnsi="Times New Roman"/>
      <w:b/>
      <w:sz w:val="8"/>
    </w:rPr>
  </w:style>
  <w:style w:type="character" w:customStyle="1" w:styleId="FontStyle119">
    <w:name w:val="Font Style119"/>
    <w:uiPriority w:val="99"/>
    <w:rsid w:val="00C729A4"/>
    <w:rPr>
      <w:rFonts w:ascii="Bookman Old Style" w:hAnsi="Bookman Old Style"/>
      <w:b/>
      <w:i/>
      <w:sz w:val="10"/>
    </w:rPr>
  </w:style>
  <w:style w:type="character" w:customStyle="1" w:styleId="FontStyle177">
    <w:name w:val="Font Style177"/>
    <w:uiPriority w:val="99"/>
    <w:rsid w:val="00C729A4"/>
    <w:rPr>
      <w:rFonts w:ascii="Times New Roman" w:hAnsi="Times New Roman"/>
      <w:b/>
      <w:i/>
      <w:sz w:val="14"/>
    </w:rPr>
  </w:style>
  <w:style w:type="paragraph" w:customStyle="1" w:styleId="Style68">
    <w:name w:val="Style68"/>
    <w:basedOn w:val="a3"/>
    <w:uiPriority w:val="99"/>
    <w:rsid w:val="00C729A4"/>
    <w:pPr>
      <w:widowControl w:val="0"/>
      <w:autoSpaceDE w:val="0"/>
      <w:autoSpaceDN w:val="0"/>
      <w:adjustRightInd w:val="0"/>
      <w:ind w:firstLine="709"/>
    </w:pPr>
  </w:style>
  <w:style w:type="paragraph" w:customStyle="1" w:styleId="Style69">
    <w:name w:val="Style69"/>
    <w:basedOn w:val="a3"/>
    <w:uiPriority w:val="99"/>
    <w:rsid w:val="00C729A4"/>
    <w:pPr>
      <w:widowControl w:val="0"/>
      <w:autoSpaceDE w:val="0"/>
      <w:autoSpaceDN w:val="0"/>
      <w:adjustRightInd w:val="0"/>
      <w:spacing w:line="91" w:lineRule="exact"/>
      <w:ind w:firstLine="709"/>
      <w:jc w:val="right"/>
    </w:pPr>
  </w:style>
  <w:style w:type="paragraph" w:customStyle="1" w:styleId="Style73">
    <w:name w:val="Style73"/>
    <w:basedOn w:val="a3"/>
    <w:uiPriority w:val="99"/>
    <w:rsid w:val="00C729A4"/>
    <w:pPr>
      <w:widowControl w:val="0"/>
      <w:autoSpaceDE w:val="0"/>
      <w:autoSpaceDN w:val="0"/>
      <w:adjustRightInd w:val="0"/>
      <w:ind w:firstLine="709"/>
    </w:pPr>
  </w:style>
  <w:style w:type="character" w:customStyle="1" w:styleId="FontStyle130">
    <w:name w:val="Font Style130"/>
    <w:uiPriority w:val="99"/>
    <w:rsid w:val="00C729A4"/>
    <w:rPr>
      <w:rFonts w:ascii="Times New Roman" w:hAnsi="Times New Roman"/>
      <w:b/>
      <w:w w:val="10"/>
      <w:sz w:val="14"/>
    </w:rPr>
  </w:style>
  <w:style w:type="paragraph" w:customStyle="1" w:styleId="Style85">
    <w:name w:val="Style85"/>
    <w:basedOn w:val="a3"/>
    <w:uiPriority w:val="99"/>
    <w:rsid w:val="00C729A4"/>
    <w:pPr>
      <w:widowControl w:val="0"/>
      <w:autoSpaceDE w:val="0"/>
      <w:autoSpaceDN w:val="0"/>
      <w:adjustRightInd w:val="0"/>
      <w:ind w:firstLine="709"/>
    </w:pPr>
  </w:style>
  <w:style w:type="character" w:customStyle="1" w:styleId="FontStyle131">
    <w:name w:val="Font Style131"/>
    <w:uiPriority w:val="99"/>
    <w:rsid w:val="00C729A4"/>
    <w:rPr>
      <w:rFonts w:ascii="Lucida Sans Unicode" w:hAnsi="Lucida Sans Unicode"/>
      <w:sz w:val="24"/>
    </w:rPr>
  </w:style>
  <w:style w:type="character" w:customStyle="1" w:styleId="FontStyle132">
    <w:name w:val="Font Style132"/>
    <w:uiPriority w:val="99"/>
    <w:rsid w:val="00C729A4"/>
    <w:rPr>
      <w:rFonts w:ascii="Times New Roman" w:hAnsi="Times New Roman"/>
      <w:b/>
      <w:w w:val="10"/>
      <w:sz w:val="14"/>
    </w:rPr>
  </w:style>
  <w:style w:type="character" w:customStyle="1" w:styleId="FontStyle134">
    <w:name w:val="Font Style134"/>
    <w:uiPriority w:val="99"/>
    <w:rsid w:val="00C729A4"/>
    <w:rPr>
      <w:rFonts w:ascii="Book Antiqua" w:hAnsi="Book Antiqua"/>
      <w:sz w:val="20"/>
    </w:rPr>
  </w:style>
  <w:style w:type="character" w:customStyle="1" w:styleId="FontStyle179">
    <w:name w:val="Font Style179"/>
    <w:uiPriority w:val="99"/>
    <w:rsid w:val="00C729A4"/>
    <w:rPr>
      <w:rFonts w:ascii="Times New Roman" w:hAnsi="Times New Roman"/>
      <w:smallCaps/>
      <w:spacing w:val="10"/>
      <w:sz w:val="8"/>
    </w:rPr>
  </w:style>
  <w:style w:type="paragraph" w:customStyle="1" w:styleId="Style52">
    <w:name w:val="Style52"/>
    <w:basedOn w:val="a3"/>
    <w:uiPriority w:val="99"/>
    <w:rsid w:val="00C729A4"/>
    <w:pPr>
      <w:widowControl w:val="0"/>
      <w:autoSpaceDE w:val="0"/>
      <w:autoSpaceDN w:val="0"/>
      <w:adjustRightInd w:val="0"/>
      <w:ind w:firstLine="709"/>
    </w:pPr>
  </w:style>
  <w:style w:type="paragraph" w:customStyle="1" w:styleId="Style45">
    <w:name w:val="Style45"/>
    <w:basedOn w:val="a3"/>
    <w:uiPriority w:val="99"/>
    <w:rsid w:val="00C729A4"/>
    <w:pPr>
      <w:widowControl w:val="0"/>
      <w:autoSpaceDE w:val="0"/>
      <w:autoSpaceDN w:val="0"/>
      <w:adjustRightInd w:val="0"/>
      <w:ind w:firstLine="709"/>
    </w:pPr>
  </w:style>
  <w:style w:type="character" w:customStyle="1" w:styleId="FontStyle150">
    <w:name w:val="Font Style150"/>
    <w:uiPriority w:val="99"/>
    <w:rsid w:val="00C729A4"/>
    <w:rPr>
      <w:rFonts w:ascii="Lucida Sans Unicode" w:hAnsi="Lucida Sans Unicode"/>
      <w:b/>
      <w:i/>
      <w:sz w:val="8"/>
    </w:rPr>
  </w:style>
  <w:style w:type="paragraph" w:customStyle="1" w:styleId="Style98">
    <w:name w:val="Style98"/>
    <w:basedOn w:val="a3"/>
    <w:uiPriority w:val="99"/>
    <w:rsid w:val="00C729A4"/>
    <w:pPr>
      <w:widowControl w:val="0"/>
      <w:autoSpaceDE w:val="0"/>
      <w:autoSpaceDN w:val="0"/>
      <w:adjustRightInd w:val="0"/>
      <w:ind w:firstLine="709"/>
    </w:pPr>
  </w:style>
  <w:style w:type="character" w:customStyle="1" w:styleId="FontStyle145">
    <w:name w:val="Font Style145"/>
    <w:uiPriority w:val="99"/>
    <w:rsid w:val="00C729A4"/>
    <w:rPr>
      <w:rFonts w:ascii="Times New Roman" w:hAnsi="Times New Roman"/>
      <w:spacing w:val="10"/>
      <w:sz w:val="10"/>
    </w:rPr>
  </w:style>
  <w:style w:type="paragraph" w:customStyle="1" w:styleId="Style89">
    <w:name w:val="Style89"/>
    <w:basedOn w:val="a3"/>
    <w:uiPriority w:val="99"/>
    <w:rsid w:val="00C729A4"/>
    <w:pPr>
      <w:widowControl w:val="0"/>
      <w:autoSpaceDE w:val="0"/>
      <w:autoSpaceDN w:val="0"/>
      <w:adjustRightInd w:val="0"/>
      <w:spacing w:line="218" w:lineRule="exact"/>
      <w:ind w:hanging="2686"/>
    </w:pPr>
  </w:style>
  <w:style w:type="paragraph" w:customStyle="1" w:styleId="Style37">
    <w:name w:val="Style37"/>
    <w:basedOn w:val="a3"/>
    <w:uiPriority w:val="99"/>
    <w:rsid w:val="00C729A4"/>
    <w:pPr>
      <w:widowControl w:val="0"/>
      <w:autoSpaceDE w:val="0"/>
      <w:autoSpaceDN w:val="0"/>
      <w:adjustRightInd w:val="0"/>
      <w:ind w:firstLine="709"/>
    </w:pPr>
  </w:style>
  <w:style w:type="character" w:customStyle="1" w:styleId="FontStyle147">
    <w:name w:val="Font Style147"/>
    <w:uiPriority w:val="99"/>
    <w:rsid w:val="00C729A4"/>
    <w:rPr>
      <w:rFonts w:ascii="Book Antiqua" w:hAnsi="Book Antiqua"/>
      <w:sz w:val="18"/>
    </w:rPr>
  </w:style>
  <w:style w:type="character" w:customStyle="1" w:styleId="FontStyle148">
    <w:name w:val="Font Style148"/>
    <w:uiPriority w:val="99"/>
    <w:rsid w:val="00C729A4"/>
    <w:rPr>
      <w:rFonts w:ascii="Times New Roman" w:hAnsi="Times New Roman"/>
      <w:spacing w:val="40"/>
      <w:sz w:val="12"/>
    </w:rPr>
  </w:style>
  <w:style w:type="character" w:customStyle="1" w:styleId="FontStyle149">
    <w:name w:val="Font Style149"/>
    <w:uiPriority w:val="99"/>
    <w:rsid w:val="00C729A4"/>
    <w:rPr>
      <w:rFonts w:ascii="Courier New" w:hAnsi="Courier New"/>
      <w:b/>
      <w:i/>
      <w:spacing w:val="-10"/>
      <w:sz w:val="10"/>
    </w:rPr>
  </w:style>
  <w:style w:type="paragraph" w:customStyle="1" w:styleId="Style19">
    <w:name w:val="Style19"/>
    <w:basedOn w:val="a3"/>
    <w:uiPriority w:val="99"/>
    <w:rsid w:val="00C729A4"/>
    <w:pPr>
      <w:widowControl w:val="0"/>
      <w:autoSpaceDE w:val="0"/>
      <w:autoSpaceDN w:val="0"/>
      <w:adjustRightInd w:val="0"/>
      <w:ind w:firstLine="709"/>
    </w:pPr>
  </w:style>
  <w:style w:type="paragraph" w:customStyle="1" w:styleId="Style33">
    <w:name w:val="Style33"/>
    <w:basedOn w:val="a3"/>
    <w:uiPriority w:val="99"/>
    <w:rsid w:val="00C729A4"/>
    <w:pPr>
      <w:widowControl w:val="0"/>
      <w:autoSpaceDE w:val="0"/>
      <w:autoSpaceDN w:val="0"/>
      <w:adjustRightInd w:val="0"/>
      <w:ind w:firstLine="709"/>
    </w:pPr>
  </w:style>
  <w:style w:type="paragraph" w:customStyle="1" w:styleId="Style35">
    <w:name w:val="Style35"/>
    <w:basedOn w:val="a3"/>
    <w:uiPriority w:val="99"/>
    <w:rsid w:val="00C729A4"/>
    <w:pPr>
      <w:widowControl w:val="0"/>
      <w:autoSpaceDE w:val="0"/>
      <w:autoSpaceDN w:val="0"/>
      <w:adjustRightInd w:val="0"/>
      <w:ind w:firstLine="709"/>
    </w:pPr>
  </w:style>
  <w:style w:type="paragraph" w:customStyle="1" w:styleId="Style36">
    <w:name w:val="Style36"/>
    <w:basedOn w:val="a3"/>
    <w:uiPriority w:val="99"/>
    <w:rsid w:val="00C729A4"/>
    <w:pPr>
      <w:widowControl w:val="0"/>
      <w:autoSpaceDE w:val="0"/>
      <w:autoSpaceDN w:val="0"/>
      <w:adjustRightInd w:val="0"/>
      <w:ind w:firstLine="709"/>
    </w:pPr>
  </w:style>
  <w:style w:type="paragraph" w:customStyle="1" w:styleId="Style39">
    <w:name w:val="Style39"/>
    <w:basedOn w:val="a3"/>
    <w:uiPriority w:val="99"/>
    <w:rsid w:val="00C729A4"/>
    <w:pPr>
      <w:widowControl w:val="0"/>
      <w:autoSpaceDE w:val="0"/>
      <w:autoSpaceDN w:val="0"/>
      <w:adjustRightInd w:val="0"/>
      <w:ind w:firstLine="709"/>
    </w:pPr>
  </w:style>
  <w:style w:type="paragraph" w:customStyle="1" w:styleId="Style41">
    <w:name w:val="Style41"/>
    <w:basedOn w:val="a3"/>
    <w:uiPriority w:val="99"/>
    <w:rsid w:val="00C729A4"/>
    <w:pPr>
      <w:widowControl w:val="0"/>
      <w:autoSpaceDE w:val="0"/>
      <w:autoSpaceDN w:val="0"/>
      <w:adjustRightInd w:val="0"/>
      <w:ind w:firstLine="709"/>
    </w:pPr>
  </w:style>
  <w:style w:type="paragraph" w:customStyle="1" w:styleId="Style50">
    <w:name w:val="Style50"/>
    <w:basedOn w:val="a3"/>
    <w:uiPriority w:val="99"/>
    <w:rsid w:val="00C729A4"/>
    <w:pPr>
      <w:widowControl w:val="0"/>
      <w:autoSpaceDE w:val="0"/>
      <w:autoSpaceDN w:val="0"/>
      <w:adjustRightInd w:val="0"/>
      <w:ind w:firstLine="709"/>
    </w:pPr>
  </w:style>
  <w:style w:type="paragraph" w:customStyle="1" w:styleId="Style51">
    <w:name w:val="Style51"/>
    <w:basedOn w:val="a3"/>
    <w:uiPriority w:val="99"/>
    <w:rsid w:val="00C729A4"/>
    <w:pPr>
      <w:widowControl w:val="0"/>
      <w:autoSpaceDE w:val="0"/>
      <w:autoSpaceDN w:val="0"/>
      <w:adjustRightInd w:val="0"/>
      <w:ind w:firstLine="709"/>
    </w:pPr>
  </w:style>
  <w:style w:type="paragraph" w:customStyle="1" w:styleId="Style53">
    <w:name w:val="Style53"/>
    <w:basedOn w:val="a3"/>
    <w:uiPriority w:val="99"/>
    <w:rsid w:val="00C729A4"/>
    <w:pPr>
      <w:widowControl w:val="0"/>
      <w:autoSpaceDE w:val="0"/>
      <w:autoSpaceDN w:val="0"/>
      <w:adjustRightInd w:val="0"/>
      <w:ind w:firstLine="709"/>
    </w:pPr>
  </w:style>
  <w:style w:type="paragraph" w:customStyle="1" w:styleId="Style65">
    <w:name w:val="Style65"/>
    <w:basedOn w:val="a3"/>
    <w:uiPriority w:val="99"/>
    <w:rsid w:val="00C729A4"/>
    <w:pPr>
      <w:widowControl w:val="0"/>
      <w:autoSpaceDE w:val="0"/>
      <w:autoSpaceDN w:val="0"/>
      <w:adjustRightInd w:val="0"/>
      <w:ind w:firstLine="709"/>
    </w:pPr>
  </w:style>
  <w:style w:type="paragraph" w:customStyle="1" w:styleId="Style80">
    <w:name w:val="Style80"/>
    <w:basedOn w:val="a3"/>
    <w:uiPriority w:val="99"/>
    <w:rsid w:val="00C729A4"/>
    <w:pPr>
      <w:widowControl w:val="0"/>
      <w:autoSpaceDE w:val="0"/>
      <w:autoSpaceDN w:val="0"/>
      <w:adjustRightInd w:val="0"/>
      <w:ind w:firstLine="709"/>
    </w:pPr>
  </w:style>
  <w:style w:type="paragraph" w:customStyle="1" w:styleId="Style83">
    <w:name w:val="Style83"/>
    <w:basedOn w:val="a3"/>
    <w:uiPriority w:val="99"/>
    <w:rsid w:val="00C729A4"/>
    <w:pPr>
      <w:widowControl w:val="0"/>
      <w:autoSpaceDE w:val="0"/>
      <w:autoSpaceDN w:val="0"/>
      <w:adjustRightInd w:val="0"/>
      <w:ind w:firstLine="709"/>
    </w:pPr>
  </w:style>
  <w:style w:type="paragraph" w:customStyle="1" w:styleId="Style90">
    <w:name w:val="Style90"/>
    <w:basedOn w:val="a3"/>
    <w:uiPriority w:val="99"/>
    <w:rsid w:val="00C729A4"/>
    <w:pPr>
      <w:widowControl w:val="0"/>
      <w:autoSpaceDE w:val="0"/>
      <w:autoSpaceDN w:val="0"/>
      <w:adjustRightInd w:val="0"/>
      <w:ind w:firstLine="709"/>
    </w:pPr>
  </w:style>
  <w:style w:type="paragraph" w:customStyle="1" w:styleId="Style101">
    <w:name w:val="Style101"/>
    <w:basedOn w:val="a3"/>
    <w:uiPriority w:val="99"/>
    <w:rsid w:val="00C729A4"/>
    <w:pPr>
      <w:widowControl w:val="0"/>
      <w:autoSpaceDE w:val="0"/>
      <w:autoSpaceDN w:val="0"/>
      <w:adjustRightInd w:val="0"/>
      <w:ind w:firstLine="709"/>
    </w:pPr>
  </w:style>
  <w:style w:type="character" w:customStyle="1" w:styleId="FontStyle153">
    <w:name w:val="Font Style153"/>
    <w:uiPriority w:val="99"/>
    <w:rsid w:val="00C729A4"/>
    <w:rPr>
      <w:rFonts w:ascii="Lucida Sans Unicode" w:hAnsi="Lucida Sans Unicode"/>
      <w:sz w:val="32"/>
    </w:rPr>
  </w:style>
  <w:style w:type="character" w:customStyle="1" w:styleId="FontStyle154">
    <w:name w:val="Font Style154"/>
    <w:uiPriority w:val="99"/>
    <w:rsid w:val="00C729A4"/>
    <w:rPr>
      <w:rFonts w:ascii="Lucida Sans Unicode" w:hAnsi="Lucida Sans Unicode"/>
      <w:sz w:val="32"/>
    </w:rPr>
  </w:style>
  <w:style w:type="character" w:customStyle="1" w:styleId="FontStyle155">
    <w:name w:val="Font Style155"/>
    <w:uiPriority w:val="99"/>
    <w:rsid w:val="00C729A4"/>
    <w:rPr>
      <w:rFonts w:ascii="Times New Roman" w:hAnsi="Times New Roman"/>
      <w:sz w:val="20"/>
    </w:rPr>
  </w:style>
  <w:style w:type="character" w:customStyle="1" w:styleId="FontStyle156">
    <w:name w:val="Font Style156"/>
    <w:uiPriority w:val="99"/>
    <w:rsid w:val="00C729A4"/>
    <w:rPr>
      <w:rFonts w:ascii="Arial Narrow" w:hAnsi="Arial Narrow"/>
      <w:b/>
      <w:sz w:val="18"/>
    </w:rPr>
  </w:style>
  <w:style w:type="character" w:customStyle="1" w:styleId="FontStyle157">
    <w:name w:val="Font Style157"/>
    <w:uiPriority w:val="99"/>
    <w:rsid w:val="00C729A4"/>
    <w:rPr>
      <w:rFonts w:ascii="Times New Roman" w:hAnsi="Times New Roman"/>
      <w:sz w:val="16"/>
    </w:rPr>
  </w:style>
  <w:style w:type="character" w:customStyle="1" w:styleId="FontStyle158">
    <w:name w:val="Font Style158"/>
    <w:uiPriority w:val="99"/>
    <w:rsid w:val="00C729A4"/>
    <w:rPr>
      <w:rFonts w:ascii="Times New Roman" w:hAnsi="Times New Roman"/>
      <w:sz w:val="20"/>
    </w:rPr>
  </w:style>
  <w:style w:type="character" w:customStyle="1" w:styleId="FontStyle159">
    <w:name w:val="Font Style159"/>
    <w:uiPriority w:val="99"/>
    <w:rsid w:val="00C729A4"/>
    <w:rPr>
      <w:rFonts w:ascii="Times New Roman" w:hAnsi="Times New Roman"/>
      <w:w w:val="40"/>
      <w:sz w:val="32"/>
    </w:rPr>
  </w:style>
  <w:style w:type="character" w:customStyle="1" w:styleId="FontStyle160">
    <w:name w:val="Font Style160"/>
    <w:uiPriority w:val="99"/>
    <w:rsid w:val="00C729A4"/>
    <w:rPr>
      <w:rFonts w:ascii="Times New Roman" w:hAnsi="Times New Roman"/>
      <w:sz w:val="20"/>
    </w:rPr>
  </w:style>
  <w:style w:type="character" w:customStyle="1" w:styleId="FontStyle161">
    <w:name w:val="Font Style161"/>
    <w:uiPriority w:val="99"/>
    <w:rsid w:val="00C729A4"/>
    <w:rPr>
      <w:rFonts w:ascii="Lucida Sans Unicode" w:hAnsi="Lucida Sans Unicode"/>
      <w:sz w:val="32"/>
    </w:rPr>
  </w:style>
  <w:style w:type="character" w:customStyle="1" w:styleId="FontStyle162">
    <w:name w:val="Font Style162"/>
    <w:uiPriority w:val="99"/>
    <w:rsid w:val="00C729A4"/>
    <w:rPr>
      <w:rFonts w:ascii="Times New Roman" w:hAnsi="Times New Roman"/>
      <w:sz w:val="20"/>
    </w:rPr>
  </w:style>
  <w:style w:type="character" w:customStyle="1" w:styleId="FontStyle163">
    <w:name w:val="Font Style163"/>
    <w:uiPriority w:val="99"/>
    <w:rsid w:val="00C729A4"/>
    <w:rPr>
      <w:rFonts w:ascii="Times New Roman" w:hAnsi="Times New Roman"/>
      <w:sz w:val="20"/>
    </w:rPr>
  </w:style>
  <w:style w:type="character" w:customStyle="1" w:styleId="FontStyle164">
    <w:name w:val="Font Style164"/>
    <w:uiPriority w:val="99"/>
    <w:rsid w:val="00C729A4"/>
    <w:rPr>
      <w:rFonts w:ascii="Times New Roman" w:hAnsi="Times New Roman"/>
      <w:sz w:val="16"/>
    </w:rPr>
  </w:style>
  <w:style w:type="paragraph" w:customStyle="1" w:styleId="Style24">
    <w:name w:val="Style24"/>
    <w:basedOn w:val="a3"/>
    <w:uiPriority w:val="99"/>
    <w:rsid w:val="00C729A4"/>
    <w:pPr>
      <w:widowControl w:val="0"/>
      <w:autoSpaceDE w:val="0"/>
      <w:autoSpaceDN w:val="0"/>
      <w:adjustRightInd w:val="0"/>
      <w:ind w:firstLine="709"/>
    </w:pPr>
  </w:style>
  <w:style w:type="character" w:customStyle="1" w:styleId="FontStyle165">
    <w:name w:val="Font Style165"/>
    <w:uiPriority w:val="99"/>
    <w:rsid w:val="00C729A4"/>
    <w:rPr>
      <w:rFonts w:ascii="Times New Roman" w:hAnsi="Times New Roman"/>
      <w:b/>
      <w:i/>
      <w:sz w:val="18"/>
    </w:rPr>
  </w:style>
  <w:style w:type="paragraph" w:customStyle="1" w:styleId="Style31">
    <w:name w:val="Style31"/>
    <w:basedOn w:val="a3"/>
    <w:uiPriority w:val="99"/>
    <w:rsid w:val="00C729A4"/>
    <w:pPr>
      <w:widowControl w:val="0"/>
      <w:autoSpaceDE w:val="0"/>
      <w:autoSpaceDN w:val="0"/>
      <w:adjustRightInd w:val="0"/>
      <w:spacing w:line="235" w:lineRule="exact"/>
      <w:ind w:hanging="984"/>
    </w:pPr>
  </w:style>
  <w:style w:type="paragraph" w:customStyle="1" w:styleId="Style34">
    <w:name w:val="Style34"/>
    <w:basedOn w:val="a3"/>
    <w:uiPriority w:val="99"/>
    <w:rsid w:val="00C729A4"/>
    <w:pPr>
      <w:widowControl w:val="0"/>
      <w:autoSpaceDE w:val="0"/>
      <w:autoSpaceDN w:val="0"/>
      <w:adjustRightInd w:val="0"/>
      <w:spacing w:line="266" w:lineRule="exact"/>
      <w:ind w:firstLine="403"/>
    </w:pPr>
  </w:style>
  <w:style w:type="paragraph" w:customStyle="1" w:styleId="Style23">
    <w:name w:val="Style23"/>
    <w:basedOn w:val="a3"/>
    <w:uiPriority w:val="99"/>
    <w:rsid w:val="00C729A4"/>
    <w:pPr>
      <w:widowControl w:val="0"/>
      <w:autoSpaceDE w:val="0"/>
      <w:autoSpaceDN w:val="0"/>
      <w:adjustRightInd w:val="0"/>
      <w:ind w:firstLine="709"/>
    </w:pPr>
  </w:style>
  <w:style w:type="paragraph" w:customStyle="1" w:styleId="Style91">
    <w:name w:val="Style91"/>
    <w:basedOn w:val="a3"/>
    <w:uiPriority w:val="99"/>
    <w:rsid w:val="00C729A4"/>
    <w:pPr>
      <w:widowControl w:val="0"/>
      <w:autoSpaceDE w:val="0"/>
      <w:autoSpaceDN w:val="0"/>
      <w:adjustRightInd w:val="0"/>
      <w:ind w:firstLine="709"/>
    </w:pPr>
  </w:style>
  <w:style w:type="character" w:customStyle="1" w:styleId="FontStyle166">
    <w:name w:val="Font Style166"/>
    <w:uiPriority w:val="99"/>
    <w:rsid w:val="00C729A4"/>
    <w:rPr>
      <w:rFonts w:ascii="Times New Roman" w:hAnsi="Times New Roman"/>
      <w:b/>
      <w:i/>
      <w:sz w:val="8"/>
    </w:rPr>
  </w:style>
  <w:style w:type="character" w:customStyle="1" w:styleId="FontStyle167">
    <w:name w:val="Font Style167"/>
    <w:uiPriority w:val="99"/>
    <w:rsid w:val="00C729A4"/>
    <w:rPr>
      <w:rFonts w:ascii="Sylfaen" w:hAnsi="Sylfaen"/>
      <w:b/>
      <w:i/>
      <w:sz w:val="8"/>
    </w:rPr>
  </w:style>
  <w:style w:type="character" w:customStyle="1" w:styleId="FontStyle168">
    <w:name w:val="Font Style168"/>
    <w:uiPriority w:val="99"/>
    <w:rsid w:val="00C729A4"/>
    <w:rPr>
      <w:rFonts w:ascii="Times New Roman" w:hAnsi="Times New Roman"/>
      <w:b/>
      <w:w w:val="200"/>
      <w:sz w:val="8"/>
    </w:rPr>
  </w:style>
  <w:style w:type="paragraph" w:customStyle="1" w:styleId="Style29">
    <w:name w:val="Style29"/>
    <w:basedOn w:val="a3"/>
    <w:uiPriority w:val="99"/>
    <w:rsid w:val="00C729A4"/>
    <w:pPr>
      <w:widowControl w:val="0"/>
      <w:autoSpaceDE w:val="0"/>
      <w:autoSpaceDN w:val="0"/>
      <w:adjustRightInd w:val="0"/>
      <w:ind w:firstLine="709"/>
    </w:pPr>
  </w:style>
  <w:style w:type="paragraph" w:customStyle="1" w:styleId="Style48">
    <w:name w:val="Style48"/>
    <w:basedOn w:val="a3"/>
    <w:uiPriority w:val="99"/>
    <w:rsid w:val="00C729A4"/>
    <w:pPr>
      <w:widowControl w:val="0"/>
      <w:autoSpaceDE w:val="0"/>
      <w:autoSpaceDN w:val="0"/>
      <w:adjustRightInd w:val="0"/>
      <w:ind w:firstLine="709"/>
    </w:pPr>
  </w:style>
  <w:style w:type="paragraph" w:customStyle="1" w:styleId="Style77">
    <w:name w:val="Style77"/>
    <w:basedOn w:val="a3"/>
    <w:uiPriority w:val="99"/>
    <w:rsid w:val="00C729A4"/>
    <w:pPr>
      <w:widowControl w:val="0"/>
      <w:autoSpaceDE w:val="0"/>
      <w:autoSpaceDN w:val="0"/>
      <w:adjustRightInd w:val="0"/>
      <w:ind w:firstLine="709"/>
    </w:pPr>
  </w:style>
  <w:style w:type="character" w:customStyle="1" w:styleId="FontStyle169">
    <w:name w:val="Font Style169"/>
    <w:uiPriority w:val="99"/>
    <w:rsid w:val="00C729A4"/>
    <w:rPr>
      <w:rFonts w:ascii="Franklin Gothic Medium" w:hAnsi="Franklin Gothic Medium"/>
      <w:b/>
      <w:spacing w:val="-50"/>
      <w:sz w:val="56"/>
    </w:rPr>
  </w:style>
  <w:style w:type="character" w:customStyle="1" w:styleId="FontStyle171">
    <w:name w:val="Font Style171"/>
    <w:uiPriority w:val="99"/>
    <w:rsid w:val="00C729A4"/>
    <w:rPr>
      <w:rFonts w:ascii="Times New Roman" w:hAnsi="Times New Roman"/>
      <w:b/>
      <w:sz w:val="16"/>
    </w:rPr>
  </w:style>
  <w:style w:type="paragraph" w:customStyle="1" w:styleId="Style92">
    <w:name w:val="Style92"/>
    <w:basedOn w:val="a3"/>
    <w:uiPriority w:val="99"/>
    <w:rsid w:val="00C729A4"/>
    <w:pPr>
      <w:widowControl w:val="0"/>
      <w:autoSpaceDE w:val="0"/>
      <w:autoSpaceDN w:val="0"/>
      <w:adjustRightInd w:val="0"/>
      <w:spacing w:line="244" w:lineRule="exact"/>
      <w:ind w:firstLine="709"/>
      <w:jc w:val="right"/>
    </w:pPr>
  </w:style>
  <w:style w:type="paragraph" w:customStyle="1" w:styleId="Style44">
    <w:name w:val="Style44"/>
    <w:basedOn w:val="a3"/>
    <w:uiPriority w:val="99"/>
    <w:rsid w:val="00C729A4"/>
    <w:pPr>
      <w:widowControl w:val="0"/>
      <w:autoSpaceDE w:val="0"/>
      <w:autoSpaceDN w:val="0"/>
      <w:adjustRightInd w:val="0"/>
      <w:ind w:firstLine="709"/>
    </w:pPr>
  </w:style>
  <w:style w:type="paragraph" w:customStyle="1" w:styleId="Style47">
    <w:name w:val="Style47"/>
    <w:basedOn w:val="a3"/>
    <w:uiPriority w:val="99"/>
    <w:rsid w:val="00C729A4"/>
    <w:pPr>
      <w:widowControl w:val="0"/>
      <w:autoSpaceDE w:val="0"/>
      <w:autoSpaceDN w:val="0"/>
      <w:adjustRightInd w:val="0"/>
      <w:ind w:firstLine="709"/>
    </w:pPr>
  </w:style>
  <w:style w:type="paragraph" w:customStyle="1" w:styleId="Style81">
    <w:name w:val="Style81"/>
    <w:basedOn w:val="a3"/>
    <w:uiPriority w:val="99"/>
    <w:rsid w:val="00C729A4"/>
    <w:pPr>
      <w:widowControl w:val="0"/>
      <w:autoSpaceDE w:val="0"/>
      <w:autoSpaceDN w:val="0"/>
      <w:adjustRightInd w:val="0"/>
      <w:spacing w:line="146" w:lineRule="exact"/>
      <w:ind w:hanging="46"/>
    </w:pPr>
  </w:style>
  <w:style w:type="paragraph" w:customStyle="1" w:styleId="Style97">
    <w:name w:val="Style97"/>
    <w:basedOn w:val="a3"/>
    <w:uiPriority w:val="99"/>
    <w:rsid w:val="00C729A4"/>
    <w:pPr>
      <w:widowControl w:val="0"/>
      <w:autoSpaceDE w:val="0"/>
      <w:autoSpaceDN w:val="0"/>
      <w:adjustRightInd w:val="0"/>
      <w:ind w:firstLine="709"/>
    </w:pPr>
  </w:style>
  <w:style w:type="character" w:customStyle="1" w:styleId="FontStyle174">
    <w:name w:val="Font Style174"/>
    <w:uiPriority w:val="99"/>
    <w:rsid w:val="00C729A4"/>
    <w:rPr>
      <w:rFonts w:ascii="Times New Roman" w:hAnsi="Times New Roman"/>
      <w:b/>
      <w:sz w:val="104"/>
    </w:rPr>
  </w:style>
  <w:style w:type="character" w:customStyle="1" w:styleId="FontStyle175">
    <w:name w:val="Font Style175"/>
    <w:uiPriority w:val="99"/>
    <w:rsid w:val="00C729A4"/>
    <w:rPr>
      <w:rFonts w:ascii="Times New Roman" w:hAnsi="Times New Roman"/>
      <w:b/>
      <w:sz w:val="10"/>
    </w:rPr>
  </w:style>
  <w:style w:type="character" w:customStyle="1" w:styleId="FontStyle176">
    <w:name w:val="Font Style176"/>
    <w:uiPriority w:val="99"/>
    <w:rsid w:val="00C729A4"/>
    <w:rPr>
      <w:rFonts w:ascii="Consolas" w:hAnsi="Consolas"/>
      <w:b/>
      <w:sz w:val="72"/>
    </w:rPr>
  </w:style>
  <w:style w:type="paragraph" w:customStyle="1" w:styleId="Style102">
    <w:name w:val="Style102"/>
    <w:basedOn w:val="a3"/>
    <w:uiPriority w:val="99"/>
    <w:rsid w:val="00C729A4"/>
    <w:pPr>
      <w:widowControl w:val="0"/>
      <w:autoSpaceDE w:val="0"/>
      <w:autoSpaceDN w:val="0"/>
      <w:adjustRightInd w:val="0"/>
      <w:ind w:firstLine="709"/>
    </w:pPr>
  </w:style>
  <w:style w:type="character" w:customStyle="1" w:styleId="FontStyle173">
    <w:name w:val="Font Style173"/>
    <w:uiPriority w:val="99"/>
    <w:rsid w:val="00C729A4"/>
    <w:rPr>
      <w:rFonts w:ascii="Times New Roman" w:hAnsi="Times New Roman"/>
      <w:sz w:val="24"/>
    </w:rPr>
  </w:style>
  <w:style w:type="paragraph" w:customStyle="1" w:styleId="afffff3">
    <w:name w:val="Обычный (таблица)"/>
    <w:basedOn w:val="a3"/>
    <w:rsid w:val="00C729A4"/>
    <w:pPr>
      <w:ind w:firstLine="709"/>
    </w:pPr>
    <w:rPr>
      <w:rFonts w:ascii="Arial" w:hAnsi="Arial" w:cs="Arial"/>
    </w:rPr>
  </w:style>
  <w:style w:type="paragraph" w:customStyle="1" w:styleId="1f9">
    <w:name w:val="Заголовок 1 (без№)"/>
    <w:basedOn w:val="1"/>
    <w:link w:val="1fa"/>
    <w:rsid w:val="00C729A4"/>
    <w:pPr>
      <w:tabs>
        <w:tab w:val="left" w:pos="0"/>
      </w:tabs>
      <w:spacing w:after="240" w:line="360" w:lineRule="auto"/>
      <w:ind w:left="720" w:right="567" w:firstLine="709"/>
      <w:jc w:val="left"/>
    </w:pPr>
    <w:rPr>
      <w:rFonts w:ascii="Arial" w:hAnsi="Arial"/>
      <w:caps w:val="0"/>
      <w:sz w:val="28"/>
    </w:rPr>
  </w:style>
  <w:style w:type="character" w:customStyle="1" w:styleId="1fa">
    <w:name w:val="Заголовок 1 (без№) Знак"/>
    <w:link w:val="1f9"/>
    <w:locked/>
    <w:rsid w:val="00C729A4"/>
    <w:rPr>
      <w:rFonts w:ascii="Arial" w:eastAsia="Times New Roman" w:hAnsi="Arial"/>
      <w:b/>
      <w:bCs/>
      <w:sz w:val="28"/>
      <w:szCs w:val="28"/>
    </w:rPr>
  </w:style>
  <w:style w:type="paragraph" w:styleId="afffff4">
    <w:name w:val="table of figures"/>
    <w:basedOn w:val="a3"/>
    <w:next w:val="a3"/>
    <w:uiPriority w:val="99"/>
    <w:unhideWhenUsed/>
    <w:rsid w:val="00C729A4"/>
    <w:rPr>
      <w:rFonts w:ascii="Calibri" w:hAnsi="Calibri"/>
      <w:sz w:val="22"/>
    </w:rPr>
  </w:style>
  <w:style w:type="paragraph" w:styleId="afffff5">
    <w:name w:val="endnote text"/>
    <w:basedOn w:val="a3"/>
    <w:link w:val="afffff6"/>
    <w:uiPriority w:val="99"/>
    <w:semiHidden/>
    <w:unhideWhenUsed/>
    <w:rsid w:val="00C729A4"/>
    <w:rPr>
      <w:rFonts w:ascii="Calibri" w:hAnsi="Calibri"/>
      <w:sz w:val="20"/>
      <w:szCs w:val="20"/>
    </w:rPr>
  </w:style>
  <w:style w:type="character" w:customStyle="1" w:styleId="afffff6">
    <w:name w:val="Текст концевой сноски Знак"/>
    <w:link w:val="afffff5"/>
    <w:uiPriority w:val="99"/>
    <w:semiHidden/>
    <w:rsid w:val="00C729A4"/>
    <w:rPr>
      <w:rFonts w:eastAsia="Times New Roman"/>
    </w:rPr>
  </w:style>
  <w:style w:type="character" w:styleId="afffff7">
    <w:name w:val="endnote reference"/>
    <w:uiPriority w:val="99"/>
    <w:semiHidden/>
    <w:unhideWhenUsed/>
    <w:rsid w:val="00C729A4"/>
    <w:rPr>
      <w:vertAlign w:val="superscript"/>
    </w:rPr>
  </w:style>
  <w:style w:type="character" w:customStyle="1" w:styleId="ed">
    <w:name w:val="ed"/>
    <w:basedOn w:val="a4"/>
    <w:qFormat/>
    <w:rsid w:val="00631856"/>
  </w:style>
  <w:style w:type="character" w:customStyle="1" w:styleId="mark">
    <w:name w:val="mark"/>
    <w:basedOn w:val="a4"/>
    <w:rsid w:val="00A14618"/>
  </w:style>
  <w:style w:type="paragraph" w:customStyle="1" w:styleId="ConsCell">
    <w:name w:val="ConsCell"/>
    <w:uiPriority w:val="99"/>
    <w:rsid w:val="007D377F"/>
    <w:pPr>
      <w:widowControl w:val="0"/>
      <w:autoSpaceDE w:val="0"/>
      <w:autoSpaceDN w:val="0"/>
      <w:adjustRightInd w:val="0"/>
      <w:ind w:right="19772"/>
    </w:pPr>
    <w:rPr>
      <w:rFonts w:ascii="Arial" w:eastAsia="Times New Roman" w:hAnsi="Arial" w:cs="Arial"/>
    </w:rPr>
  </w:style>
  <w:style w:type="character" w:customStyle="1" w:styleId="blk">
    <w:name w:val="blk"/>
    <w:rsid w:val="00FD6194"/>
  </w:style>
  <w:style w:type="character" w:customStyle="1" w:styleId="413">
    <w:name w:val="Заголовок 4 Знак1"/>
    <w:aliases w:val="Таб Знак1"/>
    <w:uiPriority w:val="9"/>
    <w:semiHidden/>
    <w:rsid w:val="000D4AF5"/>
    <w:rPr>
      <w:rFonts w:ascii="Cambria" w:eastAsia="Times New Roman" w:hAnsi="Cambria" w:cs="Times New Roman"/>
      <w:b/>
      <w:bCs/>
      <w:i/>
      <w:iCs/>
      <w:color w:val="4F81BD"/>
      <w:sz w:val="26"/>
      <w:szCs w:val="22"/>
    </w:rPr>
  </w:style>
  <w:style w:type="character" w:customStyle="1" w:styleId="611">
    <w:name w:val="Заголовок 6 Знак1"/>
    <w:aliases w:val="Заголовок таб. Знак1"/>
    <w:uiPriority w:val="9"/>
    <w:semiHidden/>
    <w:rsid w:val="000D4AF5"/>
    <w:rPr>
      <w:rFonts w:ascii="Cambria" w:eastAsia="Times New Roman" w:hAnsi="Cambria" w:cs="Times New Roman"/>
      <w:i/>
      <w:iCs/>
      <w:color w:val="243F60"/>
      <w:sz w:val="26"/>
      <w:szCs w:val="22"/>
    </w:rPr>
  </w:style>
  <w:style w:type="character" w:customStyle="1" w:styleId="1fb">
    <w:name w:val="Название Знак1"/>
    <w:aliases w:val="Рис. Знак1"/>
    <w:uiPriority w:val="10"/>
    <w:rsid w:val="000D4AF5"/>
    <w:rPr>
      <w:rFonts w:ascii="Cambria" w:eastAsia="Times New Roman" w:hAnsi="Cambria" w:cs="Times New Roman"/>
      <w:color w:val="17365D"/>
      <w:spacing w:val="5"/>
      <w:kern w:val="28"/>
      <w:sz w:val="52"/>
      <w:szCs w:val="52"/>
      <w:lang w:eastAsia="en-US"/>
    </w:rPr>
  </w:style>
  <w:style w:type="character" w:customStyle="1" w:styleId="afffff8">
    <w:name w:val="Подзаголовок Знак"/>
    <w:aliases w:val="Таб. нал. Знак"/>
    <w:link w:val="afffff9"/>
    <w:uiPriority w:val="11"/>
    <w:locked/>
    <w:rsid w:val="000D4AF5"/>
    <w:rPr>
      <w:rFonts w:ascii="Times New Roman" w:eastAsia="Times New Roman" w:hAnsi="Times New Roman"/>
      <w:sz w:val="26"/>
      <w:szCs w:val="24"/>
    </w:rPr>
  </w:style>
  <w:style w:type="paragraph" w:styleId="afffff9">
    <w:name w:val="Subtitle"/>
    <w:aliases w:val="Таб. нал."/>
    <w:basedOn w:val="a3"/>
    <w:next w:val="a3"/>
    <w:link w:val="afffff8"/>
    <w:uiPriority w:val="11"/>
    <w:qFormat/>
    <w:rsid w:val="000D4AF5"/>
    <w:pPr>
      <w:spacing w:before="240" w:after="120"/>
      <w:ind w:firstLine="709"/>
      <w:jc w:val="center"/>
    </w:pPr>
    <w:rPr>
      <w:sz w:val="26"/>
    </w:rPr>
  </w:style>
  <w:style w:type="character" w:customStyle="1" w:styleId="1fc">
    <w:name w:val="Подзаголовок Знак1"/>
    <w:aliases w:val="Таб. нал. Знак1"/>
    <w:uiPriority w:val="11"/>
    <w:rsid w:val="000D4AF5"/>
    <w:rPr>
      <w:rFonts w:ascii="Cambria" w:eastAsia="Times New Roman" w:hAnsi="Cambria" w:cs="Times New Roman"/>
      <w:sz w:val="24"/>
      <w:szCs w:val="24"/>
      <w:lang w:eastAsia="en-US"/>
    </w:rPr>
  </w:style>
  <w:style w:type="character" w:customStyle="1" w:styleId="afffffa">
    <w:name w:val="Текст Знак"/>
    <w:aliases w:val="Знак7 Знак"/>
    <w:link w:val="afffffb"/>
    <w:semiHidden/>
    <w:locked/>
    <w:rsid w:val="000D4AF5"/>
    <w:rPr>
      <w:rFonts w:ascii="Times New Roman" w:eastAsia="SimSun" w:hAnsi="Times New Roman"/>
      <w:sz w:val="28"/>
    </w:rPr>
  </w:style>
  <w:style w:type="paragraph" w:styleId="afffffb">
    <w:name w:val="Plain Text"/>
    <w:aliases w:val="Знак7"/>
    <w:basedOn w:val="a3"/>
    <w:link w:val="afffffa"/>
    <w:semiHidden/>
    <w:unhideWhenUsed/>
    <w:rsid w:val="000D4AF5"/>
    <w:pPr>
      <w:tabs>
        <w:tab w:val="left" w:pos="1701"/>
      </w:tabs>
      <w:spacing w:before="80" w:line="252" w:lineRule="auto"/>
      <w:ind w:firstLine="852"/>
    </w:pPr>
    <w:rPr>
      <w:rFonts w:eastAsia="SimSun"/>
      <w:sz w:val="28"/>
      <w:szCs w:val="20"/>
    </w:rPr>
  </w:style>
  <w:style w:type="character" w:customStyle="1" w:styleId="1fd">
    <w:name w:val="Текст Знак1"/>
    <w:aliases w:val="Знак7 Знак1"/>
    <w:semiHidden/>
    <w:rsid w:val="000D4AF5"/>
    <w:rPr>
      <w:rFonts w:ascii="Courier New" w:hAnsi="Courier New" w:cs="Courier New"/>
      <w:lang w:eastAsia="en-US"/>
    </w:rPr>
  </w:style>
  <w:style w:type="character" w:customStyle="1" w:styleId="afffffc">
    <w:name w:val="Абзац Знак"/>
    <w:link w:val="afffffd"/>
    <w:uiPriority w:val="99"/>
    <w:locked/>
    <w:rsid w:val="000D4AF5"/>
    <w:rPr>
      <w:rFonts w:ascii="Times New Roman" w:eastAsia="Times New Roman" w:hAnsi="Times New Roman"/>
      <w:sz w:val="24"/>
      <w:szCs w:val="24"/>
    </w:rPr>
  </w:style>
  <w:style w:type="paragraph" w:customStyle="1" w:styleId="afffffd">
    <w:name w:val="Абзац"/>
    <w:link w:val="afffffc"/>
    <w:uiPriority w:val="99"/>
    <w:rsid w:val="000D4AF5"/>
    <w:pPr>
      <w:spacing w:before="120" w:after="60"/>
      <w:ind w:firstLine="567"/>
      <w:jc w:val="both"/>
    </w:pPr>
    <w:rPr>
      <w:rFonts w:ascii="Times New Roman" w:eastAsia="Times New Roman" w:hAnsi="Times New Roman"/>
      <w:sz w:val="24"/>
      <w:szCs w:val="24"/>
    </w:rPr>
  </w:style>
  <w:style w:type="paragraph" w:customStyle="1" w:styleId="PzOglav">
    <w:name w:val="PzOglav"/>
    <w:basedOn w:val="a3"/>
    <w:uiPriority w:val="99"/>
    <w:rsid w:val="000D4AF5"/>
    <w:pPr>
      <w:tabs>
        <w:tab w:val="left" w:leader="dot" w:pos="8505"/>
      </w:tabs>
      <w:spacing w:before="240" w:after="120"/>
      <w:ind w:firstLine="567"/>
    </w:pPr>
    <w:rPr>
      <w:rFonts w:ascii="Arial" w:hAnsi="Arial" w:cs="Arial"/>
      <w:sz w:val="20"/>
      <w:szCs w:val="20"/>
    </w:rPr>
  </w:style>
  <w:style w:type="paragraph" w:customStyle="1" w:styleId="Heading">
    <w:name w:val="Heading"/>
    <w:uiPriority w:val="99"/>
    <w:rsid w:val="000D4AF5"/>
    <w:pPr>
      <w:widowControl w:val="0"/>
      <w:suppressAutoHyphens/>
      <w:autoSpaceDE w:val="0"/>
      <w:spacing w:before="240" w:after="120"/>
      <w:jc w:val="right"/>
    </w:pPr>
    <w:rPr>
      <w:rFonts w:ascii="Times New Roman" w:eastAsia="Arial" w:hAnsi="Times New Roman" w:cs="Calibri"/>
      <w:b/>
      <w:bCs/>
      <w:sz w:val="28"/>
      <w:szCs w:val="28"/>
      <w:lang w:eastAsia="ar-SA"/>
    </w:rPr>
  </w:style>
  <w:style w:type="paragraph" w:customStyle="1" w:styleId="142">
    <w:name w:val="Обычный + 14 пт"/>
    <w:aliases w:val="По ширине,Первая строка:  1,25 см,Справа:  -0,02 см"/>
    <w:basedOn w:val="a3"/>
    <w:uiPriority w:val="99"/>
    <w:rsid w:val="000D4AF5"/>
    <w:pPr>
      <w:ind w:right="-10" w:firstLine="708"/>
    </w:pPr>
    <w:rPr>
      <w:sz w:val="28"/>
      <w:szCs w:val="28"/>
    </w:rPr>
  </w:style>
  <w:style w:type="paragraph" w:customStyle="1" w:styleId="afffffe">
    <w:name w:val="текст табл"/>
    <w:basedOn w:val="a3"/>
    <w:uiPriority w:val="99"/>
    <w:rsid w:val="000D4AF5"/>
    <w:pPr>
      <w:keepNext/>
      <w:keepLines/>
      <w:suppressLineNumbers/>
      <w:tabs>
        <w:tab w:val="left" w:leader="dot" w:pos="9356"/>
      </w:tabs>
      <w:suppressAutoHyphens/>
      <w:spacing w:before="60" w:after="60"/>
    </w:pPr>
  </w:style>
  <w:style w:type="paragraph" w:customStyle="1" w:styleId="133">
    <w:name w:val="Обычный 13 Знак3"/>
    <w:basedOn w:val="a3"/>
    <w:autoRedefine/>
    <w:uiPriority w:val="99"/>
    <w:rsid w:val="000D4AF5"/>
    <w:pPr>
      <w:keepNext/>
      <w:keepLines/>
      <w:suppressLineNumbers/>
      <w:tabs>
        <w:tab w:val="left" w:leader="dot" w:pos="9356"/>
      </w:tabs>
      <w:suppressAutoHyphens/>
      <w:spacing w:before="60" w:line="360" w:lineRule="auto"/>
      <w:ind w:firstLine="567"/>
    </w:pPr>
    <w:rPr>
      <w:sz w:val="26"/>
      <w:szCs w:val="26"/>
    </w:rPr>
  </w:style>
  <w:style w:type="paragraph" w:customStyle="1" w:styleId="TableParagraph">
    <w:name w:val="Table Paragraph"/>
    <w:basedOn w:val="a3"/>
    <w:uiPriority w:val="1"/>
    <w:qFormat/>
    <w:rsid w:val="000D4AF5"/>
    <w:pPr>
      <w:widowControl w:val="0"/>
    </w:pPr>
    <w:rPr>
      <w:rFonts w:ascii="Calibri" w:hAnsi="Calibri"/>
      <w:sz w:val="22"/>
      <w:lang w:val="en-US"/>
    </w:rPr>
  </w:style>
  <w:style w:type="character" w:styleId="affffff">
    <w:name w:val="Subtle Reference"/>
    <w:uiPriority w:val="31"/>
    <w:qFormat/>
    <w:rsid w:val="000D4AF5"/>
    <w:rPr>
      <w:rFonts w:ascii="Times New Roman" w:hAnsi="Times New Roman" w:cs="Times New Roman" w:hint="default"/>
      <w:strike w:val="0"/>
      <w:dstrike w:val="0"/>
      <w:color w:val="auto"/>
      <w:sz w:val="24"/>
      <w:u w:val="none"/>
      <w:effect w:val="none"/>
      <w:bdr w:val="none" w:sz="0" w:space="0" w:color="auto" w:frame="1"/>
      <w:vertAlign w:val="baseline"/>
    </w:rPr>
  </w:style>
  <w:style w:type="table" w:customStyle="1" w:styleId="TableNormal">
    <w:name w:val="Table Normal"/>
    <w:uiPriority w:val="2"/>
    <w:semiHidden/>
    <w:qFormat/>
    <w:rsid w:val="000D4AF5"/>
    <w:pPr>
      <w:widowControl w:val="0"/>
    </w:pPr>
    <w:rPr>
      <w:sz w:val="22"/>
      <w:szCs w:val="22"/>
      <w:lang w:val="en-US" w:eastAsia="en-US"/>
    </w:rPr>
    <w:tblPr>
      <w:tblCellMar>
        <w:top w:w="0" w:type="dxa"/>
        <w:left w:w="0" w:type="dxa"/>
        <w:bottom w:w="0" w:type="dxa"/>
        <w:right w:w="0" w:type="dxa"/>
      </w:tblCellMar>
    </w:tblPr>
  </w:style>
  <w:style w:type="paragraph" w:customStyle="1" w:styleId="S">
    <w:name w:val="S_Обычный жирный"/>
    <w:basedOn w:val="a3"/>
    <w:link w:val="S0"/>
    <w:uiPriority w:val="99"/>
    <w:qFormat/>
    <w:rsid w:val="00663763"/>
    <w:pPr>
      <w:ind w:firstLine="709"/>
    </w:pPr>
    <w:rPr>
      <w:sz w:val="28"/>
    </w:rPr>
  </w:style>
  <w:style w:type="character" w:customStyle="1" w:styleId="S0">
    <w:name w:val="S_Обычный жирный Знак"/>
    <w:link w:val="S"/>
    <w:uiPriority w:val="99"/>
    <w:rsid w:val="00663763"/>
    <w:rPr>
      <w:rFonts w:ascii="Times New Roman" w:eastAsia="Times New Roman" w:hAnsi="Times New Roman"/>
      <w:sz w:val="28"/>
      <w:szCs w:val="24"/>
    </w:rPr>
  </w:style>
  <w:style w:type="paragraph" w:customStyle="1" w:styleId="s1">
    <w:name w:val="s_1"/>
    <w:basedOn w:val="a3"/>
    <w:rsid w:val="0009215B"/>
    <w:pPr>
      <w:spacing w:before="100" w:beforeAutospacing="1" w:after="100" w:afterAutospacing="1"/>
    </w:pPr>
  </w:style>
  <w:style w:type="paragraph" w:customStyle="1" w:styleId="affffff0">
    <w:name w:val="ТИ_текст абзаца"/>
    <w:basedOn w:val="a3"/>
    <w:qFormat/>
    <w:rsid w:val="00E41FF2"/>
    <w:pPr>
      <w:tabs>
        <w:tab w:val="left" w:pos="1418"/>
      </w:tabs>
      <w:ind w:firstLine="709"/>
    </w:pPr>
    <w:rPr>
      <w:bCs/>
      <w:sz w:val="28"/>
      <w:szCs w:val="28"/>
    </w:rPr>
  </w:style>
  <w:style w:type="paragraph" w:customStyle="1" w:styleId="affffff1">
    <w:name w:val="ТИ_табл_текст"/>
    <w:basedOn w:val="a3"/>
    <w:qFormat/>
    <w:rsid w:val="00CF3923"/>
    <w:pPr>
      <w:jc w:val="center"/>
    </w:pPr>
    <w:rPr>
      <w:rFonts w:ascii="Arial Narrow" w:hAnsi="Arial Narrow"/>
      <w:color w:val="000000"/>
      <w:sz w:val="22"/>
    </w:rPr>
  </w:style>
  <w:style w:type="paragraph" w:customStyle="1" w:styleId="a1">
    <w:name w:val="ТИ_список маркированный"/>
    <w:basedOn w:val="affffff0"/>
    <w:qFormat/>
    <w:rsid w:val="004B32ED"/>
    <w:pPr>
      <w:numPr>
        <w:numId w:val="9"/>
      </w:numPr>
      <w:tabs>
        <w:tab w:val="clear" w:pos="1418"/>
      </w:tabs>
      <w:spacing w:before="120" w:after="120"/>
      <w:ind w:left="720"/>
      <w:contextualSpacing/>
    </w:pPr>
    <w:rPr>
      <w:snapToGrid w:val="0"/>
    </w:rPr>
  </w:style>
  <w:style w:type="character" w:customStyle="1" w:styleId="searchresult">
    <w:name w:val="search_result"/>
    <w:rsid w:val="0069339D"/>
  </w:style>
  <w:style w:type="paragraph" w:customStyle="1" w:styleId="affffff2">
    <w:name w:val="АРисун"/>
    <w:basedOn w:val="aff8"/>
    <w:link w:val="affffff3"/>
    <w:qFormat/>
    <w:rsid w:val="00113850"/>
    <w:pPr>
      <w:spacing w:after="240"/>
      <w:ind w:firstLine="567"/>
      <w:jc w:val="center"/>
    </w:pPr>
    <w:rPr>
      <w:i/>
      <w:szCs w:val="24"/>
    </w:rPr>
  </w:style>
  <w:style w:type="character" w:customStyle="1" w:styleId="affffff3">
    <w:name w:val="АРисун Знак"/>
    <w:link w:val="affffff2"/>
    <w:rsid w:val="00113850"/>
    <w:rPr>
      <w:rFonts w:ascii="Times New Roman" w:eastAsia="Microsoft YaHei" w:hAnsi="Times New Roman"/>
      <w:bCs/>
      <w:i/>
      <w:spacing w:val="-5"/>
      <w:sz w:val="24"/>
      <w:szCs w:val="24"/>
      <w:lang w:eastAsia="en-US"/>
    </w:rPr>
  </w:style>
  <w:style w:type="character" w:customStyle="1" w:styleId="nowrap">
    <w:name w:val="nowrap"/>
    <w:rsid w:val="00872E0B"/>
  </w:style>
  <w:style w:type="character" w:customStyle="1" w:styleId="ListParagraph10">
    <w:name w:val="List Paragraph1 Знак"/>
    <w:link w:val="ListParagraph1"/>
    <w:rsid w:val="00085163"/>
    <w:rPr>
      <w:rFonts w:eastAsia="Times New Roman"/>
      <w:sz w:val="22"/>
      <w:szCs w:val="22"/>
      <w:lang w:val="en-US"/>
    </w:rPr>
  </w:style>
  <w:style w:type="paragraph" w:customStyle="1" w:styleId="xl219">
    <w:name w:val="xl219"/>
    <w:basedOn w:val="a3"/>
    <w:rsid w:val="0056696F"/>
    <w:pPr>
      <w:pBdr>
        <w:left w:val="single" w:sz="8" w:space="0" w:color="000000"/>
        <w:bottom w:val="single" w:sz="8" w:space="0" w:color="000000"/>
        <w:right w:val="single" w:sz="8" w:space="0" w:color="000000"/>
      </w:pBdr>
      <w:spacing w:before="100" w:beforeAutospacing="1" w:after="100" w:afterAutospacing="1"/>
      <w:textAlignment w:val="center"/>
    </w:pPr>
    <w:rPr>
      <w:sz w:val="20"/>
      <w:szCs w:val="20"/>
    </w:rPr>
  </w:style>
  <w:style w:type="paragraph" w:customStyle="1" w:styleId="xl220">
    <w:name w:val="xl220"/>
    <w:basedOn w:val="a3"/>
    <w:rsid w:val="0056696F"/>
    <w:pPr>
      <w:spacing w:before="100" w:beforeAutospacing="1" w:after="100" w:afterAutospacing="1"/>
    </w:pPr>
    <w:rPr>
      <w:b/>
      <w:bCs/>
    </w:rPr>
  </w:style>
  <w:style w:type="paragraph" w:customStyle="1" w:styleId="pc">
    <w:name w:val="pc"/>
    <w:basedOn w:val="a3"/>
    <w:rsid w:val="00454207"/>
    <w:pPr>
      <w:spacing w:before="100" w:beforeAutospacing="1" w:after="100" w:afterAutospacing="1"/>
    </w:pPr>
  </w:style>
  <w:style w:type="table" w:customStyle="1" w:styleId="710">
    <w:name w:val="Сетка таблицы71"/>
    <w:basedOn w:val="a5"/>
    <w:next w:val="af6"/>
    <w:uiPriority w:val="59"/>
    <w:rsid w:val="00454207"/>
    <w:rPr>
      <w:rFonts w:ascii="Times New Roman"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5">
    <w:name w:val="Без интервала2"/>
    <w:rsid w:val="006B660B"/>
    <w:rPr>
      <w:rFonts w:ascii="Times New Roman" w:eastAsia="Times New Roman" w:hAnsi="Times New Roman"/>
      <w:sz w:val="24"/>
      <w:szCs w:val="24"/>
    </w:rPr>
  </w:style>
  <w:style w:type="table" w:customStyle="1" w:styleId="400">
    <w:name w:val="Сетка таблицы40"/>
    <w:basedOn w:val="a5"/>
    <w:next w:val="af6"/>
    <w:rsid w:val="009962E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0">
    <w:name w:val="Сетка таблицы60"/>
    <w:basedOn w:val="a5"/>
    <w:next w:val="1112"/>
    <w:rsid w:val="009962E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Таблица ОРГРЭС111"/>
    <w:basedOn w:val="a5"/>
    <w:next w:val="af6"/>
    <w:uiPriority w:val="59"/>
    <w:rsid w:val="009962E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Таблица ОРГРЭС11"/>
    <w:basedOn w:val="a5"/>
    <w:next w:val="af6"/>
    <w:uiPriority w:val="59"/>
    <w:rsid w:val="009962EB"/>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5"/>
    <w:next w:val="af6"/>
    <w:rsid w:val="009962EB"/>
    <w:pPr>
      <w:jc w:val="both"/>
    </w:pPr>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0">
    <w:name w:val="Сетка таблицы65"/>
    <w:basedOn w:val="a5"/>
    <w:next w:val="af6"/>
    <w:uiPriority w:val="39"/>
    <w:rsid w:val="009962EB"/>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5"/>
    <w:next w:val="1112"/>
    <w:rsid w:val="009962EB"/>
    <w:pPr>
      <w:jc w:val="both"/>
    </w:pPr>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a">
    <w:name w:val="Без интервала3"/>
    <w:basedOn w:val="a3"/>
    <w:uiPriority w:val="1"/>
    <w:qFormat/>
    <w:rsid w:val="00213A8B"/>
    <w:rPr>
      <w:szCs w:val="20"/>
    </w:rPr>
  </w:style>
  <w:style w:type="table" w:customStyle="1" w:styleId="153">
    <w:name w:val="Таблица ОРГРЭС153"/>
    <w:basedOn w:val="a5"/>
    <w:next w:val="af6"/>
    <w:uiPriority w:val="59"/>
    <w:rsid w:val="00213A8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6"/>
    <w:next w:val="111111"/>
    <w:uiPriority w:val="99"/>
    <w:semiHidden/>
    <w:unhideWhenUsed/>
    <w:rsid w:val="004E4FD0"/>
    <w:pPr>
      <w:numPr>
        <w:numId w:val="10"/>
      </w:numPr>
    </w:pPr>
  </w:style>
  <w:style w:type="character" w:customStyle="1" w:styleId="295pt">
    <w:name w:val="Основной текст (2) + 9;5 pt;Полужирный"/>
    <w:rsid w:val="00BA6CB9"/>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table" w:customStyle="1" w:styleId="TableNormal1">
    <w:name w:val="Table Normal1"/>
    <w:uiPriority w:val="2"/>
    <w:semiHidden/>
    <w:qFormat/>
    <w:rsid w:val="00CC3685"/>
    <w:pPr>
      <w:widowControl w:val="0"/>
      <w:autoSpaceDE w:val="0"/>
      <w:autoSpaceDN w:val="0"/>
    </w:pPr>
    <w:rPr>
      <w:sz w:val="22"/>
      <w:szCs w:val="22"/>
      <w:lang w:val="en-US" w:eastAsia="en-US"/>
    </w:rPr>
    <w:tblPr>
      <w:tblCellMar>
        <w:top w:w="0" w:type="dxa"/>
        <w:left w:w="0" w:type="dxa"/>
        <w:bottom w:w="0" w:type="dxa"/>
        <w:right w:w="0" w:type="dxa"/>
      </w:tblCellMar>
    </w:tblPr>
  </w:style>
  <w:style w:type="character" w:customStyle="1" w:styleId="affffff4">
    <w:name w:val="Другое_"/>
    <w:basedOn w:val="a4"/>
    <w:link w:val="affffff5"/>
    <w:uiPriority w:val="99"/>
    <w:rsid w:val="007F37A9"/>
    <w:rPr>
      <w:rFonts w:ascii="Times New Roman" w:eastAsia="Times New Roman" w:hAnsi="Times New Roman"/>
      <w:sz w:val="28"/>
      <w:szCs w:val="28"/>
      <w:shd w:val="clear" w:color="auto" w:fill="FFFFFF"/>
    </w:rPr>
  </w:style>
  <w:style w:type="paragraph" w:customStyle="1" w:styleId="affffff5">
    <w:name w:val="Другое"/>
    <w:basedOn w:val="a3"/>
    <w:link w:val="affffff4"/>
    <w:uiPriority w:val="99"/>
    <w:rsid w:val="007F37A9"/>
    <w:pPr>
      <w:widowControl w:val="0"/>
      <w:shd w:val="clear" w:color="auto" w:fill="FFFFFF"/>
      <w:spacing w:line="360" w:lineRule="auto"/>
      <w:ind w:firstLine="400"/>
    </w:pPr>
    <w:rPr>
      <w:sz w:val="28"/>
      <w:szCs w:val="28"/>
    </w:rPr>
  </w:style>
  <w:style w:type="paragraph" w:customStyle="1" w:styleId="affffff6">
    <w:name w:val="Обычн"/>
    <w:basedOn w:val="a3"/>
    <w:link w:val="affffff7"/>
    <w:qFormat/>
    <w:rsid w:val="00FE30A5"/>
    <w:pPr>
      <w:ind w:firstLine="709"/>
    </w:pPr>
    <w:rPr>
      <w:szCs w:val="36"/>
    </w:rPr>
  </w:style>
  <w:style w:type="character" w:customStyle="1" w:styleId="affffff7">
    <w:name w:val="Обычн Знак"/>
    <w:link w:val="affffff6"/>
    <w:rsid w:val="00FE30A5"/>
    <w:rPr>
      <w:rFonts w:ascii="Times New Roman" w:eastAsia="Times New Roman" w:hAnsi="Times New Roman"/>
      <w:sz w:val="24"/>
      <w:szCs w:val="36"/>
      <w:lang w:eastAsia="en-US"/>
    </w:rPr>
  </w:style>
  <w:style w:type="character" w:customStyle="1" w:styleId="4a">
    <w:name w:val="Основной текст4"/>
    <w:basedOn w:val="a4"/>
    <w:rsid w:val="00D17D97"/>
    <w:rPr>
      <w:rFonts w:ascii="Tahoma" w:eastAsia="Tahoma" w:hAnsi="Tahoma" w:cs="Tahoma"/>
      <w:b w:val="0"/>
      <w:bCs w:val="0"/>
      <w:i w:val="0"/>
      <w:iCs w:val="0"/>
      <w:smallCaps w:val="0"/>
      <w:strike w:val="0"/>
      <w:color w:val="000000"/>
      <w:spacing w:val="0"/>
      <w:w w:val="100"/>
      <w:position w:val="0"/>
      <w:sz w:val="18"/>
      <w:szCs w:val="18"/>
      <w:u w:val="none"/>
      <w:lang w:val="ru-RU" w:eastAsia="ru-RU" w:bidi="ru-RU"/>
    </w:rPr>
  </w:style>
  <w:style w:type="character" w:customStyle="1" w:styleId="86">
    <w:name w:val="Основной текст8"/>
    <w:basedOn w:val="a4"/>
    <w:rsid w:val="00D17D97"/>
    <w:rPr>
      <w:rFonts w:ascii="Tahoma" w:eastAsia="Tahoma" w:hAnsi="Tahoma" w:cs="Tahoma"/>
      <w:b w:val="0"/>
      <w:bCs w:val="0"/>
      <w:i w:val="0"/>
      <w:iCs w:val="0"/>
      <w:smallCaps w:val="0"/>
      <w:strike w:val="0"/>
      <w:color w:val="000000"/>
      <w:spacing w:val="0"/>
      <w:w w:val="100"/>
      <w:position w:val="0"/>
      <w:sz w:val="18"/>
      <w:szCs w:val="18"/>
      <w:u w:val="none"/>
      <w:lang w:val="ru-RU" w:eastAsia="ru-RU" w:bidi="ru-RU"/>
    </w:rPr>
  </w:style>
  <w:style w:type="character" w:customStyle="1" w:styleId="af">
    <w:name w:val="Обычный (Интернет) Знак"/>
    <w:aliases w:val="Знак2 Знак Знак1,Знак2 Знак1 Знак,Обычный (веб) Знак Знак1 Знак,Знак2 Знак Знак Знак,Обычный (веб) Знак Знак Знак Знак,Знак2 Знак2 Знак Знак Знак,Обычный (веб) Знак1 Знак Знак Знак Знак,Знак2 Знак Знак Знак Знак Знак"/>
    <w:link w:val="ae"/>
    <w:uiPriority w:val="99"/>
    <w:locked/>
    <w:rsid w:val="00BD6BE9"/>
    <w:rPr>
      <w:rFonts w:ascii="Times New Roman" w:eastAsia="Times New Roman" w:hAnsi="Times New Roman"/>
      <w:sz w:val="24"/>
      <w:szCs w:val="24"/>
      <w:lang w:eastAsia="ar-SA"/>
    </w:rPr>
  </w:style>
  <w:style w:type="paragraph" w:customStyle="1" w:styleId="172">
    <w:name w:val="Основной текст17"/>
    <w:basedOn w:val="a3"/>
    <w:rsid w:val="006514DD"/>
    <w:pPr>
      <w:widowControl w:val="0"/>
      <w:shd w:val="clear" w:color="auto" w:fill="FFFFFF"/>
      <w:spacing w:before="240" w:after="60" w:line="0" w:lineRule="atLeast"/>
      <w:ind w:hanging="360"/>
    </w:pPr>
    <w:rPr>
      <w:rFonts w:ascii="Tahoma" w:eastAsia="Tahoma" w:hAnsi="Tahoma" w:cs="Tahoma"/>
      <w:color w:val="000000"/>
      <w:sz w:val="18"/>
      <w:szCs w:val="18"/>
      <w:lang w:bidi="ru-RU"/>
    </w:rPr>
  </w:style>
  <w:style w:type="paragraph" w:customStyle="1" w:styleId="a2">
    <w:name w:val="Таблица_название_таблицы"/>
    <w:basedOn w:val="a3"/>
    <w:next w:val="a3"/>
    <w:link w:val="affffff8"/>
    <w:qFormat/>
    <w:rsid w:val="008C6F2A"/>
    <w:pPr>
      <w:widowControl w:val="0"/>
      <w:numPr>
        <w:numId w:val="11"/>
      </w:numPr>
      <w:spacing w:before="120" w:after="120" w:line="360" w:lineRule="exact"/>
      <w:jc w:val="right"/>
    </w:pPr>
    <w:rPr>
      <w:rFonts w:ascii="GOST Type BU" w:hAnsi="GOST Type BU"/>
      <w:bCs/>
      <w:color w:val="000000" w:themeColor="text1"/>
      <w:sz w:val="28"/>
    </w:rPr>
  </w:style>
  <w:style w:type="character" w:customStyle="1" w:styleId="affffff8">
    <w:name w:val="Таблица_название_таблицы Знак"/>
    <w:link w:val="a2"/>
    <w:rsid w:val="008C6F2A"/>
    <w:rPr>
      <w:rFonts w:ascii="GOST Type BU" w:eastAsia="Times New Roman" w:hAnsi="GOST Type BU"/>
      <w:bCs/>
      <w:color w:val="000000" w:themeColor="text1"/>
      <w:sz w:val="28"/>
      <w:szCs w:val="24"/>
    </w:rPr>
  </w:style>
  <w:style w:type="paragraph" w:customStyle="1" w:styleId="1fe">
    <w:name w:val="Список_маркир.1"/>
    <w:basedOn w:val="a3"/>
    <w:rsid w:val="008C6F2A"/>
    <w:pPr>
      <w:tabs>
        <w:tab w:val="num" w:pos="1021"/>
      </w:tabs>
      <w:suppressAutoHyphens/>
      <w:spacing w:line="360" w:lineRule="auto"/>
      <w:ind w:firstLine="567"/>
    </w:pPr>
    <w:rPr>
      <w:rFonts w:ascii="GOST Type BU" w:hAnsi="GOST Type BU"/>
      <w:color w:val="000000" w:themeColor="text1"/>
      <w:sz w:val="28"/>
    </w:rPr>
  </w:style>
  <w:style w:type="character" w:customStyle="1" w:styleId="1ff">
    <w:name w:val="Основной текст Знак1"/>
    <w:basedOn w:val="a4"/>
    <w:rsid w:val="007256EE"/>
    <w:rPr>
      <w:rFonts w:ascii="Times New Roman" w:hAnsi="Times New Roman" w:cs="Times New Roman"/>
      <w:sz w:val="28"/>
      <w:szCs w:val="28"/>
      <w:u w:val="none"/>
    </w:rPr>
  </w:style>
  <w:style w:type="paragraph" w:customStyle="1" w:styleId="e">
    <w:name w:val="Основной тeкст"/>
    <w:link w:val="e0"/>
    <w:rsid w:val="00583C2F"/>
    <w:pPr>
      <w:keepLines/>
      <w:spacing w:before="120"/>
      <w:ind w:firstLine="709"/>
      <w:jc w:val="both"/>
    </w:pPr>
    <w:rPr>
      <w:rFonts w:ascii="Times New Roman" w:eastAsia="Times New Roman" w:hAnsi="Times New Roman"/>
      <w:sz w:val="24"/>
      <w:szCs w:val="24"/>
    </w:rPr>
  </w:style>
  <w:style w:type="character" w:customStyle="1" w:styleId="e0">
    <w:name w:val="Основной тeкст Знак"/>
    <w:basedOn w:val="a4"/>
    <w:link w:val="e"/>
    <w:locked/>
    <w:rsid w:val="00583C2F"/>
    <w:rPr>
      <w:rFonts w:ascii="Times New Roman" w:eastAsia="Times New Roman" w:hAnsi="Times New Roman"/>
      <w:sz w:val="24"/>
      <w:szCs w:val="24"/>
    </w:rPr>
  </w:style>
  <w:style w:type="paragraph" w:customStyle="1" w:styleId="214">
    <w:name w:val="21"/>
    <w:basedOn w:val="a3"/>
    <w:uiPriority w:val="99"/>
    <w:rsid w:val="00DE7941"/>
    <w:pPr>
      <w:spacing w:before="100" w:beforeAutospacing="1" w:after="100" w:afterAutospacing="1"/>
    </w:pPr>
  </w:style>
  <w:style w:type="paragraph" w:customStyle="1" w:styleId="3b">
    <w:name w:val="Обычный 3"/>
    <w:basedOn w:val="a3"/>
    <w:link w:val="3c"/>
    <w:qFormat/>
    <w:rsid w:val="00DE7941"/>
    <w:pPr>
      <w:suppressAutoHyphens/>
      <w:ind w:firstLine="708"/>
    </w:pPr>
    <w:rPr>
      <w:lang w:eastAsia="ar-SA"/>
    </w:rPr>
  </w:style>
  <w:style w:type="character" w:customStyle="1" w:styleId="3c">
    <w:name w:val="Обычный 3 Знак"/>
    <w:basedOn w:val="a4"/>
    <w:link w:val="3b"/>
    <w:rsid w:val="00DE7941"/>
    <w:rPr>
      <w:rFonts w:ascii="Times New Roman" w:eastAsia="Times New Roman" w:hAnsi="Times New Roman"/>
      <w:sz w:val="24"/>
      <w:szCs w:val="24"/>
      <w:lang w:eastAsia="ar-SA"/>
    </w:rPr>
  </w:style>
  <w:style w:type="paragraph" w:customStyle="1" w:styleId="S31">
    <w:name w:val="S_Нумерованный_3.1 Знак Знак Знак"/>
    <w:basedOn w:val="a3"/>
    <w:link w:val="S310"/>
    <w:autoRedefine/>
    <w:rsid w:val="001B4E87"/>
    <w:pPr>
      <w:tabs>
        <w:tab w:val="left" w:pos="720"/>
      </w:tabs>
      <w:ind w:firstLine="708"/>
    </w:pPr>
    <w:rPr>
      <w:color w:val="000000"/>
      <w:lang w:eastAsia="ar-SA"/>
    </w:rPr>
  </w:style>
  <w:style w:type="character" w:customStyle="1" w:styleId="S310">
    <w:name w:val="S_Нумерованный_3.1 Знак Знак Знак Знак"/>
    <w:basedOn w:val="a4"/>
    <w:link w:val="S31"/>
    <w:rsid w:val="001B4E87"/>
    <w:rPr>
      <w:rFonts w:ascii="Times New Roman" w:eastAsia="Times New Roman" w:hAnsi="Times New Roman"/>
      <w:color w:val="000000"/>
      <w:sz w:val="24"/>
      <w:szCs w:val="24"/>
      <w:lang w:eastAsia="ar-SA"/>
    </w:rPr>
  </w:style>
  <w:style w:type="character" w:styleId="affffff9">
    <w:name w:val="Unresolved Mention"/>
    <w:basedOn w:val="a4"/>
    <w:uiPriority w:val="99"/>
    <w:semiHidden/>
    <w:unhideWhenUsed/>
    <w:rsid w:val="002B3574"/>
    <w:rPr>
      <w:color w:val="605E5C"/>
      <w:shd w:val="clear" w:color="auto" w:fill="E1DFDD"/>
    </w:rPr>
  </w:style>
  <w:style w:type="paragraph" w:customStyle="1" w:styleId="affffffa">
    <w:basedOn w:val="a3"/>
    <w:next w:val="ae"/>
    <w:qFormat/>
    <w:rsid w:val="00635C16"/>
    <w:pPr>
      <w:suppressAutoHyphens/>
      <w:spacing w:before="280" w:after="280"/>
      <w:jc w:val="center"/>
    </w:pPr>
    <w:rPr>
      <w:lang w:val="x-none" w:eastAsia="ar-SA"/>
    </w:rPr>
  </w:style>
  <w:style w:type="character" w:customStyle="1" w:styleId="116">
    <w:name w:val="Основной шрифт абзаца11"/>
    <w:rsid w:val="00492E4D"/>
  </w:style>
  <w:style w:type="paragraph" w:customStyle="1" w:styleId="msonormal0">
    <w:name w:val="msonormal"/>
    <w:basedOn w:val="a3"/>
    <w:rsid w:val="007F4366"/>
    <w:pPr>
      <w:spacing w:before="100" w:beforeAutospacing="1" w:after="100" w:afterAutospacing="1"/>
    </w:pPr>
  </w:style>
  <w:style w:type="paragraph" w:customStyle="1" w:styleId="affffffb">
    <w:name w:val="Содержимое таблицы"/>
    <w:basedOn w:val="a3"/>
    <w:rsid w:val="00D553BE"/>
    <w:pPr>
      <w:suppressLineNumbers/>
      <w:suppressAutoHyphens/>
      <w:jc w:val="left"/>
    </w:pPr>
    <w:rPr>
      <w:lang w:eastAsia="ar-SA"/>
    </w:rPr>
  </w:style>
  <w:style w:type="character" w:customStyle="1" w:styleId="b-message-heademail">
    <w:name w:val="b-message-head__email"/>
    <w:rsid w:val="00D77E2D"/>
  </w:style>
  <w:style w:type="character" w:customStyle="1" w:styleId="1ff0">
    <w:name w:val="Неразрешенное упоминание1"/>
    <w:uiPriority w:val="99"/>
    <w:semiHidden/>
    <w:unhideWhenUsed/>
    <w:rsid w:val="00D77E2D"/>
    <w:rPr>
      <w:color w:val="605E5C"/>
      <w:shd w:val="clear" w:color="auto" w:fill="E1DFDD"/>
    </w:rPr>
  </w:style>
  <w:style w:type="paragraph" w:customStyle="1" w:styleId="affffffc">
    <w:name w:val="! Основной текст"/>
    <w:basedOn w:val="a3"/>
    <w:link w:val="affffffd"/>
    <w:qFormat/>
    <w:rsid w:val="008D225F"/>
    <w:pPr>
      <w:ind w:firstLine="709"/>
    </w:pPr>
    <w:rPr>
      <w:rFonts w:eastAsiaTheme="minorHAnsi"/>
      <w:szCs w:val="28"/>
    </w:rPr>
  </w:style>
  <w:style w:type="character" w:customStyle="1" w:styleId="affffffd">
    <w:name w:val="! Основной текст Знак"/>
    <w:basedOn w:val="a4"/>
    <w:link w:val="affffffc"/>
    <w:rsid w:val="008D225F"/>
    <w:rPr>
      <w:rFonts w:ascii="Times New Roman" w:eastAsiaTheme="minorHAnsi" w:hAnsi="Times New Roman"/>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8285">
      <w:bodyDiv w:val="1"/>
      <w:marLeft w:val="0"/>
      <w:marRight w:val="0"/>
      <w:marTop w:val="0"/>
      <w:marBottom w:val="0"/>
      <w:divBdr>
        <w:top w:val="none" w:sz="0" w:space="0" w:color="auto"/>
        <w:left w:val="none" w:sz="0" w:space="0" w:color="auto"/>
        <w:bottom w:val="none" w:sz="0" w:space="0" w:color="auto"/>
        <w:right w:val="none" w:sz="0" w:space="0" w:color="auto"/>
      </w:divBdr>
    </w:div>
    <w:div w:id="5182918">
      <w:bodyDiv w:val="1"/>
      <w:marLeft w:val="0"/>
      <w:marRight w:val="0"/>
      <w:marTop w:val="0"/>
      <w:marBottom w:val="0"/>
      <w:divBdr>
        <w:top w:val="none" w:sz="0" w:space="0" w:color="auto"/>
        <w:left w:val="none" w:sz="0" w:space="0" w:color="auto"/>
        <w:bottom w:val="none" w:sz="0" w:space="0" w:color="auto"/>
        <w:right w:val="none" w:sz="0" w:space="0" w:color="auto"/>
      </w:divBdr>
    </w:div>
    <w:div w:id="7148698">
      <w:bodyDiv w:val="1"/>
      <w:marLeft w:val="0"/>
      <w:marRight w:val="0"/>
      <w:marTop w:val="0"/>
      <w:marBottom w:val="0"/>
      <w:divBdr>
        <w:top w:val="none" w:sz="0" w:space="0" w:color="auto"/>
        <w:left w:val="none" w:sz="0" w:space="0" w:color="auto"/>
        <w:bottom w:val="none" w:sz="0" w:space="0" w:color="auto"/>
        <w:right w:val="none" w:sz="0" w:space="0" w:color="auto"/>
      </w:divBdr>
    </w:div>
    <w:div w:id="8995018">
      <w:bodyDiv w:val="1"/>
      <w:marLeft w:val="0"/>
      <w:marRight w:val="0"/>
      <w:marTop w:val="0"/>
      <w:marBottom w:val="0"/>
      <w:divBdr>
        <w:top w:val="none" w:sz="0" w:space="0" w:color="auto"/>
        <w:left w:val="none" w:sz="0" w:space="0" w:color="auto"/>
        <w:bottom w:val="none" w:sz="0" w:space="0" w:color="auto"/>
        <w:right w:val="none" w:sz="0" w:space="0" w:color="auto"/>
      </w:divBdr>
    </w:div>
    <w:div w:id="21634903">
      <w:bodyDiv w:val="1"/>
      <w:marLeft w:val="0"/>
      <w:marRight w:val="0"/>
      <w:marTop w:val="0"/>
      <w:marBottom w:val="0"/>
      <w:divBdr>
        <w:top w:val="none" w:sz="0" w:space="0" w:color="auto"/>
        <w:left w:val="none" w:sz="0" w:space="0" w:color="auto"/>
        <w:bottom w:val="none" w:sz="0" w:space="0" w:color="auto"/>
        <w:right w:val="none" w:sz="0" w:space="0" w:color="auto"/>
      </w:divBdr>
    </w:div>
    <w:div w:id="26688925">
      <w:bodyDiv w:val="1"/>
      <w:marLeft w:val="0"/>
      <w:marRight w:val="0"/>
      <w:marTop w:val="0"/>
      <w:marBottom w:val="0"/>
      <w:divBdr>
        <w:top w:val="none" w:sz="0" w:space="0" w:color="auto"/>
        <w:left w:val="none" w:sz="0" w:space="0" w:color="auto"/>
        <w:bottom w:val="none" w:sz="0" w:space="0" w:color="auto"/>
        <w:right w:val="none" w:sz="0" w:space="0" w:color="auto"/>
      </w:divBdr>
    </w:div>
    <w:div w:id="26957478">
      <w:bodyDiv w:val="1"/>
      <w:marLeft w:val="0"/>
      <w:marRight w:val="0"/>
      <w:marTop w:val="0"/>
      <w:marBottom w:val="0"/>
      <w:divBdr>
        <w:top w:val="none" w:sz="0" w:space="0" w:color="auto"/>
        <w:left w:val="none" w:sz="0" w:space="0" w:color="auto"/>
        <w:bottom w:val="none" w:sz="0" w:space="0" w:color="auto"/>
        <w:right w:val="none" w:sz="0" w:space="0" w:color="auto"/>
      </w:divBdr>
    </w:div>
    <w:div w:id="36004180">
      <w:bodyDiv w:val="1"/>
      <w:marLeft w:val="0"/>
      <w:marRight w:val="0"/>
      <w:marTop w:val="0"/>
      <w:marBottom w:val="0"/>
      <w:divBdr>
        <w:top w:val="none" w:sz="0" w:space="0" w:color="auto"/>
        <w:left w:val="none" w:sz="0" w:space="0" w:color="auto"/>
        <w:bottom w:val="none" w:sz="0" w:space="0" w:color="auto"/>
        <w:right w:val="none" w:sz="0" w:space="0" w:color="auto"/>
      </w:divBdr>
    </w:div>
    <w:div w:id="37097404">
      <w:bodyDiv w:val="1"/>
      <w:marLeft w:val="0"/>
      <w:marRight w:val="0"/>
      <w:marTop w:val="0"/>
      <w:marBottom w:val="0"/>
      <w:divBdr>
        <w:top w:val="none" w:sz="0" w:space="0" w:color="auto"/>
        <w:left w:val="none" w:sz="0" w:space="0" w:color="auto"/>
        <w:bottom w:val="none" w:sz="0" w:space="0" w:color="auto"/>
        <w:right w:val="none" w:sz="0" w:space="0" w:color="auto"/>
      </w:divBdr>
    </w:div>
    <w:div w:id="37173065">
      <w:bodyDiv w:val="1"/>
      <w:marLeft w:val="0"/>
      <w:marRight w:val="0"/>
      <w:marTop w:val="0"/>
      <w:marBottom w:val="0"/>
      <w:divBdr>
        <w:top w:val="none" w:sz="0" w:space="0" w:color="auto"/>
        <w:left w:val="none" w:sz="0" w:space="0" w:color="auto"/>
        <w:bottom w:val="none" w:sz="0" w:space="0" w:color="auto"/>
        <w:right w:val="none" w:sz="0" w:space="0" w:color="auto"/>
      </w:divBdr>
    </w:div>
    <w:div w:id="39475115">
      <w:bodyDiv w:val="1"/>
      <w:marLeft w:val="0"/>
      <w:marRight w:val="0"/>
      <w:marTop w:val="0"/>
      <w:marBottom w:val="0"/>
      <w:divBdr>
        <w:top w:val="none" w:sz="0" w:space="0" w:color="auto"/>
        <w:left w:val="none" w:sz="0" w:space="0" w:color="auto"/>
        <w:bottom w:val="none" w:sz="0" w:space="0" w:color="auto"/>
        <w:right w:val="none" w:sz="0" w:space="0" w:color="auto"/>
      </w:divBdr>
    </w:div>
    <w:div w:id="40327724">
      <w:bodyDiv w:val="1"/>
      <w:marLeft w:val="0"/>
      <w:marRight w:val="0"/>
      <w:marTop w:val="0"/>
      <w:marBottom w:val="0"/>
      <w:divBdr>
        <w:top w:val="none" w:sz="0" w:space="0" w:color="auto"/>
        <w:left w:val="none" w:sz="0" w:space="0" w:color="auto"/>
        <w:bottom w:val="none" w:sz="0" w:space="0" w:color="auto"/>
        <w:right w:val="none" w:sz="0" w:space="0" w:color="auto"/>
      </w:divBdr>
    </w:div>
    <w:div w:id="44647256">
      <w:bodyDiv w:val="1"/>
      <w:marLeft w:val="0"/>
      <w:marRight w:val="0"/>
      <w:marTop w:val="0"/>
      <w:marBottom w:val="0"/>
      <w:divBdr>
        <w:top w:val="none" w:sz="0" w:space="0" w:color="auto"/>
        <w:left w:val="none" w:sz="0" w:space="0" w:color="auto"/>
        <w:bottom w:val="none" w:sz="0" w:space="0" w:color="auto"/>
        <w:right w:val="none" w:sz="0" w:space="0" w:color="auto"/>
      </w:divBdr>
      <w:divsChild>
        <w:div w:id="753625295">
          <w:marLeft w:val="0"/>
          <w:marRight w:val="0"/>
          <w:marTop w:val="0"/>
          <w:marBottom w:val="0"/>
          <w:divBdr>
            <w:top w:val="none" w:sz="0" w:space="0" w:color="auto"/>
            <w:left w:val="none" w:sz="0" w:space="0" w:color="auto"/>
            <w:bottom w:val="none" w:sz="0" w:space="0" w:color="auto"/>
            <w:right w:val="none" w:sz="0" w:space="0" w:color="auto"/>
          </w:divBdr>
        </w:div>
      </w:divsChild>
    </w:div>
    <w:div w:id="46151254">
      <w:bodyDiv w:val="1"/>
      <w:marLeft w:val="0"/>
      <w:marRight w:val="0"/>
      <w:marTop w:val="0"/>
      <w:marBottom w:val="0"/>
      <w:divBdr>
        <w:top w:val="none" w:sz="0" w:space="0" w:color="auto"/>
        <w:left w:val="none" w:sz="0" w:space="0" w:color="auto"/>
        <w:bottom w:val="none" w:sz="0" w:space="0" w:color="auto"/>
        <w:right w:val="none" w:sz="0" w:space="0" w:color="auto"/>
      </w:divBdr>
    </w:div>
    <w:div w:id="46685398">
      <w:bodyDiv w:val="1"/>
      <w:marLeft w:val="0"/>
      <w:marRight w:val="0"/>
      <w:marTop w:val="0"/>
      <w:marBottom w:val="0"/>
      <w:divBdr>
        <w:top w:val="none" w:sz="0" w:space="0" w:color="auto"/>
        <w:left w:val="none" w:sz="0" w:space="0" w:color="auto"/>
        <w:bottom w:val="none" w:sz="0" w:space="0" w:color="auto"/>
        <w:right w:val="none" w:sz="0" w:space="0" w:color="auto"/>
      </w:divBdr>
    </w:div>
    <w:div w:id="47261866">
      <w:bodyDiv w:val="1"/>
      <w:marLeft w:val="0"/>
      <w:marRight w:val="0"/>
      <w:marTop w:val="0"/>
      <w:marBottom w:val="0"/>
      <w:divBdr>
        <w:top w:val="none" w:sz="0" w:space="0" w:color="auto"/>
        <w:left w:val="none" w:sz="0" w:space="0" w:color="auto"/>
        <w:bottom w:val="none" w:sz="0" w:space="0" w:color="auto"/>
        <w:right w:val="none" w:sz="0" w:space="0" w:color="auto"/>
      </w:divBdr>
      <w:divsChild>
        <w:div w:id="2125688046">
          <w:marLeft w:val="0"/>
          <w:marRight w:val="0"/>
          <w:marTop w:val="0"/>
          <w:marBottom w:val="0"/>
          <w:divBdr>
            <w:top w:val="none" w:sz="0" w:space="0" w:color="auto"/>
            <w:left w:val="none" w:sz="0" w:space="0" w:color="auto"/>
            <w:bottom w:val="none" w:sz="0" w:space="0" w:color="auto"/>
            <w:right w:val="none" w:sz="0" w:space="0" w:color="auto"/>
          </w:divBdr>
        </w:div>
      </w:divsChild>
    </w:div>
    <w:div w:id="47536608">
      <w:bodyDiv w:val="1"/>
      <w:marLeft w:val="0"/>
      <w:marRight w:val="0"/>
      <w:marTop w:val="0"/>
      <w:marBottom w:val="0"/>
      <w:divBdr>
        <w:top w:val="none" w:sz="0" w:space="0" w:color="auto"/>
        <w:left w:val="none" w:sz="0" w:space="0" w:color="auto"/>
        <w:bottom w:val="none" w:sz="0" w:space="0" w:color="auto"/>
        <w:right w:val="none" w:sz="0" w:space="0" w:color="auto"/>
      </w:divBdr>
    </w:div>
    <w:div w:id="50663255">
      <w:bodyDiv w:val="1"/>
      <w:marLeft w:val="0"/>
      <w:marRight w:val="0"/>
      <w:marTop w:val="0"/>
      <w:marBottom w:val="0"/>
      <w:divBdr>
        <w:top w:val="none" w:sz="0" w:space="0" w:color="auto"/>
        <w:left w:val="none" w:sz="0" w:space="0" w:color="auto"/>
        <w:bottom w:val="none" w:sz="0" w:space="0" w:color="auto"/>
        <w:right w:val="none" w:sz="0" w:space="0" w:color="auto"/>
      </w:divBdr>
    </w:div>
    <w:div w:id="53478214">
      <w:bodyDiv w:val="1"/>
      <w:marLeft w:val="0"/>
      <w:marRight w:val="0"/>
      <w:marTop w:val="0"/>
      <w:marBottom w:val="0"/>
      <w:divBdr>
        <w:top w:val="none" w:sz="0" w:space="0" w:color="auto"/>
        <w:left w:val="none" w:sz="0" w:space="0" w:color="auto"/>
        <w:bottom w:val="none" w:sz="0" w:space="0" w:color="auto"/>
        <w:right w:val="none" w:sz="0" w:space="0" w:color="auto"/>
      </w:divBdr>
    </w:div>
    <w:div w:id="56974735">
      <w:bodyDiv w:val="1"/>
      <w:marLeft w:val="0"/>
      <w:marRight w:val="0"/>
      <w:marTop w:val="0"/>
      <w:marBottom w:val="0"/>
      <w:divBdr>
        <w:top w:val="none" w:sz="0" w:space="0" w:color="auto"/>
        <w:left w:val="none" w:sz="0" w:space="0" w:color="auto"/>
        <w:bottom w:val="none" w:sz="0" w:space="0" w:color="auto"/>
        <w:right w:val="none" w:sz="0" w:space="0" w:color="auto"/>
      </w:divBdr>
    </w:div>
    <w:div w:id="58332158">
      <w:bodyDiv w:val="1"/>
      <w:marLeft w:val="0"/>
      <w:marRight w:val="0"/>
      <w:marTop w:val="0"/>
      <w:marBottom w:val="0"/>
      <w:divBdr>
        <w:top w:val="none" w:sz="0" w:space="0" w:color="auto"/>
        <w:left w:val="none" w:sz="0" w:space="0" w:color="auto"/>
        <w:bottom w:val="none" w:sz="0" w:space="0" w:color="auto"/>
        <w:right w:val="none" w:sz="0" w:space="0" w:color="auto"/>
      </w:divBdr>
    </w:div>
    <w:div w:id="64453607">
      <w:bodyDiv w:val="1"/>
      <w:marLeft w:val="0"/>
      <w:marRight w:val="0"/>
      <w:marTop w:val="0"/>
      <w:marBottom w:val="0"/>
      <w:divBdr>
        <w:top w:val="none" w:sz="0" w:space="0" w:color="auto"/>
        <w:left w:val="none" w:sz="0" w:space="0" w:color="auto"/>
        <w:bottom w:val="none" w:sz="0" w:space="0" w:color="auto"/>
        <w:right w:val="none" w:sz="0" w:space="0" w:color="auto"/>
      </w:divBdr>
    </w:div>
    <w:div w:id="66390411">
      <w:bodyDiv w:val="1"/>
      <w:marLeft w:val="0"/>
      <w:marRight w:val="0"/>
      <w:marTop w:val="0"/>
      <w:marBottom w:val="0"/>
      <w:divBdr>
        <w:top w:val="none" w:sz="0" w:space="0" w:color="auto"/>
        <w:left w:val="none" w:sz="0" w:space="0" w:color="auto"/>
        <w:bottom w:val="none" w:sz="0" w:space="0" w:color="auto"/>
        <w:right w:val="none" w:sz="0" w:space="0" w:color="auto"/>
      </w:divBdr>
    </w:div>
    <w:div w:id="67118508">
      <w:bodyDiv w:val="1"/>
      <w:marLeft w:val="0"/>
      <w:marRight w:val="0"/>
      <w:marTop w:val="0"/>
      <w:marBottom w:val="0"/>
      <w:divBdr>
        <w:top w:val="none" w:sz="0" w:space="0" w:color="auto"/>
        <w:left w:val="none" w:sz="0" w:space="0" w:color="auto"/>
        <w:bottom w:val="none" w:sz="0" w:space="0" w:color="auto"/>
        <w:right w:val="none" w:sz="0" w:space="0" w:color="auto"/>
      </w:divBdr>
    </w:div>
    <w:div w:id="68119804">
      <w:bodyDiv w:val="1"/>
      <w:marLeft w:val="0"/>
      <w:marRight w:val="0"/>
      <w:marTop w:val="0"/>
      <w:marBottom w:val="0"/>
      <w:divBdr>
        <w:top w:val="none" w:sz="0" w:space="0" w:color="auto"/>
        <w:left w:val="none" w:sz="0" w:space="0" w:color="auto"/>
        <w:bottom w:val="none" w:sz="0" w:space="0" w:color="auto"/>
        <w:right w:val="none" w:sz="0" w:space="0" w:color="auto"/>
      </w:divBdr>
    </w:div>
    <w:div w:id="70322518">
      <w:bodyDiv w:val="1"/>
      <w:marLeft w:val="0"/>
      <w:marRight w:val="0"/>
      <w:marTop w:val="0"/>
      <w:marBottom w:val="0"/>
      <w:divBdr>
        <w:top w:val="none" w:sz="0" w:space="0" w:color="auto"/>
        <w:left w:val="none" w:sz="0" w:space="0" w:color="auto"/>
        <w:bottom w:val="none" w:sz="0" w:space="0" w:color="auto"/>
        <w:right w:val="none" w:sz="0" w:space="0" w:color="auto"/>
      </w:divBdr>
    </w:div>
    <w:div w:id="84885351">
      <w:bodyDiv w:val="1"/>
      <w:marLeft w:val="0"/>
      <w:marRight w:val="0"/>
      <w:marTop w:val="0"/>
      <w:marBottom w:val="0"/>
      <w:divBdr>
        <w:top w:val="none" w:sz="0" w:space="0" w:color="auto"/>
        <w:left w:val="none" w:sz="0" w:space="0" w:color="auto"/>
        <w:bottom w:val="none" w:sz="0" w:space="0" w:color="auto"/>
        <w:right w:val="none" w:sz="0" w:space="0" w:color="auto"/>
      </w:divBdr>
    </w:div>
    <w:div w:id="92824876">
      <w:bodyDiv w:val="1"/>
      <w:marLeft w:val="0"/>
      <w:marRight w:val="0"/>
      <w:marTop w:val="0"/>
      <w:marBottom w:val="0"/>
      <w:divBdr>
        <w:top w:val="none" w:sz="0" w:space="0" w:color="auto"/>
        <w:left w:val="none" w:sz="0" w:space="0" w:color="auto"/>
        <w:bottom w:val="none" w:sz="0" w:space="0" w:color="auto"/>
        <w:right w:val="none" w:sz="0" w:space="0" w:color="auto"/>
      </w:divBdr>
    </w:div>
    <w:div w:id="97724520">
      <w:bodyDiv w:val="1"/>
      <w:marLeft w:val="0"/>
      <w:marRight w:val="0"/>
      <w:marTop w:val="0"/>
      <w:marBottom w:val="0"/>
      <w:divBdr>
        <w:top w:val="none" w:sz="0" w:space="0" w:color="auto"/>
        <w:left w:val="none" w:sz="0" w:space="0" w:color="auto"/>
        <w:bottom w:val="none" w:sz="0" w:space="0" w:color="auto"/>
        <w:right w:val="none" w:sz="0" w:space="0" w:color="auto"/>
      </w:divBdr>
    </w:div>
    <w:div w:id="97875682">
      <w:bodyDiv w:val="1"/>
      <w:marLeft w:val="0"/>
      <w:marRight w:val="0"/>
      <w:marTop w:val="0"/>
      <w:marBottom w:val="0"/>
      <w:divBdr>
        <w:top w:val="none" w:sz="0" w:space="0" w:color="auto"/>
        <w:left w:val="none" w:sz="0" w:space="0" w:color="auto"/>
        <w:bottom w:val="none" w:sz="0" w:space="0" w:color="auto"/>
        <w:right w:val="none" w:sz="0" w:space="0" w:color="auto"/>
      </w:divBdr>
      <w:divsChild>
        <w:div w:id="151069585">
          <w:marLeft w:val="0"/>
          <w:marRight w:val="0"/>
          <w:marTop w:val="0"/>
          <w:marBottom w:val="0"/>
          <w:divBdr>
            <w:top w:val="none" w:sz="0" w:space="0" w:color="auto"/>
            <w:left w:val="none" w:sz="0" w:space="0" w:color="auto"/>
            <w:bottom w:val="none" w:sz="0" w:space="0" w:color="auto"/>
            <w:right w:val="none" w:sz="0" w:space="0" w:color="auto"/>
          </w:divBdr>
        </w:div>
      </w:divsChild>
    </w:div>
    <w:div w:id="100614170">
      <w:bodyDiv w:val="1"/>
      <w:marLeft w:val="0"/>
      <w:marRight w:val="0"/>
      <w:marTop w:val="0"/>
      <w:marBottom w:val="0"/>
      <w:divBdr>
        <w:top w:val="none" w:sz="0" w:space="0" w:color="auto"/>
        <w:left w:val="none" w:sz="0" w:space="0" w:color="auto"/>
        <w:bottom w:val="none" w:sz="0" w:space="0" w:color="auto"/>
        <w:right w:val="none" w:sz="0" w:space="0" w:color="auto"/>
      </w:divBdr>
    </w:div>
    <w:div w:id="103237141">
      <w:bodyDiv w:val="1"/>
      <w:marLeft w:val="0"/>
      <w:marRight w:val="0"/>
      <w:marTop w:val="0"/>
      <w:marBottom w:val="0"/>
      <w:divBdr>
        <w:top w:val="none" w:sz="0" w:space="0" w:color="auto"/>
        <w:left w:val="none" w:sz="0" w:space="0" w:color="auto"/>
        <w:bottom w:val="none" w:sz="0" w:space="0" w:color="auto"/>
        <w:right w:val="none" w:sz="0" w:space="0" w:color="auto"/>
      </w:divBdr>
    </w:div>
    <w:div w:id="103887091">
      <w:bodyDiv w:val="1"/>
      <w:marLeft w:val="0"/>
      <w:marRight w:val="0"/>
      <w:marTop w:val="0"/>
      <w:marBottom w:val="0"/>
      <w:divBdr>
        <w:top w:val="none" w:sz="0" w:space="0" w:color="auto"/>
        <w:left w:val="none" w:sz="0" w:space="0" w:color="auto"/>
        <w:bottom w:val="none" w:sz="0" w:space="0" w:color="auto"/>
        <w:right w:val="none" w:sz="0" w:space="0" w:color="auto"/>
      </w:divBdr>
      <w:divsChild>
        <w:div w:id="1194656762">
          <w:marLeft w:val="0"/>
          <w:marRight w:val="0"/>
          <w:marTop w:val="0"/>
          <w:marBottom w:val="0"/>
          <w:divBdr>
            <w:top w:val="none" w:sz="0" w:space="0" w:color="auto"/>
            <w:left w:val="none" w:sz="0" w:space="0" w:color="auto"/>
            <w:bottom w:val="none" w:sz="0" w:space="0" w:color="auto"/>
            <w:right w:val="none" w:sz="0" w:space="0" w:color="auto"/>
          </w:divBdr>
          <w:divsChild>
            <w:div w:id="1577474730">
              <w:marLeft w:val="0"/>
              <w:marRight w:val="0"/>
              <w:marTop w:val="0"/>
              <w:marBottom w:val="0"/>
              <w:divBdr>
                <w:top w:val="none" w:sz="0" w:space="0" w:color="auto"/>
                <w:left w:val="none" w:sz="0" w:space="0" w:color="auto"/>
                <w:bottom w:val="none" w:sz="0" w:space="0" w:color="auto"/>
                <w:right w:val="none" w:sz="0" w:space="0" w:color="auto"/>
              </w:divBdr>
              <w:divsChild>
                <w:div w:id="858853079">
                  <w:marLeft w:val="0"/>
                  <w:marRight w:val="0"/>
                  <w:marTop w:val="0"/>
                  <w:marBottom w:val="0"/>
                  <w:divBdr>
                    <w:top w:val="none" w:sz="0" w:space="0" w:color="auto"/>
                    <w:left w:val="none" w:sz="0" w:space="0" w:color="auto"/>
                    <w:bottom w:val="none" w:sz="0" w:space="0" w:color="auto"/>
                    <w:right w:val="none" w:sz="0" w:space="0" w:color="auto"/>
                  </w:divBdr>
                  <w:divsChild>
                    <w:div w:id="840462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124054">
      <w:bodyDiv w:val="1"/>
      <w:marLeft w:val="0"/>
      <w:marRight w:val="0"/>
      <w:marTop w:val="0"/>
      <w:marBottom w:val="0"/>
      <w:divBdr>
        <w:top w:val="none" w:sz="0" w:space="0" w:color="auto"/>
        <w:left w:val="none" w:sz="0" w:space="0" w:color="auto"/>
        <w:bottom w:val="none" w:sz="0" w:space="0" w:color="auto"/>
        <w:right w:val="none" w:sz="0" w:space="0" w:color="auto"/>
      </w:divBdr>
    </w:div>
    <w:div w:id="107428584">
      <w:bodyDiv w:val="1"/>
      <w:marLeft w:val="0"/>
      <w:marRight w:val="0"/>
      <w:marTop w:val="0"/>
      <w:marBottom w:val="0"/>
      <w:divBdr>
        <w:top w:val="none" w:sz="0" w:space="0" w:color="auto"/>
        <w:left w:val="none" w:sz="0" w:space="0" w:color="auto"/>
        <w:bottom w:val="none" w:sz="0" w:space="0" w:color="auto"/>
        <w:right w:val="none" w:sz="0" w:space="0" w:color="auto"/>
      </w:divBdr>
    </w:div>
    <w:div w:id="110126246">
      <w:bodyDiv w:val="1"/>
      <w:marLeft w:val="0"/>
      <w:marRight w:val="0"/>
      <w:marTop w:val="0"/>
      <w:marBottom w:val="0"/>
      <w:divBdr>
        <w:top w:val="none" w:sz="0" w:space="0" w:color="auto"/>
        <w:left w:val="none" w:sz="0" w:space="0" w:color="auto"/>
        <w:bottom w:val="none" w:sz="0" w:space="0" w:color="auto"/>
        <w:right w:val="none" w:sz="0" w:space="0" w:color="auto"/>
      </w:divBdr>
    </w:div>
    <w:div w:id="110711476">
      <w:bodyDiv w:val="1"/>
      <w:marLeft w:val="0"/>
      <w:marRight w:val="0"/>
      <w:marTop w:val="0"/>
      <w:marBottom w:val="0"/>
      <w:divBdr>
        <w:top w:val="none" w:sz="0" w:space="0" w:color="auto"/>
        <w:left w:val="none" w:sz="0" w:space="0" w:color="auto"/>
        <w:bottom w:val="none" w:sz="0" w:space="0" w:color="auto"/>
        <w:right w:val="none" w:sz="0" w:space="0" w:color="auto"/>
      </w:divBdr>
    </w:div>
    <w:div w:id="111633985">
      <w:bodyDiv w:val="1"/>
      <w:marLeft w:val="0"/>
      <w:marRight w:val="0"/>
      <w:marTop w:val="0"/>
      <w:marBottom w:val="0"/>
      <w:divBdr>
        <w:top w:val="none" w:sz="0" w:space="0" w:color="auto"/>
        <w:left w:val="none" w:sz="0" w:space="0" w:color="auto"/>
        <w:bottom w:val="none" w:sz="0" w:space="0" w:color="auto"/>
        <w:right w:val="none" w:sz="0" w:space="0" w:color="auto"/>
      </w:divBdr>
    </w:div>
    <w:div w:id="115025902">
      <w:bodyDiv w:val="1"/>
      <w:marLeft w:val="0"/>
      <w:marRight w:val="0"/>
      <w:marTop w:val="0"/>
      <w:marBottom w:val="0"/>
      <w:divBdr>
        <w:top w:val="none" w:sz="0" w:space="0" w:color="auto"/>
        <w:left w:val="none" w:sz="0" w:space="0" w:color="auto"/>
        <w:bottom w:val="none" w:sz="0" w:space="0" w:color="auto"/>
        <w:right w:val="none" w:sz="0" w:space="0" w:color="auto"/>
      </w:divBdr>
    </w:div>
    <w:div w:id="121189660">
      <w:bodyDiv w:val="1"/>
      <w:marLeft w:val="0"/>
      <w:marRight w:val="0"/>
      <w:marTop w:val="0"/>
      <w:marBottom w:val="0"/>
      <w:divBdr>
        <w:top w:val="none" w:sz="0" w:space="0" w:color="auto"/>
        <w:left w:val="none" w:sz="0" w:space="0" w:color="auto"/>
        <w:bottom w:val="none" w:sz="0" w:space="0" w:color="auto"/>
        <w:right w:val="none" w:sz="0" w:space="0" w:color="auto"/>
      </w:divBdr>
    </w:div>
    <w:div w:id="121925606">
      <w:bodyDiv w:val="1"/>
      <w:marLeft w:val="0"/>
      <w:marRight w:val="0"/>
      <w:marTop w:val="0"/>
      <w:marBottom w:val="0"/>
      <w:divBdr>
        <w:top w:val="none" w:sz="0" w:space="0" w:color="auto"/>
        <w:left w:val="none" w:sz="0" w:space="0" w:color="auto"/>
        <w:bottom w:val="none" w:sz="0" w:space="0" w:color="auto"/>
        <w:right w:val="none" w:sz="0" w:space="0" w:color="auto"/>
      </w:divBdr>
    </w:div>
    <w:div w:id="126553990">
      <w:bodyDiv w:val="1"/>
      <w:marLeft w:val="0"/>
      <w:marRight w:val="0"/>
      <w:marTop w:val="0"/>
      <w:marBottom w:val="0"/>
      <w:divBdr>
        <w:top w:val="none" w:sz="0" w:space="0" w:color="auto"/>
        <w:left w:val="none" w:sz="0" w:space="0" w:color="auto"/>
        <w:bottom w:val="none" w:sz="0" w:space="0" w:color="auto"/>
        <w:right w:val="none" w:sz="0" w:space="0" w:color="auto"/>
      </w:divBdr>
    </w:div>
    <w:div w:id="127672748">
      <w:bodyDiv w:val="1"/>
      <w:marLeft w:val="0"/>
      <w:marRight w:val="0"/>
      <w:marTop w:val="0"/>
      <w:marBottom w:val="0"/>
      <w:divBdr>
        <w:top w:val="none" w:sz="0" w:space="0" w:color="auto"/>
        <w:left w:val="none" w:sz="0" w:space="0" w:color="auto"/>
        <w:bottom w:val="none" w:sz="0" w:space="0" w:color="auto"/>
        <w:right w:val="none" w:sz="0" w:space="0" w:color="auto"/>
      </w:divBdr>
      <w:divsChild>
        <w:div w:id="1657418575">
          <w:marLeft w:val="0"/>
          <w:marRight w:val="0"/>
          <w:marTop w:val="0"/>
          <w:marBottom w:val="0"/>
          <w:divBdr>
            <w:top w:val="none" w:sz="0" w:space="0" w:color="auto"/>
            <w:left w:val="none" w:sz="0" w:space="0" w:color="auto"/>
            <w:bottom w:val="none" w:sz="0" w:space="0" w:color="auto"/>
            <w:right w:val="none" w:sz="0" w:space="0" w:color="auto"/>
          </w:divBdr>
        </w:div>
      </w:divsChild>
    </w:div>
    <w:div w:id="128595521">
      <w:bodyDiv w:val="1"/>
      <w:marLeft w:val="0"/>
      <w:marRight w:val="0"/>
      <w:marTop w:val="0"/>
      <w:marBottom w:val="0"/>
      <w:divBdr>
        <w:top w:val="none" w:sz="0" w:space="0" w:color="auto"/>
        <w:left w:val="none" w:sz="0" w:space="0" w:color="auto"/>
        <w:bottom w:val="none" w:sz="0" w:space="0" w:color="auto"/>
        <w:right w:val="none" w:sz="0" w:space="0" w:color="auto"/>
      </w:divBdr>
    </w:div>
    <w:div w:id="133373738">
      <w:bodyDiv w:val="1"/>
      <w:marLeft w:val="0"/>
      <w:marRight w:val="0"/>
      <w:marTop w:val="0"/>
      <w:marBottom w:val="0"/>
      <w:divBdr>
        <w:top w:val="none" w:sz="0" w:space="0" w:color="auto"/>
        <w:left w:val="none" w:sz="0" w:space="0" w:color="auto"/>
        <w:bottom w:val="none" w:sz="0" w:space="0" w:color="auto"/>
        <w:right w:val="none" w:sz="0" w:space="0" w:color="auto"/>
      </w:divBdr>
    </w:div>
    <w:div w:id="142621859">
      <w:bodyDiv w:val="1"/>
      <w:marLeft w:val="0"/>
      <w:marRight w:val="0"/>
      <w:marTop w:val="0"/>
      <w:marBottom w:val="0"/>
      <w:divBdr>
        <w:top w:val="none" w:sz="0" w:space="0" w:color="auto"/>
        <w:left w:val="none" w:sz="0" w:space="0" w:color="auto"/>
        <w:bottom w:val="none" w:sz="0" w:space="0" w:color="auto"/>
        <w:right w:val="none" w:sz="0" w:space="0" w:color="auto"/>
      </w:divBdr>
    </w:div>
    <w:div w:id="146023410">
      <w:bodyDiv w:val="1"/>
      <w:marLeft w:val="0"/>
      <w:marRight w:val="0"/>
      <w:marTop w:val="0"/>
      <w:marBottom w:val="0"/>
      <w:divBdr>
        <w:top w:val="none" w:sz="0" w:space="0" w:color="auto"/>
        <w:left w:val="none" w:sz="0" w:space="0" w:color="auto"/>
        <w:bottom w:val="none" w:sz="0" w:space="0" w:color="auto"/>
        <w:right w:val="none" w:sz="0" w:space="0" w:color="auto"/>
      </w:divBdr>
    </w:div>
    <w:div w:id="146287371">
      <w:bodyDiv w:val="1"/>
      <w:marLeft w:val="0"/>
      <w:marRight w:val="0"/>
      <w:marTop w:val="0"/>
      <w:marBottom w:val="0"/>
      <w:divBdr>
        <w:top w:val="none" w:sz="0" w:space="0" w:color="auto"/>
        <w:left w:val="none" w:sz="0" w:space="0" w:color="auto"/>
        <w:bottom w:val="none" w:sz="0" w:space="0" w:color="auto"/>
        <w:right w:val="none" w:sz="0" w:space="0" w:color="auto"/>
      </w:divBdr>
    </w:div>
    <w:div w:id="149367280">
      <w:bodyDiv w:val="1"/>
      <w:marLeft w:val="0"/>
      <w:marRight w:val="0"/>
      <w:marTop w:val="0"/>
      <w:marBottom w:val="0"/>
      <w:divBdr>
        <w:top w:val="none" w:sz="0" w:space="0" w:color="auto"/>
        <w:left w:val="none" w:sz="0" w:space="0" w:color="auto"/>
        <w:bottom w:val="none" w:sz="0" w:space="0" w:color="auto"/>
        <w:right w:val="none" w:sz="0" w:space="0" w:color="auto"/>
      </w:divBdr>
    </w:div>
    <w:div w:id="149567560">
      <w:bodyDiv w:val="1"/>
      <w:marLeft w:val="0"/>
      <w:marRight w:val="0"/>
      <w:marTop w:val="0"/>
      <w:marBottom w:val="0"/>
      <w:divBdr>
        <w:top w:val="none" w:sz="0" w:space="0" w:color="auto"/>
        <w:left w:val="none" w:sz="0" w:space="0" w:color="auto"/>
        <w:bottom w:val="none" w:sz="0" w:space="0" w:color="auto"/>
        <w:right w:val="none" w:sz="0" w:space="0" w:color="auto"/>
      </w:divBdr>
    </w:div>
    <w:div w:id="150564754">
      <w:bodyDiv w:val="1"/>
      <w:marLeft w:val="0"/>
      <w:marRight w:val="0"/>
      <w:marTop w:val="0"/>
      <w:marBottom w:val="0"/>
      <w:divBdr>
        <w:top w:val="none" w:sz="0" w:space="0" w:color="auto"/>
        <w:left w:val="none" w:sz="0" w:space="0" w:color="auto"/>
        <w:bottom w:val="none" w:sz="0" w:space="0" w:color="auto"/>
        <w:right w:val="none" w:sz="0" w:space="0" w:color="auto"/>
      </w:divBdr>
    </w:div>
    <w:div w:id="151993213">
      <w:bodyDiv w:val="1"/>
      <w:marLeft w:val="0"/>
      <w:marRight w:val="0"/>
      <w:marTop w:val="0"/>
      <w:marBottom w:val="0"/>
      <w:divBdr>
        <w:top w:val="none" w:sz="0" w:space="0" w:color="auto"/>
        <w:left w:val="none" w:sz="0" w:space="0" w:color="auto"/>
        <w:bottom w:val="none" w:sz="0" w:space="0" w:color="auto"/>
        <w:right w:val="none" w:sz="0" w:space="0" w:color="auto"/>
      </w:divBdr>
    </w:div>
    <w:div w:id="152141612">
      <w:bodyDiv w:val="1"/>
      <w:marLeft w:val="0"/>
      <w:marRight w:val="0"/>
      <w:marTop w:val="0"/>
      <w:marBottom w:val="0"/>
      <w:divBdr>
        <w:top w:val="none" w:sz="0" w:space="0" w:color="auto"/>
        <w:left w:val="none" w:sz="0" w:space="0" w:color="auto"/>
        <w:bottom w:val="none" w:sz="0" w:space="0" w:color="auto"/>
        <w:right w:val="none" w:sz="0" w:space="0" w:color="auto"/>
      </w:divBdr>
    </w:div>
    <w:div w:id="154803358">
      <w:bodyDiv w:val="1"/>
      <w:marLeft w:val="0"/>
      <w:marRight w:val="0"/>
      <w:marTop w:val="0"/>
      <w:marBottom w:val="0"/>
      <w:divBdr>
        <w:top w:val="none" w:sz="0" w:space="0" w:color="auto"/>
        <w:left w:val="none" w:sz="0" w:space="0" w:color="auto"/>
        <w:bottom w:val="none" w:sz="0" w:space="0" w:color="auto"/>
        <w:right w:val="none" w:sz="0" w:space="0" w:color="auto"/>
      </w:divBdr>
      <w:divsChild>
        <w:div w:id="575094165">
          <w:marLeft w:val="0"/>
          <w:marRight w:val="0"/>
          <w:marTop w:val="0"/>
          <w:marBottom w:val="0"/>
          <w:divBdr>
            <w:top w:val="none" w:sz="0" w:space="0" w:color="auto"/>
            <w:left w:val="none" w:sz="0" w:space="0" w:color="auto"/>
            <w:bottom w:val="none" w:sz="0" w:space="0" w:color="auto"/>
            <w:right w:val="none" w:sz="0" w:space="0" w:color="auto"/>
          </w:divBdr>
        </w:div>
      </w:divsChild>
    </w:div>
    <w:div w:id="163054335">
      <w:bodyDiv w:val="1"/>
      <w:marLeft w:val="0"/>
      <w:marRight w:val="0"/>
      <w:marTop w:val="0"/>
      <w:marBottom w:val="0"/>
      <w:divBdr>
        <w:top w:val="none" w:sz="0" w:space="0" w:color="auto"/>
        <w:left w:val="none" w:sz="0" w:space="0" w:color="auto"/>
        <w:bottom w:val="none" w:sz="0" w:space="0" w:color="auto"/>
        <w:right w:val="none" w:sz="0" w:space="0" w:color="auto"/>
      </w:divBdr>
    </w:div>
    <w:div w:id="163132868">
      <w:bodyDiv w:val="1"/>
      <w:marLeft w:val="0"/>
      <w:marRight w:val="0"/>
      <w:marTop w:val="0"/>
      <w:marBottom w:val="0"/>
      <w:divBdr>
        <w:top w:val="none" w:sz="0" w:space="0" w:color="auto"/>
        <w:left w:val="none" w:sz="0" w:space="0" w:color="auto"/>
        <w:bottom w:val="none" w:sz="0" w:space="0" w:color="auto"/>
        <w:right w:val="none" w:sz="0" w:space="0" w:color="auto"/>
      </w:divBdr>
    </w:div>
    <w:div w:id="168524034">
      <w:bodyDiv w:val="1"/>
      <w:marLeft w:val="0"/>
      <w:marRight w:val="0"/>
      <w:marTop w:val="0"/>
      <w:marBottom w:val="0"/>
      <w:divBdr>
        <w:top w:val="none" w:sz="0" w:space="0" w:color="auto"/>
        <w:left w:val="none" w:sz="0" w:space="0" w:color="auto"/>
        <w:bottom w:val="none" w:sz="0" w:space="0" w:color="auto"/>
        <w:right w:val="none" w:sz="0" w:space="0" w:color="auto"/>
      </w:divBdr>
    </w:div>
    <w:div w:id="170533703">
      <w:bodyDiv w:val="1"/>
      <w:marLeft w:val="0"/>
      <w:marRight w:val="0"/>
      <w:marTop w:val="0"/>
      <w:marBottom w:val="0"/>
      <w:divBdr>
        <w:top w:val="none" w:sz="0" w:space="0" w:color="auto"/>
        <w:left w:val="none" w:sz="0" w:space="0" w:color="auto"/>
        <w:bottom w:val="none" w:sz="0" w:space="0" w:color="auto"/>
        <w:right w:val="none" w:sz="0" w:space="0" w:color="auto"/>
      </w:divBdr>
    </w:div>
    <w:div w:id="174611411">
      <w:bodyDiv w:val="1"/>
      <w:marLeft w:val="0"/>
      <w:marRight w:val="0"/>
      <w:marTop w:val="0"/>
      <w:marBottom w:val="0"/>
      <w:divBdr>
        <w:top w:val="none" w:sz="0" w:space="0" w:color="auto"/>
        <w:left w:val="none" w:sz="0" w:space="0" w:color="auto"/>
        <w:bottom w:val="none" w:sz="0" w:space="0" w:color="auto"/>
        <w:right w:val="none" w:sz="0" w:space="0" w:color="auto"/>
      </w:divBdr>
    </w:div>
    <w:div w:id="181479674">
      <w:bodyDiv w:val="1"/>
      <w:marLeft w:val="0"/>
      <w:marRight w:val="0"/>
      <w:marTop w:val="0"/>
      <w:marBottom w:val="0"/>
      <w:divBdr>
        <w:top w:val="none" w:sz="0" w:space="0" w:color="auto"/>
        <w:left w:val="none" w:sz="0" w:space="0" w:color="auto"/>
        <w:bottom w:val="none" w:sz="0" w:space="0" w:color="auto"/>
        <w:right w:val="none" w:sz="0" w:space="0" w:color="auto"/>
      </w:divBdr>
    </w:div>
    <w:div w:id="181938321">
      <w:bodyDiv w:val="1"/>
      <w:marLeft w:val="0"/>
      <w:marRight w:val="0"/>
      <w:marTop w:val="0"/>
      <w:marBottom w:val="0"/>
      <w:divBdr>
        <w:top w:val="none" w:sz="0" w:space="0" w:color="auto"/>
        <w:left w:val="none" w:sz="0" w:space="0" w:color="auto"/>
        <w:bottom w:val="none" w:sz="0" w:space="0" w:color="auto"/>
        <w:right w:val="none" w:sz="0" w:space="0" w:color="auto"/>
      </w:divBdr>
    </w:div>
    <w:div w:id="182285468">
      <w:bodyDiv w:val="1"/>
      <w:marLeft w:val="0"/>
      <w:marRight w:val="0"/>
      <w:marTop w:val="0"/>
      <w:marBottom w:val="0"/>
      <w:divBdr>
        <w:top w:val="none" w:sz="0" w:space="0" w:color="auto"/>
        <w:left w:val="none" w:sz="0" w:space="0" w:color="auto"/>
        <w:bottom w:val="none" w:sz="0" w:space="0" w:color="auto"/>
        <w:right w:val="none" w:sz="0" w:space="0" w:color="auto"/>
      </w:divBdr>
      <w:divsChild>
        <w:div w:id="1141769734">
          <w:marLeft w:val="0"/>
          <w:marRight w:val="0"/>
          <w:marTop w:val="0"/>
          <w:marBottom w:val="0"/>
          <w:divBdr>
            <w:top w:val="none" w:sz="0" w:space="0" w:color="auto"/>
            <w:left w:val="none" w:sz="0" w:space="0" w:color="auto"/>
            <w:bottom w:val="none" w:sz="0" w:space="0" w:color="auto"/>
            <w:right w:val="none" w:sz="0" w:space="0" w:color="auto"/>
          </w:divBdr>
        </w:div>
      </w:divsChild>
    </w:div>
    <w:div w:id="185871032">
      <w:bodyDiv w:val="1"/>
      <w:marLeft w:val="0"/>
      <w:marRight w:val="0"/>
      <w:marTop w:val="0"/>
      <w:marBottom w:val="0"/>
      <w:divBdr>
        <w:top w:val="none" w:sz="0" w:space="0" w:color="auto"/>
        <w:left w:val="none" w:sz="0" w:space="0" w:color="auto"/>
        <w:bottom w:val="none" w:sz="0" w:space="0" w:color="auto"/>
        <w:right w:val="none" w:sz="0" w:space="0" w:color="auto"/>
      </w:divBdr>
    </w:div>
    <w:div w:id="186214679">
      <w:bodyDiv w:val="1"/>
      <w:marLeft w:val="0"/>
      <w:marRight w:val="0"/>
      <w:marTop w:val="0"/>
      <w:marBottom w:val="0"/>
      <w:divBdr>
        <w:top w:val="none" w:sz="0" w:space="0" w:color="auto"/>
        <w:left w:val="none" w:sz="0" w:space="0" w:color="auto"/>
        <w:bottom w:val="none" w:sz="0" w:space="0" w:color="auto"/>
        <w:right w:val="none" w:sz="0" w:space="0" w:color="auto"/>
      </w:divBdr>
    </w:div>
    <w:div w:id="187255303">
      <w:bodyDiv w:val="1"/>
      <w:marLeft w:val="0"/>
      <w:marRight w:val="0"/>
      <w:marTop w:val="0"/>
      <w:marBottom w:val="0"/>
      <w:divBdr>
        <w:top w:val="none" w:sz="0" w:space="0" w:color="auto"/>
        <w:left w:val="none" w:sz="0" w:space="0" w:color="auto"/>
        <w:bottom w:val="none" w:sz="0" w:space="0" w:color="auto"/>
        <w:right w:val="none" w:sz="0" w:space="0" w:color="auto"/>
      </w:divBdr>
    </w:div>
    <w:div w:id="187452014">
      <w:bodyDiv w:val="1"/>
      <w:marLeft w:val="0"/>
      <w:marRight w:val="0"/>
      <w:marTop w:val="0"/>
      <w:marBottom w:val="0"/>
      <w:divBdr>
        <w:top w:val="none" w:sz="0" w:space="0" w:color="auto"/>
        <w:left w:val="none" w:sz="0" w:space="0" w:color="auto"/>
        <w:bottom w:val="none" w:sz="0" w:space="0" w:color="auto"/>
        <w:right w:val="none" w:sz="0" w:space="0" w:color="auto"/>
      </w:divBdr>
    </w:div>
    <w:div w:id="189297639">
      <w:bodyDiv w:val="1"/>
      <w:marLeft w:val="0"/>
      <w:marRight w:val="0"/>
      <w:marTop w:val="0"/>
      <w:marBottom w:val="0"/>
      <w:divBdr>
        <w:top w:val="none" w:sz="0" w:space="0" w:color="auto"/>
        <w:left w:val="none" w:sz="0" w:space="0" w:color="auto"/>
        <w:bottom w:val="none" w:sz="0" w:space="0" w:color="auto"/>
        <w:right w:val="none" w:sz="0" w:space="0" w:color="auto"/>
      </w:divBdr>
    </w:div>
    <w:div w:id="192690021">
      <w:bodyDiv w:val="1"/>
      <w:marLeft w:val="0"/>
      <w:marRight w:val="0"/>
      <w:marTop w:val="0"/>
      <w:marBottom w:val="0"/>
      <w:divBdr>
        <w:top w:val="none" w:sz="0" w:space="0" w:color="auto"/>
        <w:left w:val="none" w:sz="0" w:space="0" w:color="auto"/>
        <w:bottom w:val="none" w:sz="0" w:space="0" w:color="auto"/>
        <w:right w:val="none" w:sz="0" w:space="0" w:color="auto"/>
      </w:divBdr>
    </w:div>
    <w:div w:id="193350127">
      <w:bodyDiv w:val="1"/>
      <w:marLeft w:val="0"/>
      <w:marRight w:val="0"/>
      <w:marTop w:val="0"/>
      <w:marBottom w:val="0"/>
      <w:divBdr>
        <w:top w:val="none" w:sz="0" w:space="0" w:color="auto"/>
        <w:left w:val="none" w:sz="0" w:space="0" w:color="auto"/>
        <w:bottom w:val="none" w:sz="0" w:space="0" w:color="auto"/>
        <w:right w:val="none" w:sz="0" w:space="0" w:color="auto"/>
      </w:divBdr>
    </w:div>
    <w:div w:id="199048432">
      <w:bodyDiv w:val="1"/>
      <w:marLeft w:val="0"/>
      <w:marRight w:val="0"/>
      <w:marTop w:val="0"/>
      <w:marBottom w:val="0"/>
      <w:divBdr>
        <w:top w:val="none" w:sz="0" w:space="0" w:color="auto"/>
        <w:left w:val="none" w:sz="0" w:space="0" w:color="auto"/>
        <w:bottom w:val="none" w:sz="0" w:space="0" w:color="auto"/>
        <w:right w:val="none" w:sz="0" w:space="0" w:color="auto"/>
      </w:divBdr>
    </w:div>
    <w:div w:id="199823529">
      <w:bodyDiv w:val="1"/>
      <w:marLeft w:val="0"/>
      <w:marRight w:val="0"/>
      <w:marTop w:val="0"/>
      <w:marBottom w:val="0"/>
      <w:divBdr>
        <w:top w:val="none" w:sz="0" w:space="0" w:color="auto"/>
        <w:left w:val="none" w:sz="0" w:space="0" w:color="auto"/>
        <w:bottom w:val="none" w:sz="0" w:space="0" w:color="auto"/>
        <w:right w:val="none" w:sz="0" w:space="0" w:color="auto"/>
      </w:divBdr>
    </w:div>
    <w:div w:id="211889756">
      <w:bodyDiv w:val="1"/>
      <w:marLeft w:val="0"/>
      <w:marRight w:val="0"/>
      <w:marTop w:val="0"/>
      <w:marBottom w:val="0"/>
      <w:divBdr>
        <w:top w:val="none" w:sz="0" w:space="0" w:color="auto"/>
        <w:left w:val="none" w:sz="0" w:space="0" w:color="auto"/>
        <w:bottom w:val="none" w:sz="0" w:space="0" w:color="auto"/>
        <w:right w:val="none" w:sz="0" w:space="0" w:color="auto"/>
      </w:divBdr>
    </w:div>
    <w:div w:id="212279784">
      <w:bodyDiv w:val="1"/>
      <w:marLeft w:val="0"/>
      <w:marRight w:val="0"/>
      <w:marTop w:val="0"/>
      <w:marBottom w:val="0"/>
      <w:divBdr>
        <w:top w:val="none" w:sz="0" w:space="0" w:color="auto"/>
        <w:left w:val="none" w:sz="0" w:space="0" w:color="auto"/>
        <w:bottom w:val="none" w:sz="0" w:space="0" w:color="auto"/>
        <w:right w:val="none" w:sz="0" w:space="0" w:color="auto"/>
      </w:divBdr>
    </w:div>
    <w:div w:id="213666828">
      <w:bodyDiv w:val="1"/>
      <w:marLeft w:val="0"/>
      <w:marRight w:val="0"/>
      <w:marTop w:val="0"/>
      <w:marBottom w:val="0"/>
      <w:divBdr>
        <w:top w:val="none" w:sz="0" w:space="0" w:color="auto"/>
        <w:left w:val="none" w:sz="0" w:space="0" w:color="auto"/>
        <w:bottom w:val="none" w:sz="0" w:space="0" w:color="auto"/>
        <w:right w:val="none" w:sz="0" w:space="0" w:color="auto"/>
      </w:divBdr>
      <w:divsChild>
        <w:div w:id="668800579">
          <w:marLeft w:val="0"/>
          <w:marRight w:val="0"/>
          <w:marTop w:val="0"/>
          <w:marBottom w:val="0"/>
          <w:divBdr>
            <w:top w:val="none" w:sz="0" w:space="0" w:color="auto"/>
            <w:left w:val="none" w:sz="0" w:space="0" w:color="auto"/>
            <w:bottom w:val="none" w:sz="0" w:space="0" w:color="auto"/>
            <w:right w:val="none" w:sz="0" w:space="0" w:color="auto"/>
          </w:divBdr>
        </w:div>
      </w:divsChild>
    </w:div>
    <w:div w:id="222180771">
      <w:bodyDiv w:val="1"/>
      <w:marLeft w:val="0"/>
      <w:marRight w:val="0"/>
      <w:marTop w:val="0"/>
      <w:marBottom w:val="0"/>
      <w:divBdr>
        <w:top w:val="none" w:sz="0" w:space="0" w:color="auto"/>
        <w:left w:val="none" w:sz="0" w:space="0" w:color="auto"/>
        <w:bottom w:val="none" w:sz="0" w:space="0" w:color="auto"/>
        <w:right w:val="none" w:sz="0" w:space="0" w:color="auto"/>
      </w:divBdr>
    </w:div>
    <w:div w:id="227806753">
      <w:bodyDiv w:val="1"/>
      <w:marLeft w:val="0"/>
      <w:marRight w:val="0"/>
      <w:marTop w:val="0"/>
      <w:marBottom w:val="0"/>
      <w:divBdr>
        <w:top w:val="none" w:sz="0" w:space="0" w:color="auto"/>
        <w:left w:val="none" w:sz="0" w:space="0" w:color="auto"/>
        <w:bottom w:val="none" w:sz="0" w:space="0" w:color="auto"/>
        <w:right w:val="none" w:sz="0" w:space="0" w:color="auto"/>
      </w:divBdr>
      <w:divsChild>
        <w:div w:id="1673793591">
          <w:marLeft w:val="0"/>
          <w:marRight w:val="0"/>
          <w:marTop w:val="0"/>
          <w:marBottom w:val="0"/>
          <w:divBdr>
            <w:top w:val="none" w:sz="0" w:space="0" w:color="auto"/>
            <w:left w:val="none" w:sz="0" w:space="0" w:color="auto"/>
            <w:bottom w:val="none" w:sz="0" w:space="0" w:color="auto"/>
            <w:right w:val="none" w:sz="0" w:space="0" w:color="auto"/>
          </w:divBdr>
          <w:divsChild>
            <w:div w:id="452673883">
              <w:marLeft w:val="0"/>
              <w:marRight w:val="0"/>
              <w:marTop w:val="0"/>
              <w:marBottom w:val="0"/>
              <w:divBdr>
                <w:top w:val="none" w:sz="0" w:space="0" w:color="auto"/>
                <w:left w:val="none" w:sz="0" w:space="0" w:color="auto"/>
                <w:bottom w:val="none" w:sz="0" w:space="0" w:color="auto"/>
                <w:right w:val="none" w:sz="0" w:space="0" w:color="auto"/>
              </w:divBdr>
              <w:divsChild>
                <w:div w:id="1790709488">
                  <w:marLeft w:val="0"/>
                  <w:marRight w:val="0"/>
                  <w:marTop w:val="0"/>
                  <w:marBottom w:val="0"/>
                  <w:divBdr>
                    <w:top w:val="none" w:sz="0" w:space="0" w:color="auto"/>
                    <w:left w:val="none" w:sz="0" w:space="0" w:color="auto"/>
                    <w:bottom w:val="none" w:sz="0" w:space="0" w:color="auto"/>
                    <w:right w:val="none" w:sz="0" w:space="0" w:color="auto"/>
                  </w:divBdr>
                  <w:divsChild>
                    <w:div w:id="3480254">
                      <w:marLeft w:val="0"/>
                      <w:marRight w:val="0"/>
                      <w:marTop w:val="0"/>
                      <w:marBottom w:val="0"/>
                      <w:divBdr>
                        <w:top w:val="none" w:sz="0" w:space="0" w:color="auto"/>
                        <w:left w:val="none" w:sz="0" w:space="0" w:color="auto"/>
                        <w:bottom w:val="none" w:sz="0" w:space="0" w:color="auto"/>
                        <w:right w:val="none" w:sz="0" w:space="0" w:color="auto"/>
                      </w:divBdr>
                    </w:div>
                    <w:div w:id="82655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9314553">
      <w:bodyDiv w:val="1"/>
      <w:marLeft w:val="0"/>
      <w:marRight w:val="0"/>
      <w:marTop w:val="0"/>
      <w:marBottom w:val="0"/>
      <w:divBdr>
        <w:top w:val="none" w:sz="0" w:space="0" w:color="auto"/>
        <w:left w:val="none" w:sz="0" w:space="0" w:color="auto"/>
        <w:bottom w:val="none" w:sz="0" w:space="0" w:color="auto"/>
        <w:right w:val="none" w:sz="0" w:space="0" w:color="auto"/>
      </w:divBdr>
    </w:div>
    <w:div w:id="230119538">
      <w:bodyDiv w:val="1"/>
      <w:marLeft w:val="0"/>
      <w:marRight w:val="0"/>
      <w:marTop w:val="0"/>
      <w:marBottom w:val="0"/>
      <w:divBdr>
        <w:top w:val="none" w:sz="0" w:space="0" w:color="auto"/>
        <w:left w:val="none" w:sz="0" w:space="0" w:color="auto"/>
        <w:bottom w:val="none" w:sz="0" w:space="0" w:color="auto"/>
        <w:right w:val="none" w:sz="0" w:space="0" w:color="auto"/>
      </w:divBdr>
    </w:div>
    <w:div w:id="234126022">
      <w:bodyDiv w:val="1"/>
      <w:marLeft w:val="0"/>
      <w:marRight w:val="0"/>
      <w:marTop w:val="0"/>
      <w:marBottom w:val="0"/>
      <w:divBdr>
        <w:top w:val="none" w:sz="0" w:space="0" w:color="auto"/>
        <w:left w:val="none" w:sz="0" w:space="0" w:color="auto"/>
        <w:bottom w:val="none" w:sz="0" w:space="0" w:color="auto"/>
        <w:right w:val="none" w:sz="0" w:space="0" w:color="auto"/>
      </w:divBdr>
    </w:div>
    <w:div w:id="235212694">
      <w:bodyDiv w:val="1"/>
      <w:marLeft w:val="0"/>
      <w:marRight w:val="0"/>
      <w:marTop w:val="0"/>
      <w:marBottom w:val="0"/>
      <w:divBdr>
        <w:top w:val="none" w:sz="0" w:space="0" w:color="auto"/>
        <w:left w:val="none" w:sz="0" w:space="0" w:color="auto"/>
        <w:bottom w:val="none" w:sz="0" w:space="0" w:color="auto"/>
        <w:right w:val="none" w:sz="0" w:space="0" w:color="auto"/>
      </w:divBdr>
    </w:div>
    <w:div w:id="236674273">
      <w:bodyDiv w:val="1"/>
      <w:marLeft w:val="0"/>
      <w:marRight w:val="0"/>
      <w:marTop w:val="0"/>
      <w:marBottom w:val="0"/>
      <w:divBdr>
        <w:top w:val="none" w:sz="0" w:space="0" w:color="auto"/>
        <w:left w:val="none" w:sz="0" w:space="0" w:color="auto"/>
        <w:bottom w:val="none" w:sz="0" w:space="0" w:color="auto"/>
        <w:right w:val="none" w:sz="0" w:space="0" w:color="auto"/>
      </w:divBdr>
    </w:div>
    <w:div w:id="239290576">
      <w:bodyDiv w:val="1"/>
      <w:marLeft w:val="0"/>
      <w:marRight w:val="0"/>
      <w:marTop w:val="0"/>
      <w:marBottom w:val="0"/>
      <w:divBdr>
        <w:top w:val="none" w:sz="0" w:space="0" w:color="auto"/>
        <w:left w:val="none" w:sz="0" w:space="0" w:color="auto"/>
        <w:bottom w:val="none" w:sz="0" w:space="0" w:color="auto"/>
        <w:right w:val="none" w:sz="0" w:space="0" w:color="auto"/>
      </w:divBdr>
    </w:div>
    <w:div w:id="242109951">
      <w:bodyDiv w:val="1"/>
      <w:marLeft w:val="0"/>
      <w:marRight w:val="0"/>
      <w:marTop w:val="0"/>
      <w:marBottom w:val="0"/>
      <w:divBdr>
        <w:top w:val="none" w:sz="0" w:space="0" w:color="auto"/>
        <w:left w:val="none" w:sz="0" w:space="0" w:color="auto"/>
        <w:bottom w:val="none" w:sz="0" w:space="0" w:color="auto"/>
        <w:right w:val="none" w:sz="0" w:space="0" w:color="auto"/>
      </w:divBdr>
    </w:div>
    <w:div w:id="243609740">
      <w:bodyDiv w:val="1"/>
      <w:marLeft w:val="0"/>
      <w:marRight w:val="0"/>
      <w:marTop w:val="0"/>
      <w:marBottom w:val="0"/>
      <w:divBdr>
        <w:top w:val="none" w:sz="0" w:space="0" w:color="auto"/>
        <w:left w:val="none" w:sz="0" w:space="0" w:color="auto"/>
        <w:bottom w:val="none" w:sz="0" w:space="0" w:color="auto"/>
        <w:right w:val="none" w:sz="0" w:space="0" w:color="auto"/>
      </w:divBdr>
    </w:div>
    <w:div w:id="243996544">
      <w:bodyDiv w:val="1"/>
      <w:marLeft w:val="0"/>
      <w:marRight w:val="0"/>
      <w:marTop w:val="0"/>
      <w:marBottom w:val="0"/>
      <w:divBdr>
        <w:top w:val="none" w:sz="0" w:space="0" w:color="auto"/>
        <w:left w:val="none" w:sz="0" w:space="0" w:color="auto"/>
        <w:bottom w:val="none" w:sz="0" w:space="0" w:color="auto"/>
        <w:right w:val="none" w:sz="0" w:space="0" w:color="auto"/>
      </w:divBdr>
    </w:div>
    <w:div w:id="245967215">
      <w:bodyDiv w:val="1"/>
      <w:marLeft w:val="0"/>
      <w:marRight w:val="0"/>
      <w:marTop w:val="0"/>
      <w:marBottom w:val="0"/>
      <w:divBdr>
        <w:top w:val="none" w:sz="0" w:space="0" w:color="auto"/>
        <w:left w:val="none" w:sz="0" w:space="0" w:color="auto"/>
        <w:bottom w:val="none" w:sz="0" w:space="0" w:color="auto"/>
        <w:right w:val="none" w:sz="0" w:space="0" w:color="auto"/>
      </w:divBdr>
    </w:div>
    <w:div w:id="250086036">
      <w:bodyDiv w:val="1"/>
      <w:marLeft w:val="0"/>
      <w:marRight w:val="0"/>
      <w:marTop w:val="0"/>
      <w:marBottom w:val="0"/>
      <w:divBdr>
        <w:top w:val="none" w:sz="0" w:space="0" w:color="auto"/>
        <w:left w:val="none" w:sz="0" w:space="0" w:color="auto"/>
        <w:bottom w:val="none" w:sz="0" w:space="0" w:color="auto"/>
        <w:right w:val="none" w:sz="0" w:space="0" w:color="auto"/>
      </w:divBdr>
    </w:div>
    <w:div w:id="253779574">
      <w:bodyDiv w:val="1"/>
      <w:marLeft w:val="0"/>
      <w:marRight w:val="0"/>
      <w:marTop w:val="0"/>
      <w:marBottom w:val="0"/>
      <w:divBdr>
        <w:top w:val="none" w:sz="0" w:space="0" w:color="auto"/>
        <w:left w:val="none" w:sz="0" w:space="0" w:color="auto"/>
        <w:bottom w:val="none" w:sz="0" w:space="0" w:color="auto"/>
        <w:right w:val="none" w:sz="0" w:space="0" w:color="auto"/>
      </w:divBdr>
    </w:div>
    <w:div w:id="259679866">
      <w:bodyDiv w:val="1"/>
      <w:marLeft w:val="0"/>
      <w:marRight w:val="0"/>
      <w:marTop w:val="0"/>
      <w:marBottom w:val="0"/>
      <w:divBdr>
        <w:top w:val="none" w:sz="0" w:space="0" w:color="auto"/>
        <w:left w:val="none" w:sz="0" w:space="0" w:color="auto"/>
        <w:bottom w:val="none" w:sz="0" w:space="0" w:color="auto"/>
        <w:right w:val="none" w:sz="0" w:space="0" w:color="auto"/>
      </w:divBdr>
    </w:div>
    <w:div w:id="261382599">
      <w:bodyDiv w:val="1"/>
      <w:marLeft w:val="0"/>
      <w:marRight w:val="0"/>
      <w:marTop w:val="0"/>
      <w:marBottom w:val="0"/>
      <w:divBdr>
        <w:top w:val="none" w:sz="0" w:space="0" w:color="auto"/>
        <w:left w:val="none" w:sz="0" w:space="0" w:color="auto"/>
        <w:bottom w:val="none" w:sz="0" w:space="0" w:color="auto"/>
        <w:right w:val="none" w:sz="0" w:space="0" w:color="auto"/>
      </w:divBdr>
    </w:div>
    <w:div w:id="265236115">
      <w:bodyDiv w:val="1"/>
      <w:marLeft w:val="0"/>
      <w:marRight w:val="0"/>
      <w:marTop w:val="0"/>
      <w:marBottom w:val="0"/>
      <w:divBdr>
        <w:top w:val="none" w:sz="0" w:space="0" w:color="auto"/>
        <w:left w:val="none" w:sz="0" w:space="0" w:color="auto"/>
        <w:bottom w:val="none" w:sz="0" w:space="0" w:color="auto"/>
        <w:right w:val="none" w:sz="0" w:space="0" w:color="auto"/>
      </w:divBdr>
    </w:div>
    <w:div w:id="265431844">
      <w:bodyDiv w:val="1"/>
      <w:marLeft w:val="0"/>
      <w:marRight w:val="0"/>
      <w:marTop w:val="0"/>
      <w:marBottom w:val="0"/>
      <w:divBdr>
        <w:top w:val="none" w:sz="0" w:space="0" w:color="auto"/>
        <w:left w:val="none" w:sz="0" w:space="0" w:color="auto"/>
        <w:bottom w:val="none" w:sz="0" w:space="0" w:color="auto"/>
        <w:right w:val="none" w:sz="0" w:space="0" w:color="auto"/>
      </w:divBdr>
    </w:div>
    <w:div w:id="267932950">
      <w:bodyDiv w:val="1"/>
      <w:marLeft w:val="0"/>
      <w:marRight w:val="0"/>
      <w:marTop w:val="0"/>
      <w:marBottom w:val="0"/>
      <w:divBdr>
        <w:top w:val="none" w:sz="0" w:space="0" w:color="auto"/>
        <w:left w:val="none" w:sz="0" w:space="0" w:color="auto"/>
        <w:bottom w:val="none" w:sz="0" w:space="0" w:color="auto"/>
        <w:right w:val="none" w:sz="0" w:space="0" w:color="auto"/>
      </w:divBdr>
    </w:div>
    <w:div w:id="268240921">
      <w:bodyDiv w:val="1"/>
      <w:marLeft w:val="0"/>
      <w:marRight w:val="0"/>
      <w:marTop w:val="0"/>
      <w:marBottom w:val="0"/>
      <w:divBdr>
        <w:top w:val="none" w:sz="0" w:space="0" w:color="auto"/>
        <w:left w:val="none" w:sz="0" w:space="0" w:color="auto"/>
        <w:bottom w:val="none" w:sz="0" w:space="0" w:color="auto"/>
        <w:right w:val="none" w:sz="0" w:space="0" w:color="auto"/>
      </w:divBdr>
    </w:div>
    <w:div w:id="268511771">
      <w:bodyDiv w:val="1"/>
      <w:marLeft w:val="0"/>
      <w:marRight w:val="0"/>
      <w:marTop w:val="0"/>
      <w:marBottom w:val="0"/>
      <w:divBdr>
        <w:top w:val="none" w:sz="0" w:space="0" w:color="auto"/>
        <w:left w:val="none" w:sz="0" w:space="0" w:color="auto"/>
        <w:bottom w:val="none" w:sz="0" w:space="0" w:color="auto"/>
        <w:right w:val="none" w:sz="0" w:space="0" w:color="auto"/>
      </w:divBdr>
    </w:div>
    <w:div w:id="269625677">
      <w:bodyDiv w:val="1"/>
      <w:marLeft w:val="0"/>
      <w:marRight w:val="0"/>
      <w:marTop w:val="0"/>
      <w:marBottom w:val="0"/>
      <w:divBdr>
        <w:top w:val="none" w:sz="0" w:space="0" w:color="auto"/>
        <w:left w:val="none" w:sz="0" w:space="0" w:color="auto"/>
        <w:bottom w:val="none" w:sz="0" w:space="0" w:color="auto"/>
        <w:right w:val="none" w:sz="0" w:space="0" w:color="auto"/>
      </w:divBdr>
    </w:div>
    <w:div w:id="271985169">
      <w:bodyDiv w:val="1"/>
      <w:marLeft w:val="0"/>
      <w:marRight w:val="0"/>
      <w:marTop w:val="0"/>
      <w:marBottom w:val="0"/>
      <w:divBdr>
        <w:top w:val="none" w:sz="0" w:space="0" w:color="auto"/>
        <w:left w:val="none" w:sz="0" w:space="0" w:color="auto"/>
        <w:bottom w:val="none" w:sz="0" w:space="0" w:color="auto"/>
        <w:right w:val="none" w:sz="0" w:space="0" w:color="auto"/>
      </w:divBdr>
    </w:div>
    <w:div w:id="272828950">
      <w:bodyDiv w:val="1"/>
      <w:marLeft w:val="0"/>
      <w:marRight w:val="0"/>
      <w:marTop w:val="0"/>
      <w:marBottom w:val="0"/>
      <w:divBdr>
        <w:top w:val="none" w:sz="0" w:space="0" w:color="auto"/>
        <w:left w:val="none" w:sz="0" w:space="0" w:color="auto"/>
        <w:bottom w:val="none" w:sz="0" w:space="0" w:color="auto"/>
        <w:right w:val="none" w:sz="0" w:space="0" w:color="auto"/>
      </w:divBdr>
    </w:div>
    <w:div w:id="275451603">
      <w:bodyDiv w:val="1"/>
      <w:marLeft w:val="0"/>
      <w:marRight w:val="0"/>
      <w:marTop w:val="0"/>
      <w:marBottom w:val="0"/>
      <w:divBdr>
        <w:top w:val="none" w:sz="0" w:space="0" w:color="auto"/>
        <w:left w:val="none" w:sz="0" w:space="0" w:color="auto"/>
        <w:bottom w:val="none" w:sz="0" w:space="0" w:color="auto"/>
        <w:right w:val="none" w:sz="0" w:space="0" w:color="auto"/>
      </w:divBdr>
    </w:div>
    <w:div w:id="276566873">
      <w:bodyDiv w:val="1"/>
      <w:marLeft w:val="0"/>
      <w:marRight w:val="0"/>
      <w:marTop w:val="0"/>
      <w:marBottom w:val="0"/>
      <w:divBdr>
        <w:top w:val="none" w:sz="0" w:space="0" w:color="auto"/>
        <w:left w:val="none" w:sz="0" w:space="0" w:color="auto"/>
        <w:bottom w:val="none" w:sz="0" w:space="0" w:color="auto"/>
        <w:right w:val="none" w:sz="0" w:space="0" w:color="auto"/>
      </w:divBdr>
    </w:div>
    <w:div w:id="286736618">
      <w:bodyDiv w:val="1"/>
      <w:marLeft w:val="0"/>
      <w:marRight w:val="0"/>
      <w:marTop w:val="0"/>
      <w:marBottom w:val="0"/>
      <w:divBdr>
        <w:top w:val="none" w:sz="0" w:space="0" w:color="auto"/>
        <w:left w:val="none" w:sz="0" w:space="0" w:color="auto"/>
        <w:bottom w:val="none" w:sz="0" w:space="0" w:color="auto"/>
        <w:right w:val="none" w:sz="0" w:space="0" w:color="auto"/>
      </w:divBdr>
    </w:div>
    <w:div w:id="288587419">
      <w:bodyDiv w:val="1"/>
      <w:marLeft w:val="0"/>
      <w:marRight w:val="0"/>
      <w:marTop w:val="0"/>
      <w:marBottom w:val="0"/>
      <w:divBdr>
        <w:top w:val="none" w:sz="0" w:space="0" w:color="auto"/>
        <w:left w:val="none" w:sz="0" w:space="0" w:color="auto"/>
        <w:bottom w:val="none" w:sz="0" w:space="0" w:color="auto"/>
        <w:right w:val="none" w:sz="0" w:space="0" w:color="auto"/>
      </w:divBdr>
    </w:div>
    <w:div w:id="293217943">
      <w:bodyDiv w:val="1"/>
      <w:marLeft w:val="0"/>
      <w:marRight w:val="0"/>
      <w:marTop w:val="0"/>
      <w:marBottom w:val="0"/>
      <w:divBdr>
        <w:top w:val="none" w:sz="0" w:space="0" w:color="auto"/>
        <w:left w:val="none" w:sz="0" w:space="0" w:color="auto"/>
        <w:bottom w:val="none" w:sz="0" w:space="0" w:color="auto"/>
        <w:right w:val="none" w:sz="0" w:space="0" w:color="auto"/>
      </w:divBdr>
    </w:div>
    <w:div w:id="293409318">
      <w:bodyDiv w:val="1"/>
      <w:marLeft w:val="0"/>
      <w:marRight w:val="0"/>
      <w:marTop w:val="0"/>
      <w:marBottom w:val="0"/>
      <w:divBdr>
        <w:top w:val="none" w:sz="0" w:space="0" w:color="auto"/>
        <w:left w:val="none" w:sz="0" w:space="0" w:color="auto"/>
        <w:bottom w:val="none" w:sz="0" w:space="0" w:color="auto"/>
        <w:right w:val="none" w:sz="0" w:space="0" w:color="auto"/>
      </w:divBdr>
    </w:div>
    <w:div w:id="294680678">
      <w:bodyDiv w:val="1"/>
      <w:marLeft w:val="0"/>
      <w:marRight w:val="0"/>
      <w:marTop w:val="0"/>
      <w:marBottom w:val="0"/>
      <w:divBdr>
        <w:top w:val="none" w:sz="0" w:space="0" w:color="auto"/>
        <w:left w:val="none" w:sz="0" w:space="0" w:color="auto"/>
        <w:bottom w:val="none" w:sz="0" w:space="0" w:color="auto"/>
        <w:right w:val="none" w:sz="0" w:space="0" w:color="auto"/>
      </w:divBdr>
    </w:div>
    <w:div w:id="295530534">
      <w:bodyDiv w:val="1"/>
      <w:marLeft w:val="0"/>
      <w:marRight w:val="0"/>
      <w:marTop w:val="0"/>
      <w:marBottom w:val="0"/>
      <w:divBdr>
        <w:top w:val="none" w:sz="0" w:space="0" w:color="auto"/>
        <w:left w:val="none" w:sz="0" w:space="0" w:color="auto"/>
        <w:bottom w:val="none" w:sz="0" w:space="0" w:color="auto"/>
        <w:right w:val="none" w:sz="0" w:space="0" w:color="auto"/>
      </w:divBdr>
    </w:div>
    <w:div w:id="295792792">
      <w:bodyDiv w:val="1"/>
      <w:marLeft w:val="0"/>
      <w:marRight w:val="0"/>
      <w:marTop w:val="0"/>
      <w:marBottom w:val="0"/>
      <w:divBdr>
        <w:top w:val="none" w:sz="0" w:space="0" w:color="auto"/>
        <w:left w:val="none" w:sz="0" w:space="0" w:color="auto"/>
        <w:bottom w:val="none" w:sz="0" w:space="0" w:color="auto"/>
        <w:right w:val="none" w:sz="0" w:space="0" w:color="auto"/>
      </w:divBdr>
    </w:div>
    <w:div w:id="297416715">
      <w:bodyDiv w:val="1"/>
      <w:marLeft w:val="0"/>
      <w:marRight w:val="0"/>
      <w:marTop w:val="0"/>
      <w:marBottom w:val="0"/>
      <w:divBdr>
        <w:top w:val="none" w:sz="0" w:space="0" w:color="auto"/>
        <w:left w:val="none" w:sz="0" w:space="0" w:color="auto"/>
        <w:bottom w:val="none" w:sz="0" w:space="0" w:color="auto"/>
        <w:right w:val="none" w:sz="0" w:space="0" w:color="auto"/>
      </w:divBdr>
    </w:div>
    <w:div w:id="299924325">
      <w:bodyDiv w:val="1"/>
      <w:marLeft w:val="0"/>
      <w:marRight w:val="0"/>
      <w:marTop w:val="0"/>
      <w:marBottom w:val="0"/>
      <w:divBdr>
        <w:top w:val="none" w:sz="0" w:space="0" w:color="auto"/>
        <w:left w:val="none" w:sz="0" w:space="0" w:color="auto"/>
        <w:bottom w:val="none" w:sz="0" w:space="0" w:color="auto"/>
        <w:right w:val="none" w:sz="0" w:space="0" w:color="auto"/>
      </w:divBdr>
    </w:div>
    <w:div w:id="300771684">
      <w:bodyDiv w:val="1"/>
      <w:marLeft w:val="0"/>
      <w:marRight w:val="0"/>
      <w:marTop w:val="0"/>
      <w:marBottom w:val="0"/>
      <w:divBdr>
        <w:top w:val="none" w:sz="0" w:space="0" w:color="auto"/>
        <w:left w:val="none" w:sz="0" w:space="0" w:color="auto"/>
        <w:bottom w:val="none" w:sz="0" w:space="0" w:color="auto"/>
        <w:right w:val="none" w:sz="0" w:space="0" w:color="auto"/>
      </w:divBdr>
    </w:div>
    <w:div w:id="302543114">
      <w:bodyDiv w:val="1"/>
      <w:marLeft w:val="0"/>
      <w:marRight w:val="0"/>
      <w:marTop w:val="0"/>
      <w:marBottom w:val="0"/>
      <w:divBdr>
        <w:top w:val="none" w:sz="0" w:space="0" w:color="auto"/>
        <w:left w:val="none" w:sz="0" w:space="0" w:color="auto"/>
        <w:bottom w:val="none" w:sz="0" w:space="0" w:color="auto"/>
        <w:right w:val="none" w:sz="0" w:space="0" w:color="auto"/>
      </w:divBdr>
    </w:div>
    <w:div w:id="303195977">
      <w:bodyDiv w:val="1"/>
      <w:marLeft w:val="0"/>
      <w:marRight w:val="0"/>
      <w:marTop w:val="0"/>
      <w:marBottom w:val="0"/>
      <w:divBdr>
        <w:top w:val="none" w:sz="0" w:space="0" w:color="auto"/>
        <w:left w:val="none" w:sz="0" w:space="0" w:color="auto"/>
        <w:bottom w:val="none" w:sz="0" w:space="0" w:color="auto"/>
        <w:right w:val="none" w:sz="0" w:space="0" w:color="auto"/>
      </w:divBdr>
      <w:divsChild>
        <w:div w:id="925962448">
          <w:marLeft w:val="0"/>
          <w:marRight w:val="0"/>
          <w:marTop w:val="0"/>
          <w:marBottom w:val="0"/>
          <w:divBdr>
            <w:top w:val="none" w:sz="0" w:space="0" w:color="auto"/>
            <w:left w:val="none" w:sz="0" w:space="0" w:color="auto"/>
            <w:bottom w:val="none" w:sz="0" w:space="0" w:color="auto"/>
            <w:right w:val="none" w:sz="0" w:space="0" w:color="auto"/>
          </w:divBdr>
        </w:div>
      </w:divsChild>
    </w:div>
    <w:div w:id="305860485">
      <w:bodyDiv w:val="1"/>
      <w:marLeft w:val="0"/>
      <w:marRight w:val="0"/>
      <w:marTop w:val="0"/>
      <w:marBottom w:val="0"/>
      <w:divBdr>
        <w:top w:val="none" w:sz="0" w:space="0" w:color="auto"/>
        <w:left w:val="none" w:sz="0" w:space="0" w:color="auto"/>
        <w:bottom w:val="none" w:sz="0" w:space="0" w:color="auto"/>
        <w:right w:val="none" w:sz="0" w:space="0" w:color="auto"/>
      </w:divBdr>
      <w:divsChild>
        <w:div w:id="1645353794">
          <w:marLeft w:val="0"/>
          <w:marRight w:val="0"/>
          <w:marTop w:val="0"/>
          <w:marBottom w:val="0"/>
          <w:divBdr>
            <w:top w:val="none" w:sz="0" w:space="0" w:color="auto"/>
            <w:left w:val="none" w:sz="0" w:space="0" w:color="auto"/>
            <w:bottom w:val="none" w:sz="0" w:space="0" w:color="auto"/>
            <w:right w:val="none" w:sz="0" w:space="0" w:color="auto"/>
          </w:divBdr>
          <w:divsChild>
            <w:div w:id="413555077">
              <w:marLeft w:val="0"/>
              <w:marRight w:val="0"/>
              <w:marTop w:val="0"/>
              <w:marBottom w:val="0"/>
              <w:divBdr>
                <w:top w:val="none" w:sz="0" w:space="0" w:color="auto"/>
                <w:left w:val="none" w:sz="0" w:space="0" w:color="auto"/>
                <w:bottom w:val="none" w:sz="0" w:space="0" w:color="auto"/>
                <w:right w:val="none" w:sz="0" w:space="0" w:color="auto"/>
              </w:divBdr>
              <w:divsChild>
                <w:div w:id="2011831972">
                  <w:marLeft w:val="0"/>
                  <w:marRight w:val="0"/>
                  <w:marTop w:val="0"/>
                  <w:marBottom w:val="0"/>
                  <w:divBdr>
                    <w:top w:val="none" w:sz="0" w:space="0" w:color="auto"/>
                    <w:left w:val="none" w:sz="0" w:space="0" w:color="auto"/>
                    <w:bottom w:val="none" w:sz="0" w:space="0" w:color="auto"/>
                    <w:right w:val="none" w:sz="0" w:space="0" w:color="auto"/>
                  </w:divBdr>
                  <w:divsChild>
                    <w:div w:id="16641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126926">
      <w:bodyDiv w:val="1"/>
      <w:marLeft w:val="0"/>
      <w:marRight w:val="0"/>
      <w:marTop w:val="0"/>
      <w:marBottom w:val="0"/>
      <w:divBdr>
        <w:top w:val="none" w:sz="0" w:space="0" w:color="auto"/>
        <w:left w:val="none" w:sz="0" w:space="0" w:color="auto"/>
        <w:bottom w:val="none" w:sz="0" w:space="0" w:color="auto"/>
        <w:right w:val="none" w:sz="0" w:space="0" w:color="auto"/>
      </w:divBdr>
    </w:div>
    <w:div w:id="310794286">
      <w:bodyDiv w:val="1"/>
      <w:marLeft w:val="0"/>
      <w:marRight w:val="0"/>
      <w:marTop w:val="0"/>
      <w:marBottom w:val="0"/>
      <w:divBdr>
        <w:top w:val="none" w:sz="0" w:space="0" w:color="auto"/>
        <w:left w:val="none" w:sz="0" w:space="0" w:color="auto"/>
        <w:bottom w:val="none" w:sz="0" w:space="0" w:color="auto"/>
        <w:right w:val="none" w:sz="0" w:space="0" w:color="auto"/>
      </w:divBdr>
      <w:divsChild>
        <w:div w:id="1523936844">
          <w:marLeft w:val="0"/>
          <w:marRight w:val="0"/>
          <w:marTop w:val="0"/>
          <w:marBottom w:val="0"/>
          <w:divBdr>
            <w:top w:val="none" w:sz="0" w:space="0" w:color="auto"/>
            <w:left w:val="none" w:sz="0" w:space="0" w:color="auto"/>
            <w:bottom w:val="none" w:sz="0" w:space="0" w:color="auto"/>
            <w:right w:val="none" w:sz="0" w:space="0" w:color="auto"/>
          </w:divBdr>
        </w:div>
      </w:divsChild>
    </w:div>
    <w:div w:id="312560742">
      <w:bodyDiv w:val="1"/>
      <w:marLeft w:val="0"/>
      <w:marRight w:val="0"/>
      <w:marTop w:val="0"/>
      <w:marBottom w:val="0"/>
      <w:divBdr>
        <w:top w:val="none" w:sz="0" w:space="0" w:color="auto"/>
        <w:left w:val="none" w:sz="0" w:space="0" w:color="auto"/>
        <w:bottom w:val="none" w:sz="0" w:space="0" w:color="auto"/>
        <w:right w:val="none" w:sz="0" w:space="0" w:color="auto"/>
      </w:divBdr>
    </w:div>
    <w:div w:id="312953390">
      <w:bodyDiv w:val="1"/>
      <w:marLeft w:val="0"/>
      <w:marRight w:val="0"/>
      <w:marTop w:val="0"/>
      <w:marBottom w:val="0"/>
      <w:divBdr>
        <w:top w:val="none" w:sz="0" w:space="0" w:color="auto"/>
        <w:left w:val="none" w:sz="0" w:space="0" w:color="auto"/>
        <w:bottom w:val="none" w:sz="0" w:space="0" w:color="auto"/>
        <w:right w:val="none" w:sz="0" w:space="0" w:color="auto"/>
      </w:divBdr>
    </w:div>
    <w:div w:id="321467713">
      <w:bodyDiv w:val="1"/>
      <w:marLeft w:val="0"/>
      <w:marRight w:val="0"/>
      <w:marTop w:val="0"/>
      <w:marBottom w:val="0"/>
      <w:divBdr>
        <w:top w:val="none" w:sz="0" w:space="0" w:color="auto"/>
        <w:left w:val="none" w:sz="0" w:space="0" w:color="auto"/>
        <w:bottom w:val="none" w:sz="0" w:space="0" w:color="auto"/>
        <w:right w:val="none" w:sz="0" w:space="0" w:color="auto"/>
      </w:divBdr>
    </w:div>
    <w:div w:id="329991087">
      <w:bodyDiv w:val="1"/>
      <w:marLeft w:val="0"/>
      <w:marRight w:val="0"/>
      <w:marTop w:val="0"/>
      <w:marBottom w:val="0"/>
      <w:divBdr>
        <w:top w:val="none" w:sz="0" w:space="0" w:color="auto"/>
        <w:left w:val="none" w:sz="0" w:space="0" w:color="auto"/>
        <w:bottom w:val="none" w:sz="0" w:space="0" w:color="auto"/>
        <w:right w:val="none" w:sz="0" w:space="0" w:color="auto"/>
      </w:divBdr>
    </w:div>
    <w:div w:id="333260752">
      <w:bodyDiv w:val="1"/>
      <w:marLeft w:val="0"/>
      <w:marRight w:val="0"/>
      <w:marTop w:val="0"/>
      <w:marBottom w:val="0"/>
      <w:divBdr>
        <w:top w:val="none" w:sz="0" w:space="0" w:color="auto"/>
        <w:left w:val="none" w:sz="0" w:space="0" w:color="auto"/>
        <w:bottom w:val="none" w:sz="0" w:space="0" w:color="auto"/>
        <w:right w:val="none" w:sz="0" w:space="0" w:color="auto"/>
      </w:divBdr>
    </w:div>
    <w:div w:id="335233239">
      <w:bodyDiv w:val="1"/>
      <w:marLeft w:val="0"/>
      <w:marRight w:val="0"/>
      <w:marTop w:val="0"/>
      <w:marBottom w:val="0"/>
      <w:divBdr>
        <w:top w:val="none" w:sz="0" w:space="0" w:color="auto"/>
        <w:left w:val="none" w:sz="0" w:space="0" w:color="auto"/>
        <w:bottom w:val="none" w:sz="0" w:space="0" w:color="auto"/>
        <w:right w:val="none" w:sz="0" w:space="0" w:color="auto"/>
      </w:divBdr>
    </w:div>
    <w:div w:id="350228055">
      <w:bodyDiv w:val="1"/>
      <w:marLeft w:val="0"/>
      <w:marRight w:val="0"/>
      <w:marTop w:val="0"/>
      <w:marBottom w:val="0"/>
      <w:divBdr>
        <w:top w:val="none" w:sz="0" w:space="0" w:color="auto"/>
        <w:left w:val="none" w:sz="0" w:space="0" w:color="auto"/>
        <w:bottom w:val="none" w:sz="0" w:space="0" w:color="auto"/>
        <w:right w:val="none" w:sz="0" w:space="0" w:color="auto"/>
      </w:divBdr>
    </w:div>
    <w:div w:id="354160574">
      <w:bodyDiv w:val="1"/>
      <w:marLeft w:val="0"/>
      <w:marRight w:val="0"/>
      <w:marTop w:val="0"/>
      <w:marBottom w:val="0"/>
      <w:divBdr>
        <w:top w:val="none" w:sz="0" w:space="0" w:color="auto"/>
        <w:left w:val="none" w:sz="0" w:space="0" w:color="auto"/>
        <w:bottom w:val="none" w:sz="0" w:space="0" w:color="auto"/>
        <w:right w:val="none" w:sz="0" w:space="0" w:color="auto"/>
      </w:divBdr>
    </w:div>
    <w:div w:id="354622713">
      <w:bodyDiv w:val="1"/>
      <w:marLeft w:val="0"/>
      <w:marRight w:val="0"/>
      <w:marTop w:val="0"/>
      <w:marBottom w:val="0"/>
      <w:divBdr>
        <w:top w:val="none" w:sz="0" w:space="0" w:color="auto"/>
        <w:left w:val="none" w:sz="0" w:space="0" w:color="auto"/>
        <w:bottom w:val="none" w:sz="0" w:space="0" w:color="auto"/>
        <w:right w:val="none" w:sz="0" w:space="0" w:color="auto"/>
      </w:divBdr>
    </w:div>
    <w:div w:id="354814376">
      <w:bodyDiv w:val="1"/>
      <w:marLeft w:val="0"/>
      <w:marRight w:val="0"/>
      <w:marTop w:val="0"/>
      <w:marBottom w:val="0"/>
      <w:divBdr>
        <w:top w:val="none" w:sz="0" w:space="0" w:color="auto"/>
        <w:left w:val="none" w:sz="0" w:space="0" w:color="auto"/>
        <w:bottom w:val="none" w:sz="0" w:space="0" w:color="auto"/>
        <w:right w:val="none" w:sz="0" w:space="0" w:color="auto"/>
      </w:divBdr>
    </w:div>
    <w:div w:id="356129200">
      <w:bodyDiv w:val="1"/>
      <w:marLeft w:val="0"/>
      <w:marRight w:val="0"/>
      <w:marTop w:val="0"/>
      <w:marBottom w:val="0"/>
      <w:divBdr>
        <w:top w:val="none" w:sz="0" w:space="0" w:color="auto"/>
        <w:left w:val="none" w:sz="0" w:space="0" w:color="auto"/>
        <w:bottom w:val="none" w:sz="0" w:space="0" w:color="auto"/>
        <w:right w:val="none" w:sz="0" w:space="0" w:color="auto"/>
      </w:divBdr>
      <w:divsChild>
        <w:div w:id="1107116403">
          <w:marLeft w:val="0"/>
          <w:marRight w:val="0"/>
          <w:marTop w:val="0"/>
          <w:marBottom w:val="0"/>
          <w:divBdr>
            <w:top w:val="none" w:sz="0" w:space="0" w:color="auto"/>
            <w:left w:val="none" w:sz="0" w:space="0" w:color="auto"/>
            <w:bottom w:val="none" w:sz="0" w:space="0" w:color="auto"/>
            <w:right w:val="none" w:sz="0" w:space="0" w:color="auto"/>
          </w:divBdr>
        </w:div>
        <w:div w:id="1769890927">
          <w:marLeft w:val="0"/>
          <w:marRight w:val="0"/>
          <w:marTop w:val="0"/>
          <w:marBottom w:val="0"/>
          <w:divBdr>
            <w:top w:val="none" w:sz="0" w:space="0" w:color="auto"/>
            <w:left w:val="none" w:sz="0" w:space="0" w:color="auto"/>
            <w:bottom w:val="none" w:sz="0" w:space="0" w:color="auto"/>
            <w:right w:val="none" w:sz="0" w:space="0" w:color="auto"/>
          </w:divBdr>
        </w:div>
        <w:div w:id="1897164194">
          <w:marLeft w:val="0"/>
          <w:marRight w:val="0"/>
          <w:marTop w:val="0"/>
          <w:marBottom w:val="0"/>
          <w:divBdr>
            <w:top w:val="none" w:sz="0" w:space="0" w:color="auto"/>
            <w:left w:val="none" w:sz="0" w:space="0" w:color="auto"/>
            <w:bottom w:val="none" w:sz="0" w:space="0" w:color="auto"/>
            <w:right w:val="none" w:sz="0" w:space="0" w:color="auto"/>
          </w:divBdr>
        </w:div>
      </w:divsChild>
    </w:div>
    <w:div w:id="359823827">
      <w:bodyDiv w:val="1"/>
      <w:marLeft w:val="0"/>
      <w:marRight w:val="0"/>
      <w:marTop w:val="0"/>
      <w:marBottom w:val="0"/>
      <w:divBdr>
        <w:top w:val="none" w:sz="0" w:space="0" w:color="auto"/>
        <w:left w:val="none" w:sz="0" w:space="0" w:color="auto"/>
        <w:bottom w:val="none" w:sz="0" w:space="0" w:color="auto"/>
        <w:right w:val="none" w:sz="0" w:space="0" w:color="auto"/>
      </w:divBdr>
    </w:div>
    <w:div w:id="360208629">
      <w:bodyDiv w:val="1"/>
      <w:marLeft w:val="0"/>
      <w:marRight w:val="0"/>
      <w:marTop w:val="0"/>
      <w:marBottom w:val="0"/>
      <w:divBdr>
        <w:top w:val="none" w:sz="0" w:space="0" w:color="auto"/>
        <w:left w:val="none" w:sz="0" w:space="0" w:color="auto"/>
        <w:bottom w:val="none" w:sz="0" w:space="0" w:color="auto"/>
        <w:right w:val="none" w:sz="0" w:space="0" w:color="auto"/>
      </w:divBdr>
      <w:divsChild>
        <w:div w:id="1146514313">
          <w:marLeft w:val="0"/>
          <w:marRight w:val="0"/>
          <w:marTop w:val="0"/>
          <w:marBottom w:val="0"/>
          <w:divBdr>
            <w:top w:val="none" w:sz="0" w:space="0" w:color="auto"/>
            <w:left w:val="none" w:sz="0" w:space="0" w:color="auto"/>
            <w:bottom w:val="none" w:sz="0" w:space="0" w:color="auto"/>
            <w:right w:val="none" w:sz="0" w:space="0" w:color="auto"/>
          </w:divBdr>
        </w:div>
      </w:divsChild>
    </w:div>
    <w:div w:id="369377184">
      <w:bodyDiv w:val="1"/>
      <w:marLeft w:val="0"/>
      <w:marRight w:val="0"/>
      <w:marTop w:val="0"/>
      <w:marBottom w:val="0"/>
      <w:divBdr>
        <w:top w:val="none" w:sz="0" w:space="0" w:color="auto"/>
        <w:left w:val="none" w:sz="0" w:space="0" w:color="auto"/>
        <w:bottom w:val="none" w:sz="0" w:space="0" w:color="auto"/>
        <w:right w:val="none" w:sz="0" w:space="0" w:color="auto"/>
      </w:divBdr>
    </w:div>
    <w:div w:id="381903925">
      <w:bodyDiv w:val="1"/>
      <w:marLeft w:val="0"/>
      <w:marRight w:val="0"/>
      <w:marTop w:val="0"/>
      <w:marBottom w:val="0"/>
      <w:divBdr>
        <w:top w:val="none" w:sz="0" w:space="0" w:color="auto"/>
        <w:left w:val="none" w:sz="0" w:space="0" w:color="auto"/>
        <w:bottom w:val="none" w:sz="0" w:space="0" w:color="auto"/>
        <w:right w:val="none" w:sz="0" w:space="0" w:color="auto"/>
      </w:divBdr>
    </w:div>
    <w:div w:id="383405177">
      <w:bodyDiv w:val="1"/>
      <w:marLeft w:val="0"/>
      <w:marRight w:val="0"/>
      <w:marTop w:val="0"/>
      <w:marBottom w:val="0"/>
      <w:divBdr>
        <w:top w:val="none" w:sz="0" w:space="0" w:color="auto"/>
        <w:left w:val="none" w:sz="0" w:space="0" w:color="auto"/>
        <w:bottom w:val="none" w:sz="0" w:space="0" w:color="auto"/>
        <w:right w:val="none" w:sz="0" w:space="0" w:color="auto"/>
      </w:divBdr>
    </w:div>
    <w:div w:id="387188469">
      <w:bodyDiv w:val="1"/>
      <w:marLeft w:val="0"/>
      <w:marRight w:val="0"/>
      <w:marTop w:val="0"/>
      <w:marBottom w:val="0"/>
      <w:divBdr>
        <w:top w:val="none" w:sz="0" w:space="0" w:color="auto"/>
        <w:left w:val="none" w:sz="0" w:space="0" w:color="auto"/>
        <w:bottom w:val="none" w:sz="0" w:space="0" w:color="auto"/>
        <w:right w:val="none" w:sz="0" w:space="0" w:color="auto"/>
      </w:divBdr>
    </w:div>
    <w:div w:id="391971044">
      <w:bodyDiv w:val="1"/>
      <w:marLeft w:val="0"/>
      <w:marRight w:val="0"/>
      <w:marTop w:val="0"/>
      <w:marBottom w:val="0"/>
      <w:divBdr>
        <w:top w:val="none" w:sz="0" w:space="0" w:color="auto"/>
        <w:left w:val="none" w:sz="0" w:space="0" w:color="auto"/>
        <w:bottom w:val="none" w:sz="0" w:space="0" w:color="auto"/>
        <w:right w:val="none" w:sz="0" w:space="0" w:color="auto"/>
      </w:divBdr>
      <w:divsChild>
        <w:div w:id="140658236">
          <w:marLeft w:val="0"/>
          <w:marRight w:val="0"/>
          <w:marTop w:val="0"/>
          <w:marBottom w:val="0"/>
          <w:divBdr>
            <w:top w:val="none" w:sz="0" w:space="0" w:color="auto"/>
            <w:left w:val="none" w:sz="0" w:space="0" w:color="auto"/>
            <w:bottom w:val="none" w:sz="0" w:space="0" w:color="auto"/>
            <w:right w:val="none" w:sz="0" w:space="0" w:color="auto"/>
          </w:divBdr>
        </w:div>
      </w:divsChild>
    </w:div>
    <w:div w:id="398212657">
      <w:bodyDiv w:val="1"/>
      <w:marLeft w:val="0"/>
      <w:marRight w:val="0"/>
      <w:marTop w:val="0"/>
      <w:marBottom w:val="0"/>
      <w:divBdr>
        <w:top w:val="none" w:sz="0" w:space="0" w:color="auto"/>
        <w:left w:val="none" w:sz="0" w:space="0" w:color="auto"/>
        <w:bottom w:val="none" w:sz="0" w:space="0" w:color="auto"/>
        <w:right w:val="none" w:sz="0" w:space="0" w:color="auto"/>
      </w:divBdr>
    </w:div>
    <w:div w:id="400493022">
      <w:bodyDiv w:val="1"/>
      <w:marLeft w:val="0"/>
      <w:marRight w:val="0"/>
      <w:marTop w:val="0"/>
      <w:marBottom w:val="0"/>
      <w:divBdr>
        <w:top w:val="none" w:sz="0" w:space="0" w:color="auto"/>
        <w:left w:val="none" w:sz="0" w:space="0" w:color="auto"/>
        <w:bottom w:val="none" w:sz="0" w:space="0" w:color="auto"/>
        <w:right w:val="none" w:sz="0" w:space="0" w:color="auto"/>
      </w:divBdr>
    </w:div>
    <w:div w:id="401801529">
      <w:bodyDiv w:val="1"/>
      <w:marLeft w:val="0"/>
      <w:marRight w:val="0"/>
      <w:marTop w:val="0"/>
      <w:marBottom w:val="0"/>
      <w:divBdr>
        <w:top w:val="none" w:sz="0" w:space="0" w:color="auto"/>
        <w:left w:val="none" w:sz="0" w:space="0" w:color="auto"/>
        <w:bottom w:val="none" w:sz="0" w:space="0" w:color="auto"/>
        <w:right w:val="none" w:sz="0" w:space="0" w:color="auto"/>
      </w:divBdr>
    </w:div>
    <w:div w:id="404649548">
      <w:bodyDiv w:val="1"/>
      <w:marLeft w:val="0"/>
      <w:marRight w:val="0"/>
      <w:marTop w:val="0"/>
      <w:marBottom w:val="0"/>
      <w:divBdr>
        <w:top w:val="none" w:sz="0" w:space="0" w:color="auto"/>
        <w:left w:val="none" w:sz="0" w:space="0" w:color="auto"/>
        <w:bottom w:val="none" w:sz="0" w:space="0" w:color="auto"/>
        <w:right w:val="none" w:sz="0" w:space="0" w:color="auto"/>
      </w:divBdr>
    </w:div>
    <w:div w:id="407314159">
      <w:bodyDiv w:val="1"/>
      <w:marLeft w:val="0"/>
      <w:marRight w:val="0"/>
      <w:marTop w:val="0"/>
      <w:marBottom w:val="0"/>
      <w:divBdr>
        <w:top w:val="none" w:sz="0" w:space="0" w:color="auto"/>
        <w:left w:val="none" w:sz="0" w:space="0" w:color="auto"/>
        <w:bottom w:val="none" w:sz="0" w:space="0" w:color="auto"/>
        <w:right w:val="none" w:sz="0" w:space="0" w:color="auto"/>
      </w:divBdr>
      <w:divsChild>
        <w:div w:id="1561860539">
          <w:marLeft w:val="0"/>
          <w:marRight w:val="0"/>
          <w:marTop w:val="0"/>
          <w:marBottom w:val="0"/>
          <w:divBdr>
            <w:top w:val="none" w:sz="0" w:space="0" w:color="auto"/>
            <w:left w:val="none" w:sz="0" w:space="0" w:color="auto"/>
            <w:bottom w:val="none" w:sz="0" w:space="0" w:color="auto"/>
            <w:right w:val="none" w:sz="0" w:space="0" w:color="auto"/>
          </w:divBdr>
        </w:div>
      </w:divsChild>
    </w:div>
    <w:div w:id="408189499">
      <w:bodyDiv w:val="1"/>
      <w:marLeft w:val="0"/>
      <w:marRight w:val="0"/>
      <w:marTop w:val="0"/>
      <w:marBottom w:val="0"/>
      <w:divBdr>
        <w:top w:val="none" w:sz="0" w:space="0" w:color="auto"/>
        <w:left w:val="none" w:sz="0" w:space="0" w:color="auto"/>
        <w:bottom w:val="none" w:sz="0" w:space="0" w:color="auto"/>
        <w:right w:val="none" w:sz="0" w:space="0" w:color="auto"/>
      </w:divBdr>
    </w:div>
    <w:div w:id="414547181">
      <w:bodyDiv w:val="1"/>
      <w:marLeft w:val="0"/>
      <w:marRight w:val="0"/>
      <w:marTop w:val="0"/>
      <w:marBottom w:val="0"/>
      <w:divBdr>
        <w:top w:val="none" w:sz="0" w:space="0" w:color="auto"/>
        <w:left w:val="none" w:sz="0" w:space="0" w:color="auto"/>
        <w:bottom w:val="none" w:sz="0" w:space="0" w:color="auto"/>
        <w:right w:val="none" w:sz="0" w:space="0" w:color="auto"/>
      </w:divBdr>
    </w:div>
    <w:div w:id="422842009">
      <w:bodyDiv w:val="1"/>
      <w:marLeft w:val="0"/>
      <w:marRight w:val="0"/>
      <w:marTop w:val="0"/>
      <w:marBottom w:val="0"/>
      <w:divBdr>
        <w:top w:val="none" w:sz="0" w:space="0" w:color="auto"/>
        <w:left w:val="none" w:sz="0" w:space="0" w:color="auto"/>
        <w:bottom w:val="none" w:sz="0" w:space="0" w:color="auto"/>
        <w:right w:val="none" w:sz="0" w:space="0" w:color="auto"/>
      </w:divBdr>
    </w:div>
    <w:div w:id="425225771">
      <w:bodyDiv w:val="1"/>
      <w:marLeft w:val="0"/>
      <w:marRight w:val="0"/>
      <w:marTop w:val="0"/>
      <w:marBottom w:val="0"/>
      <w:divBdr>
        <w:top w:val="none" w:sz="0" w:space="0" w:color="auto"/>
        <w:left w:val="none" w:sz="0" w:space="0" w:color="auto"/>
        <w:bottom w:val="none" w:sz="0" w:space="0" w:color="auto"/>
        <w:right w:val="none" w:sz="0" w:space="0" w:color="auto"/>
      </w:divBdr>
    </w:div>
    <w:div w:id="432363189">
      <w:bodyDiv w:val="1"/>
      <w:marLeft w:val="0"/>
      <w:marRight w:val="0"/>
      <w:marTop w:val="0"/>
      <w:marBottom w:val="0"/>
      <w:divBdr>
        <w:top w:val="none" w:sz="0" w:space="0" w:color="auto"/>
        <w:left w:val="none" w:sz="0" w:space="0" w:color="auto"/>
        <w:bottom w:val="none" w:sz="0" w:space="0" w:color="auto"/>
        <w:right w:val="none" w:sz="0" w:space="0" w:color="auto"/>
      </w:divBdr>
    </w:div>
    <w:div w:id="432823552">
      <w:bodyDiv w:val="1"/>
      <w:marLeft w:val="0"/>
      <w:marRight w:val="0"/>
      <w:marTop w:val="0"/>
      <w:marBottom w:val="0"/>
      <w:divBdr>
        <w:top w:val="none" w:sz="0" w:space="0" w:color="auto"/>
        <w:left w:val="none" w:sz="0" w:space="0" w:color="auto"/>
        <w:bottom w:val="none" w:sz="0" w:space="0" w:color="auto"/>
        <w:right w:val="none" w:sz="0" w:space="0" w:color="auto"/>
      </w:divBdr>
    </w:div>
    <w:div w:id="432942135">
      <w:bodyDiv w:val="1"/>
      <w:marLeft w:val="0"/>
      <w:marRight w:val="0"/>
      <w:marTop w:val="0"/>
      <w:marBottom w:val="0"/>
      <w:divBdr>
        <w:top w:val="none" w:sz="0" w:space="0" w:color="auto"/>
        <w:left w:val="none" w:sz="0" w:space="0" w:color="auto"/>
        <w:bottom w:val="none" w:sz="0" w:space="0" w:color="auto"/>
        <w:right w:val="none" w:sz="0" w:space="0" w:color="auto"/>
      </w:divBdr>
      <w:divsChild>
        <w:div w:id="1079324285">
          <w:marLeft w:val="0"/>
          <w:marRight w:val="0"/>
          <w:marTop w:val="0"/>
          <w:marBottom w:val="0"/>
          <w:divBdr>
            <w:top w:val="none" w:sz="0" w:space="0" w:color="auto"/>
            <w:left w:val="none" w:sz="0" w:space="0" w:color="auto"/>
            <w:bottom w:val="none" w:sz="0" w:space="0" w:color="auto"/>
            <w:right w:val="none" w:sz="0" w:space="0" w:color="auto"/>
          </w:divBdr>
        </w:div>
      </w:divsChild>
    </w:div>
    <w:div w:id="437335336">
      <w:bodyDiv w:val="1"/>
      <w:marLeft w:val="0"/>
      <w:marRight w:val="0"/>
      <w:marTop w:val="0"/>
      <w:marBottom w:val="0"/>
      <w:divBdr>
        <w:top w:val="none" w:sz="0" w:space="0" w:color="auto"/>
        <w:left w:val="none" w:sz="0" w:space="0" w:color="auto"/>
        <w:bottom w:val="none" w:sz="0" w:space="0" w:color="auto"/>
        <w:right w:val="none" w:sz="0" w:space="0" w:color="auto"/>
      </w:divBdr>
    </w:div>
    <w:div w:id="439185118">
      <w:bodyDiv w:val="1"/>
      <w:marLeft w:val="0"/>
      <w:marRight w:val="0"/>
      <w:marTop w:val="0"/>
      <w:marBottom w:val="0"/>
      <w:divBdr>
        <w:top w:val="none" w:sz="0" w:space="0" w:color="auto"/>
        <w:left w:val="none" w:sz="0" w:space="0" w:color="auto"/>
        <w:bottom w:val="none" w:sz="0" w:space="0" w:color="auto"/>
        <w:right w:val="none" w:sz="0" w:space="0" w:color="auto"/>
      </w:divBdr>
    </w:div>
    <w:div w:id="441144717">
      <w:bodyDiv w:val="1"/>
      <w:marLeft w:val="0"/>
      <w:marRight w:val="0"/>
      <w:marTop w:val="0"/>
      <w:marBottom w:val="0"/>
      <w:divBdr>
        <w:top w:val="none" w:sz="0" w:space="0" w:color="auto"/>
        <w:left w:val="none" w:sz="0" w:space="0" w:color="auto"/>
        <w:bottom w:val="none" w:sz="0" w:space="0" w:color="auto"/>
        <w:right w:val="none" w:sz="0" w:space="0" w:color="auto"/>
      </w:divBdr>
    </w:div>
    <w:div w:id="442115669">
      <w:bodyDiv w:val="1"/>
      <w:marLeft w:val="0"/>
      <w:marRight w:val="0"/>
      <w:marTop w:val="0"/>
      <w:marBottom w:val="0"/>
      <w:divBdr>
        <w:top w:val="none" w:sz="0" w:space="0" w:color="auto"/>
        <w:left w:val="none" w:sz="0" w:space="0" w:color="auto"/>
        <w:bottom w:val="none" w:sz="0" w:space="0" w:color="auto"/>
        <w:right w:val="none" w:sz="0" w:space="0" w:color="auto"/>
      </w:divBdr>
    </w:div>
    <w:div w:id="442195029">
      <w:bodyDiv w:val="1"/>
      <w:marLeft w:val="0"/>
      <w:marRight w:val="0"/>
      <w:marTop w:val="0"/>
      <w:marBottom w:val="0"/>
      <w:divBdr>
        <w:top w:val="none" w:sz="0" w:space="0" w:color="auto"/>
        <w:left w:val="none" w:sz="0" w:space="0" w:color="auto"/>
        <w:bottom w:val="none" w:sz="0" w:space="0" w:color="auto"/>
        <w:right w:val="none" w:sz="0" w:space="0" w:color="auto"/>
      </w:divBdr>
    </w:div>
    <w:div w:id="444232434">
      <w:bodyDiv w:val="1"/>
      <w:marLeft w:val="0"/>
      <w:marRight w:val="0"/>
      <w:marTop w:val="0"/>
      <w:marBottom w:val="0"/>
      <w:divBdr>
        <w:top w:val="none" w:sz="0" w:space="0" w:color="auto"/>
        <w:left w:val="none" w:sz="0" w:space="0" w:color="auto"/>
        <w:bottom w:val="none" w:sz="0" w:space="0" w:color="auto"/>
        <w:right w:val="none" w:sz="0" w:space="0" w:color="auto"/>
      </w:divBdr>
    </w:div>
    <w:div w:id="450633611">
      <w:bodyDiv w:val="1"/>
      <w:marLeft w:val="0"/>
      <w:marRight w:val="0"/>
      <w:marTop w:val="0"/>
      <w:marBottom w:val="0"/>
      <w:divBdr>
        <w:top w:val="none" w:sz="0" w:space="0" w:color="auto"/>
        <w:left w:val="none" w:sz="0" w:space="0" w:color="auto"/>
        <w:bottom w:val="none" w:sz="0" w:space="0" w:color="auto"/>
        <w:right w:val="none" w:sz="0" w:space="0" w:color="auto"/>
      </w:divBdr>
    </w:div>
    <w:div w:id="458571376">
      <w:bodyDiv w:val="1"/>
      <w:marLeft w:val="0"/>
      <w:marRight w:val="0"/>
      <w:marTop w:val="0"/>
      <w:marBottom w:val="0"/>
      <w:divBdr>
        <w:top w:val="none" w:sz="0" w:space="0" w:color="auto"/>
        <w:left w:val="none" w:sz="0" w:space="0" w:color="auto"/>
        <w:bottom w:val="none" w:sz="0" w:space="0" w:color="auto"/>
        <w:right w:val="none" w:sz="0" w:space="0" w:color="auto"/>
      </w:divBdr>
    </w:div>
    <w:div w:id="463668296">
      <w:bodyDiv w:val="1"/>
      <w:marLeft w:val="0"/>
      <w:marRight w:val="0"/>
      <w:marTop w:val="0"/>
      <w:marBottom w:val="0"/>
      <w:divBdr>
        <w:top w:val="none" w:sz="0" w:space="0" w:color="auto"/>
        <w:left w:val="none" w:sz="0" w:space="0" w:color="auto"/>
        <w:bottom w:val="none" w:sz="0" w:space="0" w:color="auto"/>
        <w:right w:val="none" w:sz="0" w:space="0" w:color="auto"/>
      </w:divBdr>
    </w:div>
    <w:div w:id="464199927">
      <w:bodyDiv w:val="1"/>
      <w:marLeft w:val="0"/>
      <w:marRight w:val="0"/>
      <w:marTop w:val="0"/>
      <w:marBottom w:val="0"/>
      <w:divBdr>
        <w:top w:val="none" w:sz="0" w:space="0" w:color="auto"/>
        <w:left w:val="none" w:sz="0" w:space="0" w:color="auto"/>
        <w:bottom w:val="none" w:sz="0" w:space="0" w:color="auto"/>
        <w:right w:val="none" w:sz="0" w:space="0" w:color="auto"/>
      </w:divBdr>
    </w:div>
    <w:div w:id="466169773">
      <w:bodyDiv w:val="1"/>
      <w:marLeft w:val="0"/>
      <w:marRight w:val="0"/>
      <w:marTop w:val="0"/>
      <w:marBottom w:val="0"/>
      <w:divBdr>
        <w:top w:val="none" w:sz="0" w:space="0" w:color="auto"/>
        <w:left w:val="none" w:sz="0" w:space="0" w:color="auto"/>
        <w:bottom w:val="none" w:sz="0" w:space="0" w:color="auto"/>
        <w:right w:val="none" w:sz="0" w:space="0" w:color="auto"/>
      </w:divBdr>
    </w:div>
    <w:div w:id="468547927">
      <w:bodyDiv w:val="1"/>
      <w:marLeft w:val="0"/>
      <w:marRight w:val="0"/>
      <w:marTop w:val="0"/>
      <w:marBottom w:val="0"/>
      <w:divBdr>
        <w:top w:val="none" w:sz="0" w:space="0" w:color="auto"/>
        <w:left w:val="none" w:sz="0" w:space="0" w:color="auto"/>
        <w:bottom w:val="none" w:sz="0" w:space="0" w:color="auto"/>
        <w:right w:val="none" w:sz="0" w:space="0" w:color="auto"/>
      </w:divBdr>
    </w:div>
    <w:div w:id="471295417">
      <w:bodyDiv w:val="1"/>
      <w:marLeft w:val="0"/>
      <w:marRight w:val="0"/>
      <w:marTop w:val="0"/>
      <w:marBottom w:val="0"/>
      <w:divBdr>
        <w:top w:val="none" w:sz="0" w:space="0" w:color="auto"/>
        <w:left w:val="none" w:sz="0" w:space="0" w:color="auto"/>
        <w:bottom w:val="none" w:sz="0" w:space="0" w:color="auto"/>
        <w:right w:val="none" w:sz="0" w:space="0" w:color="auto"/>
      </w:divBdr>
    </w:div>
    <w:div w:id="473452730">
      <w:bodyDiv w:val="1"/>
      <w:marLeft w:val="0"/>
      <w:marRight w:val="0"/>
      <w:marTop w:val="0"/>
      <w:marBottom w:val="0"/>
      <w:divBdr>
        <w:top w:val="none" w:sz="0" w:space="0" w:color="auto"/>
        <w:left w:val="none" w:sz="0" w:space="0" w:color="auto"/>
        <w:bottom w:val="none" w:sz="0" w:space="0" w:color="auto"/>
        <w:right w:val="none" w:sz="0" w:space="0" w:color="auto"/>
      </w:divBdr>
    </w:div>
    <w:div w:id="476457542">
      <w:bodyDiv w:val="1"/>
      <w:marLeft w:val="0"/>
      <w:marRight w:val="0"/>
      <w:marTop w:val="0"/>
      <w:marBottom w:val="0"/>
      <w:divBdr>
        <w:top w:val="none" w:sz="0" w:space="0" w:color="auto"/>
        <w:left w:val="none" w:sz="0" w:space="0" w:color="auto"/>
        <w:bottom w:val="none" w:sz="0" w:space="0" w:color="auto"/>
        <w:right w:val="none" w:sz="0" w:space="0" w:color="auto"/>
      </w:divBdr>
      <w:divsChild>
        <w:div w:id="919362590">
          <w:marLeft w:val="0"/>
          <w:marRight w:val="0"/>
          <w:marTop w:val="0"/>
          <w:marBottom w:val="0"/>
          <w:divBdr>
            <w:top w:val="none" w:sz="0" w:space="0" w:color="auto"/>
            <w:left w:val="none" w:sz="0" w:space="0" w:color="auto"/>
            <w:bottom w:val="none" w:sz="0" w:space="0" w:color="auto"/>
            <w:right w:val="none" w:sz="0" w:space="0" w:color="auto"/>
          </w:divBdr>
        </w:div>
      </w:divsChild>
    </w:div>
    <w:div w:id="477650735">
      <w:bodyDiv w:val="1"/>
      <w:marLeft w:val="0"/>
      <w:marRight w:val="0"/>
      <w:marTop w:val="0"/>
      <w:marBottom w:val="0"/>
      <w:divBdr>
        <w:top w:val="none" w:sz="0" w:space="0" w:color="auto"/>
        <w:left w:val="none" w:sz="0" w:space="0" w:color="auto"/>
        <w:bottom w:val="none" w:sz="0" w:space="0" w:color="auto"/>
        <w:right w:val="none" w:sz="0" w:space="0" w:color="auto"/>
      </w:divBdr>
    </w:div>
    <w:div w:id="480197588">
      <w:bodyDiv w:val="1"/>
      <w:marLeft w:val="0"/>
      <w:marRight w:val="0"/>
      <w:marTop w:val="0"/>
      <w:marBottom w:val="0"/>
      <w:divBdr>
        <w:top w:val="none" w:sz="0" w:space="0" w:color="auto"/>
        <w:left w:val="none" w:sz="0" w:space="0" w:color="auto"/>
        <w:bottom w:val="none" w:sz="0" w:space="0" w:color="auto"/>
        <w:right w:val="none" w:sz="0" w:space="0" w:color="auto"/>
      </w:divBdr>
    </w:div>
    <w:div w:id="482508243">
      <w:bodyDiv w:val="1"/>
      <w:marLeft w:val="0"/>
      <w:marRight w:val="0"/>
      <w:marTop w:val="0"/>
      <w:marBottom w:val="0"/>
      <w:divBdr>
        <w:top w:val="none" w:sz="0" w:space="0" w:color="auto"/>
        <w:left w:val="none" w:sz="0" w:space="0" w:color="auto"/>
        <w:bottom w:val="none" w:sz="0" w:space="0" w:color="auto"/>
        <w:right w:val="none" w:sz="0" w:space="0" w:color="auto"/>
      </w:divBdr>
    </w:div>
    <w:div w:id="487864400">
      <w:bodyDiv w:val="1"/>
      <w:marLeft w:val="0"/>
      <w:marRight w:val="0"/>
      <w:marTop w:val="0"/>
      <w:marBottom w:val="0"/>
      <w:divBdr>
        <w:top w:val="none" w:sz="0" w:space="0" w:color="auto"/>
        <w:left w:val="none" w:sz="0" w:space="0" w:color="auto"/>
        <w:bottom w:val="none" w:sz="0" w:space="0" w:color="auto"/>
        <w:right w:val="none" w:sz="0" w:space="0" w:color="auto"/>
      </w:divBdr>
    </w:div>
    <w:div w:id="488056965">
      <w:bodyDiv w:val="1"/>
      <w:marLeft w:val="0"/>
      <w:marRight w:val="0"/>
      <w:marTop w:val="0"/>
      <w:marBottom w:val="0"/>
      <w:divBdr>
        <w:top w:val="none" w:sz="0" w:space="0" w:color="auto"/>
        <w:left w:val="none" w:sz="0" w:space="0" w:color="auto"/>
        <w:bottom w:val="none" w:sz="0" w:space="0" w:color="auto"/>
        <w:right w:val="none" w:sz="0" w:space="0" w:color="auto"/>
      </w:divBdr>
    </w:div>
    <w:div w:id="491408761">
      <w:bodyDiv w:val="1"/>
      <w:marLeft w:val="0"/>
      <w:marRight w:val="0"/>
      <w:marTop w:val="0"/>
      <w:marBottom w:val="0"/>
      <w:divBdr>
        <w:top w:val="none" w:sz="0" w:space="0" w:color="auto"/>
        <w:left w:val="none" w:sz="0" w:space="0" w:color="auto"/>
        <w:bottom w:val="none" w:sz="0" w:space="0" w:color="auto"/>
        <w:right w:val="none" w:sz="0" w:space="0" w:color="auto"/>
      </w:divBdr>
    </w:div>
    <w:div w:id="495347499">
      <w:bodyDiv w:val="1"/>
      <w:marLeft w:val="0"/>
      <w:marRight w:val="0"/>
      <w:marTop w:val="0"/>
      <w:marBottom w:val="0"/>
      <w:divBdr>
        <w:top w:val="none" w:sz="0" w:space="0" w:color="auto"/>
        <w:left w:val="none" w:sz="0" w:space="0" w:color="auto"/>
        <w:bottom w:val="none" w:sz="0" w:space="0" w:color="auto"/>
        <w:right w:val="none" w:sz="0" w:space="0" w:color="auto"/>
      </w:divBdr>
    </w:div>
    <w:div w:id="498421375">
      <w:bodyDiv w:val="1"/>
      <w:marLeft w:val="0"/>
      <w:marRight w:val="0"/>
      <w:marTop w:val="0"/>
      <w:marBottom w:val="0"/>
      <w:divBdr>
        <w:top w:val="none" w:sz="0" w:space="0" w:color="auto"/>
        <w:left w:val="none" w:sz="0" w:space="0" w:color="auto"/>
        <w:bottom w:val="none" w:sz="0" w:space="0" w:color="auto"/>
        <w:right w:val="none" w:sz="0" w:space="0" w:color="auto"/>
      </w:divBdr>
    </w:div>
    <w:div w:id="506022467">
      <w:bodyDiv w:val="1"/>
      <w:marLeft w:val="0"/>
      <w:marRight w:val="0"/>
      <w:marTop w:val="0"/>
      <w:marBottom w:val="0"/>
      <w:divBdr>
        <w:top w:val="none" w:sz="0" w:space="0" w:color="auto"/>
        <w:left w:val="none" w:sz="0" w:space="0" w:color="auto"/>
        <w:bottom w:val="none" w:sz="0" w:space="0" w:color="auto"/>
        <w:right w:val="none" w:sz="0" w:space="0" w:color="auto"/>
      </w:divBdr>
    </w:div>
    <w:div w:id="508982262">
      <w:bodyDiv w:val="1"/>
      <w:marLeft w:val="0"/>
      <w:marRight w:val="0"/>
      <w:marTop w:val="0"/>
      <w:marBottom w:val="0"/>
      <w:divBdr>
        <w:top w:val="none" w:sz="0" w:space="0" w:color="auto"/>
        <w:left w:val="none" w:sz="0" w:space="0" w:color="auto"/>
        <w:bottom w:val="none" w:sz="0" w:space="0" w:color="auto"/>
        <w:right w:val="none" w:sz="0" w:space="0" w:color="auto"/>
      </w:divBdr>
    </w:div>
    <w:div w:id="510992278">
      <w:bodyDiv w:val="1"/>
      <w:marLeft w:val="0"/>
      <w:marRight w:val="0"/>
      <w:marTop w:val="0"/>
      <w:marBottom w:val="0"/>
      <w:divBdr>
        <w:top w:val="none" w:sz="0" w:space="0" w:color="auto"/>
        <w:left w:val="none" w:sz="0" w:space="0" w:color="auto"/>
        <w:bottom w:val="none" w:sz="0" w:space="0" w:color="auto"/>
        <w:right w:val="none" w:sz="0" w:space="0" w:color="auto"/>
      </w:divBdr>
    </w:div>
    <w:div w:id="517279691">
      <w:bodyDiv w:val="1"/>
      <w:marLeft w:val="0"/>
      <w:marRight w:val="0"/>
      <w:marTop w:val="0"/>
      <w:marBottom w:val="0"/>
      <w:divBdr>
        <w:top w:val="none" w:sz="0" w:space="0" w:color="auto"/>
        <w:left w:val="none" w:sz="0" w:space="0" w:color="auto"/>
        <w:bottom w:val="none" w:sz="0" w:space="0" w:color="auto"/>
        <w:right w:val="none" w:sz="0" w:space="0" w:color="auto"/>
      </w:divBdr>
    </w:div>
    <w:div w:id="520320782">
      <w:bodyDiv w:val="1"/>
      <w:marLeft w:val="0"/>
      <w:marRight w:val="0"/>
      <w:marTop w:val="0"/>
      <w:marBottom w:val="0"/>
      <w:divBdr>
        <w:top w:val="none" w:sz="0" w:space="0" w:color="auto"/>
        <w:left w:val="none" w:sz="0" w:space="0" w:color="auto"/>
        <w:bottom w:val="none" w:sz="0" w:space="0" w:color="auto"/>
        <w:right w:val="none" w:sz="0" w:space="0" w:color="auto"/>
      </w:divBdr>
    </w:div>
    <w:div w:id="520968811">
      <w:bodyDiv w:val="1"/>
      <w:marLeft w:val="0"/>
      <w:marRight w:val="0"/>
      <w:marTop w:val="0"/>
      <w:marBottom w:val="0"/>
      <w:divBdr>
        <w:top w:val="none" w:sz="0" w:space="0" w:color="auto"/>
        <w:left w:val="none" w:sz="0" w:space="0" w:color="auto"/>
        <w:bottom w:val="none" w:sz="0" w:space="0" w:color="auto"/>
        <w:right w:val="none" w:sz="0" w:space="0" w:color="auto"/>
      </w:divBdr>
    </w:div>
    <w:div w:id="527448654">
      <w:bodyDiv w:val="1"/>
      <w:marLeft w:val="0"/>
      <w:marRight w:val="0"/>
      <w:marTop w:val="0"/>
      <w:marBottom w:val="0"/>
      <w:divBdr>
        <w:top w:val="none" w:sz="0" w:space="0" w:color="auto"/>
        <w:left w:val="none" w:sz="0" w:space="0" w:color="auto"/>
        <w:bottom w:val="none" w:sz="0" w:space="0" w:color="auto"/>
        <w:right w:val="none" w:sz="0" w:space="0" w:color="auto"/>
      </w:divBdr>
    </w:div>
    <w:div w:id="527837299">
      <w:bodyDiv w:val="1"/>
      <w:marLeft w:val="0"/>
      <w:marRight w:val="0"/>
      <w:marTop w:val="0"/>
      <w:marBottom w:val="0"/>
      <w:divBdr>
        <w:top w:val="none" w:sz="0" w:space="0" w:color="auto"/>
        <w:left w:val="none" w:sz="0" w:space="0" w:color="auto"/>
        <w:bottom w:val="none" w:sz="0" w:space="0" w:color="auto"/>
        <w:right w:val="none" w:sz="0" w:space="0" w:color="auto"/>
      </w:divBdr>
    </w:div>
    <w:div w:id="528488078">
      <w:bodyDiv w:val="1"/>
      <w:marLeft w:val="0"/>
      <w:marRight w:val="0"/>
      <w:marTop w:val="0"/>
      <w:marBottom w:val="0"/>
      <w:divBdr>
        <w:top w:val="none" w:sz="0" w:space="0" w:color="auto"/>
        <w:left w:val="none" w:sz="0" w:space="0" w:color="auto"/>
        <w:bottom w:val="none" w:sz="0" w:space="0" w:color="auto"/>
        <w:right w:val="none" w:sz="0" w:space="0" w:color="auto"/>
      </w:divBdr>
    </w:div>
    <w:div w:id="529534072">
      <w:bodyDiv w:val="1"/>
      <w:marLeft w:val="0"/>
      <w:marRight w:val="0"/>
      <w:marTop w:val="0"/>
      <w:marBottom w:val="0"/>
      <w:divBdr>
        <w:top w:val="none" w:sz="0" w:space="0" w:color="auto"/>
        <w:left w:val="none" w:sz="0" w:space="0" w:color="auto"/>
        <w:bottom w:val="none" w:sz="0" w:space="0" w:color="auto"/>
        <w:right w:val="none" w:sz="0" w:space="0" w:color="auto"/>
      </w:divBdr>
    </w:div>
    <w:div w:id="532114985">
      <w:bodyDiv w:val="1"/>
      <w:marLeft w:val="0"/>
      <w:marRight w:val="0"/>
      <w:marTop w:val="0"/>
      <w:marBottom w:val="0"/>
      <w:divBdr>
        <w:top w:val="none" w:sz="0" w:space="0" w:color="auto"/>
        <w:left w:val="none" w:sz="0" w:space="0" w:color="auto"/>
        <w:bottom w:val="none" w:sz="0" w:space="0" w:color="auto"/>
        <w:right w:val="none" w:sz="0" w:space="0" w:color="auto"/>
      </w:divBdr>
    </w:div>
    <w:div w:id="532302633">
      <w:bodyDiv w:val="1"/>
      <w:marLeft w:val="0"/>
      <w:marRight w:val="0"/>
      <w:marTop w:val="0"/>
      <w:marBottom w:val="0"/>
      <w:divBdr>
        <w:top w:val="none" w:sz="0" w:space="0" w:color="auto"/>
        <w:left w:val="none" w:sz="0" w:space="0" w:color="auto"/>
        <w:bottom w:val="none" w:sz="0" w:space="0" w:color="auto"/>
        <w:right w:val="none" w:sz="0" w:space="0" w:color="auto"/>
      </w:divBdr>
    </w:div>
    <w:div w:id="533345940">
      <w:bodyDiv w:val="1"/>
      <w:marLeft w:val="0"/>
      <w:marRight w:val="0"/>
      <w:marTop w:val="0"/>
      <w:marBottom w:val="0"/>
      <w:divBdr>
        <w:top w:val="none" w:sz="0" w:space="0" w:color="auto"/>
        <w:left w:val="none" w:sz="0" w:space="0" w:color="auto"/>
        <w:bottom w:val="none" w:sz="0" w:space="0" w:color="auto"/>
        <w:right w:val="none" w:sz="0" w:space="0" w:color="auto"/>
      </w:divBdr>
    </w:div>
    <w:div w:id="535196110">
      <w:bodyDiv w:val="1"/>
      <w:marLeft w:val="0"/>
      <w:marRight w:val="0"/>
      <w:marTop w:val="0"/>
      <w:marBottom w:val="0"/>
      <w:divBdr>
        <w:top w:val="none" w:sz="0" w:space="0" w:color="auto"/>
        <w:left w:val="none" w:sz="0" w:space="0" w:color="auto"/>
        <w:bottom w:val="none" w:sz="0" w:space="0" w:color="auto"/>
        <w:right w:val="none" w:sz="0" w:space="0" w:color="auto"/>
      </w:divBdr>
    </w:div>
    <w:div w:id="540938252">
      <w:bodyDiv w:val="1"/>
      <w:marLeft w:val="0"/>
      <w:marRight w:val="0"/>
      <w:marTop w:val="0"/>
      <w:marBottom w:val="0"/>
      <w:divBdr>
        <w:top w:val="none" w:sz="0" w:space="0" w:color="auto"/>
        <w:left w:val="none" w:sz="0" w:space="0" w:color="auto"/>
        <w:bottom w:val="none" w:sz="0" w:space="0" w:color="auto"/>
        <w:right w:val="none" w:sz="0" w:space="0" w:color="auto"/>
      </w:divBdr>
    </w:div>
    <w:div w:id="540939240">
      <w:bodyDiv w:val="1"/>
      <w:marLeft w:val="0"/>
      <w:marRight w:val="0"/>
      <w:marTop w:val="0"/>
      <w:marBottom w:val="0"/>
      <w:divBdr>
        <w:top w:val="none" w:sz="0" w:space="0" w:color="auto"/>
        <w:left w:val="none" w:sz="0" w:space="0" w:color="auto"/>
        <w:bottom w:val="none" w:sz="0" w:space="0" w:color="auto"/>
        <w:right w:val="none" w:sz="0" w:space="0" w:color="auto"/>
      </w:divBdr>
    </w:div>
    <w:div w:id="543371436">
      <w:bodyDiv w:val="1"/>
      <w:marLeft w:val="0"/>
      <w:marRight w:val="0"/>
      <w:marTop w:val="0"/>
      <w:marBottom w:val="0"/>
      <w:divBdr>
        <w:top w:val="none" w:sz="0" w:space="0" w:color="auto"/>
        <w:left w:val="none" w:sz="0" w:space="0" w:color="auto"/>
        <w:bottom w:val="none" w:sz="0" w:space="0" w:color="auto"/>
        <w:right w:val="none" w:sz="0" w:space="0" w:color="auto"/>
      </w:divBdr>
    </w:div>
    <w:div w:id="552035158">
      <w:bodyDiv w:val="1"/>
      <w:marLeft w:val="0"/>
      <w:marRight w:val="0"/>
      <w:marTop w:val="0"/>
      <w:marBottom w:val="0"/>
      <w:divBdr>
        <w:top w:val="none" w:sz="0" w:space="0" w:color="auto"/>
        <w:left w:val="none" w:sz="0" w:space="0" w:color="auto"/>
        <w:bottom w:val="none" w:sz="0" w:space="0" w:color="auto"/>
        <w:right w:val="none" w:sz="0" w:space="0" w:color="auto"/>
      </w:divBdr>
    </w:div>
    <w:div w:id="552468649">
      <w:bodyDiv w:val="1"/>
      <w:marLeft w:val="0"/>
      <w:marRight w:val="0"/>
      <w:marTop w:val="0"/>
      <w:marBottom w:val="0"/>
      <w:divBdr>
        <w:top w:val="none" w:sz="0" w:space="0" w:color="auto"/>
        <w:left w:val="none" w:sz="0" w:space="0" w:color="auto"/>
        <w:bottom w:val="none" w:sz="0" w:space="0" w:color="auto"/>
        <w:right w:val="none" w:sz="0" w:space="0" w:color="auto"/>
      </w:divBdr>
    </w:div>
    <w:div w:id="554698823">
      <w:bodyDiv w:val="1"/>
      <w:marLeft w:val="0"/>
      <w:marRight w:val="0"/>
      <w:marTop w:val="0"/>
      <w:marBottom w:val="0"/>
      <w:divBdr>
        <w:top w:val="none" w:sz="0" w:space="0" w:color="auto"/>
        <w:left w:val="none" w:sz="0" w:space="0" w:color="auto"/>
        <w:bottom w:val="none" w:sz="0" w:space="0" w:color="auto"/>
        <w:right w:val="none" w:sz="0" w:space="0" w:color="auto"/>
      </w:divBdr>
    </w:div>
    <w:div w:id="556161866">
      <w:bodyDiv w:val="1"/>
      <w:marLeft w:val="0"/>
      <w:marRight w:val="0"/>
      <w:marTop w:val="0"/>
      <w:marBottom w:val="0"/>
      <w:divBdr>
        <w:top w:val="none" w:sz="0" w:space="0" w:color="auto"/>
        <w:left w:val="none" w:sz="0" w:space="0" w:color="auto"/>
        <w:bottom w:val="none" w:sz="0" w:space="0" w:color="auto"/>
        <w:right w:val="none" w:sz="0" w:space="0" w:color="auto"/>
      </w:divBdr>
    </w:div>
    <w:div w:id="556472987">
      <w:bodyDiv w:val="1"/>
      <w:marLeft w:val="0"/>
      <w:marRight w:val="0"/>
      <w:marTop w:val="0"/>
      <w:marBottom w:val="0"/>
      <w:divBdr>
        <w:top w:val="none" w:sz="0" w:space="0" w:color="auto"/>
        <w:left w:val="none" w:sz="0" w:space="0" w:color="auto"/>
        <w:bottom w:val="none" w:sz="0" w:space="0" w:color="auto"/>
        <w:right w:val="none" w:sz="0" w:space="0" w:color="auto"/>
      </w:divBdr>
    </w:div>
    <w:div w:id="557395400">
      <w:bodyDiv w:val="1"/>
      <w:marLeft w:val="0"/>
      <w:marRight w:val="0"/>
      <w:marTop w:val="0"/>
      <w:marBottom w:val="0"/>
      <w:divBdr>
        <w:top w:val="none" w:sz="0" w:space="0" w:color="auto"/>
        <w:left w:val="none" w:sz="0" w:space="0" w:color="auto"/>
        <w:bottom w:val="none" w:sz="0" w:space="0" w:color="auto"/>
        <w:right w:val="none" w:sz="0" w:space="0" w:color="auto"/>
      </w:divBdr>
    </w:div>
    <w:div w:id="557520908">
      <w:bodyDiv w:val="1"/>
      <w:marLeft w:val="0"/>
      <w:marRight w:val="0"/>
      <w:marTop w:val="0"/>
      <w:marBottom w:val="0"/>
      <w:divBdr>
        <w:top w:val="none" w:sz="0" w:space="0" w:color="auto"/>
        <w:left w:val="none" w:sz="0" w:space="0" w:color="auto"/>
        <w:bottom w:val="none" w:sz="0" w:space="0" w:color="auto"/>
        <w:right w:val="none" w:sz="0" w:space="0" w:color="auto"/>
      </w:divBdr>
    </w:div>
    <w:div w:id="558593008">
      <w:bodyDiv w:val="1"/>
      <w:marLeft w:val="0"/>
      <w:marRight w:val="0"/>
      <w:marTop w:val="0"/>
      <w:marBottom w:val="0"/>
      <w:divBdr>
        <w:top w:val="none" w:sz="0" w:space="0" w:color="auto"/>
        <w:left w:val="none" w:sz="0" w:space="0" w:color="auto"/>
        <w:bottom w:val="none" w:sz="0" w:space="0" w:color="auto"/>
        <w:right w:val="none" w:sz="0" w:space="0" w:color="auto"/>
      </w:divBdr>
    </w:div>
    <w:div w:id="561134267">
      <w:bodyDiv w:val="1"/>
      <w:marLeft w:val="0"/>
      <w:marRight w:val="0"/>
      <w:marTop w:val="0"/>
      <w:marBottom w:val="0"/>
      <w:divBdr>
        <w:top w:val="none" w:sz="0" w:space="0" w:color="auto"/>
        <w:left w:val="none" w:sz="0" w:space="0" w:color="auto"/>
        <w:bottom w:val="none" w:sz="0" w:space="0" w:color="auto"/>
        <w:right w:val="none" w:sz="0" w:space="0" w:color="auto"/>
      </w:divBdr>
    </w:div>
    <w:div w:id="571888577">
      <w:bodyDiv w:val="1"/>
      <w:marLeft w:val="0"/>
      <w:marRight w:val="0"/>
      <w:marTop w:val="0"/>
      <w:marBottom w:val="0"/>
      <w:divBdr>
        <w:top w:val="none" w:sz="0" w:space="0" w:color="auto"/>
        <w:left w:val="none" w:sz="0" w:space="0" w:color="auto"/>
        <w:bottom w:val="none" w:sz="0" w:space="0" w:color="auto"/>
        <w:right w:val="none" w:sz="0" w:space="0" w:color="auto"/>
      </w:divBdr>
    </w:div>
    <w:div w:id="573583951">
      <w:bodyDiv w:val="1"/>
      <w:marLeft w:val="0"/>
      <w:marRight w:val="0"/>
      <w:marTop w:val="0"/>
      <w:marBottom w:val="0"/>
      <w:divBdr>
        <w:top w:val="none" w:sz="0" w:space="0" w:color="auto"/>
        <w:left w:val="none" w:sz="0" w:space="0" w:color="auto"/>
        <w:bottom w:val="none" w:sz="0" w:space="0" w:color="auto"/>
        <w:right w:val="none" w:sz="0" w:space="0" w:color="auto"/>
      </w:divBdr>
    </w:div>
    <w:div w:id="589393289">
      <w:bodyDiv w:val="1"/>
      <w:marLeft w:val="0"/>
      <w:marRight w:val="0"/>
      <w:marTop w:val="0"/>
      <w:marBottom w:val="0"/>
      <w:divBdr>
        <w:top w:val="none" w:sz="0" w:space="0" w:color="auto"/>
        <w:left w:val="none" w:sz="0" w:space="0" w:color="auto"/>
        <w:bottom w:val="none" w:sz="0" w:space="0" w:color="auto"/>
        <w:right w:val="none" w:sz="0" w:space="0" w:color="auto"/>
      </w:divBdr>
    </w:div>
    <w:div w:id="594363282">
      <w:bodyDiv w:val="1"/>
      <w:marLeft w:val="0"/>
      <w:marRight w:val="0"/>
      <w:marTop w:val="0"/>
      <w:marBottom w:val="0"/>
      <w:divBdr>
        <w:top w:val="none" w:sz="0" w:space="0" w:color="auto"/>
        <w:left w:val="none" w:sz="0" w:space="0" w:color="auto"/>
        <w:bottom w:val="none" w:sz="0" w:space="0" w:color="auto"/>
        <w:right w:val="none" w:sz="0" w:space="0" w:color="auto"/>
      </w:divBdr>
    </w:div>
    <w:div w:id="594364182">
      <w:bodyDiv w:val="1"/>
      <w:marLeft w:val="0"/>
      <w:marRight w:val="0"/>
      <w:marTop w:val="0"/>
      <w:marBottom w:val="0"/>
      <w:divBdr>
        <w:top w:val="none" w:sz="0" w:space="0" w:color="auto"/>
        <w:left w:val="none" w:sz="0" w:space="0" w:color="auto"/>
        <w:bottom w:val="none" w:sz="0" w:space="0" w:color="auto"/>
        <w:right w:val="none" w:sz="0" w:space="0" w:color="auto"/>
      </w:divBdr>
    </w:div>
    <w:div w:id="594942607">
      <w:bodyDiv w:val="1"/>
      <w:marLeft w:val="0"/>
      <w:marRight w:val="0"/>
      <w:marTop w:val="0"/>
      <w:marBottom w:val="0"/>
      <w:divBdr>
        <w:top w:val="none" w:sz="0" w:space="0" w:color="auto"/>
        <w:left w:val="none" w:sz="0" w:space="0" w:color="auto"/>
        <w:bottom w:val="none" w:sz="0" w:space="0" w:color="auto"/>
        <w:right w:val="none" w:sz="0" w:space="0" w:color="auto"/>
      </w:divBdr>
    </w:div>
    <w:div w:id="598415736">
      <w:bodyDiv w:val="1"/>
      <w:marLeft w:val="0"/>
      <w:marRight w:val="0"/>
      <w:marTop w:val="0"/>
      <w:marBottom w:val="0"/>
      <w:divBdr>
        <w:top w:val="none" w:sz="0" w:space="0" w:color="auto"/>
        <w:left w:val="none" w:sz="0" w:space="0" w:color="auto"/>
        <w:bottom w:val="none" w:sz="0" w:space="0" w:color="auto"/>
        <w:right w:val="none" w:sz="0" w:space="0" w:color="auto"/>
      </w:divBdr>
      <w:divsChild>
        <w:div w:id="644159383">
          <w:marLeft w:val="0"/>
          <w:marRight w:val="0"/>
          <w:marTop w:val="0"/>
          <w:marBottom w:val="0"/>
          <w:divBdr>
            <w:top w:val="none" w:sz="0" w:space="0" w:color="auto"/>
            <w:left w:val="none" w:sz="0" w:space="0" w:color="auto"/>
            <w:bottom w:val="none" w:sz="0" w:space="0" w:color="auto"/>
            <w:right w:val="none" w:sz="0" w:space="0" w:color="auto"/>
          </w:divBdr>
          <w:divsChild>
            <w:div w:id="2008095613">
              <w:marLeft w:val="0"/>
              <w:marRight w:val="0"/>
              <w:marTop w:val="0"/>
              <w:marBottom w:val="0"/>
              <w:divBdr>
                <w:top w:val="none" w:sz="0" w:space="0" w:color="auto"/>
                <w:left w:val="none" w:sz="0" w:space="0" w:color="auto"/>
                <w:bottom w:val="none" w:sz="0" w:space="0" w:color="auto"/>
                <w:right w:val="none" w:sz="0" w:space="0" w:color="auto"/>
              </w:divBdr>
              <w:divsChild>
                <w:div w:id="1962572204">
                  <w:marLeft w:val="0"/>
                  <w:marRight w:val="0"/>
                  <w:marTop w:val="0"/>
                  <w:marBottom w:val="0"/>
                  <w:divBdr>
                    <w:top w:val="none" w:sz="0" w:space="0" w:color="auto"/>
                    <w:left w:val="none" w:sz="0" w:space="0" w:color="auto"/>
                    <w:bottom w:val="none" w:sz="0" w:space="0" w:color="auto"/>
                    <w:right w:val="none" w:sz="0" w:space="0" w:color="auto"/>
                  </w:divBdr>
                  <w:divsChild>
                    <w:div w:id="14335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7469113">
      <w:bodyDiv w:val="1"/>
      <w:marLeft w:val="0"/>
      <w:marRight w:val="0"/>
      <w:marTop w:val="0"/>
      <w:marBottom w:val="0"/>
      <w:divBdr>
        <w:top w:val="none" w:sz="0" w:space="0" w:color="auto"/>
        <w:left w:val="none" w:sz="0" w:space="0" w:color="auto"/>
        <w:bottom w:val="none" w:sz="0" w:space="0" w:color="auto"/>
        <w:right w:val="none" w:sz="0" w:space="0" w:color="auto"/>
      </w:divBdr>
    </w:div>
    <w:div w:id="615984788">
      <w:bodyDiv w:val="1"/>
      <w:marLeft w:val="0"/>
      <w:marRight w:val="0"/>
      <w:marTop w:val="0"/>
      <w:marBottom w:val="0"/>
      <w:divBdr>
        <w:top w:val="none" w:sz="0" w:space="0" w:color="auto"/>
        <w:left w:val="none" w:sz="0" w:space="0" w:color="auto"/>
        <w:bottom w:val="none" w:sz="0" w:space="0" w:color="auto"/>
        <w:right w:val="none" w:sz="0" w:space="0" w:color="auto"/>
      </w:divBdr>
    </w:div>
    <w:div w:id="617563539">
      <w:bodyDiv w:val="1"/>
      <w:marLeft w:val="0"/>
      <w:marRight w:val="0"/>
      <w:marTop w:val="0"/>
      <w:marBottom w:val="0"/>
      <w:divBdr>
        <w:top w:val="none" w:sz="0" w:space="0" w:color="auto"/>
        <w:left w:val="none" w:sz="0" w:space="0" w:color="auto"/>
        <w:bottom w:val="none" w:sz="0" w:space="0" w:color="auto"/>
        <w:right w:val="none" w:sz="0" w:space="0" w:color="auto"/>
      </w:divBdr>
      <w:divsChild>
        <w:div w:id="5793944">
          <w:marLeft w:val="0"/>
          <w:marRight w:val="0"/>
          <w:marTop w:val="0"/>
          <w:marBottom w:val="0"/>
          <w:divBdr>
            <w:top w:val="none" w:sz="0" w:space="0" w:color="auto"/>
            <w:left w:val="none" w:sz="0" w:space="0" w:color="auto"/>
            <w:bottom w:val="none" w:sz="0" w:space="0" w:color="auto"/>
            <w:right w:val="none" w:sz="0" w:space="0" w:color="auto"/>
          </w:divBdr>
        </w:div>
        <w:div w:id="604918757">
          <w:marLeft w:val="0"/>
          <w:marRight w:val="0"/>
          <w:marTop w:val="0"/>
          <w:marBottom w:val="0"/>
          <w:divBdr>
            <w:top w:val="none" w:sz="0" w:space="0" w:color="auto"/>
            <w:left w:val="none" w:sz="0" w:space="0" w:color="auto"/>
            <w:bottom w:val="none" w:sz="0" w:space="0" w:color="auto"/>
            <w:right w:val="none" w:sz="0" w:space="0" w:color="auto"/>
          </w:divBdr>
        </w:div>
        <w:div w:id="612784592">
          <w:marLeft w:val="0"/>
          <w:marRight w:val="0"/>
          <w:marTop w:val="0"/>
          <w:marBottom w:val="0"/>
          <w:divBdr>
            <w:top w:val="none" w:sz="0" w:space="0" w:color="auto"/>
            <w:left w:val="none" w:sz="0" w:space="0" w:color="auto"/>
            <w:bottom w:val="none" w:sz="0" w:space="0" w:color="auto"/>
            <w:right w:val="none" w:sz="0" w:space="0" w:color="auto"/>
          </w:divBdr>
        </w:div>
        <w:div w:id="860357288">
          <w:marLeft w:val="0"/>
          <w:marRight w:val="0"/>
          <w:marTop w:val="0"/>
          <w:marBottom w:val="0"/>
          <w:divBdr>
            <w:top w:val="none" w:sz="0" w:space="0" w:color="auto"/>
            <w:left w:val="none" w:sz="0" w:space="0" w:color="auto"/>
            <w:bottom w:val="none" w:sz="0" w:space="0" w:color="auto"/>
            <w:right w:val="none" w:sz="0" w:space="0" w:color="auto"/>
          </w:divBdr>
        </w:div>
        <w:div w:id="1431899615">
          <w:marLeft w:val="0"/>
          <w:marRight w:val="0"/>
          <w:marTop w:val="0"/>
          <w:marBottom w:val="0"/>
          <w:divBdr>
            <w:top w:val="none" w:sz="0" w:space="0" w:color="auto"/>
            <w:left w:val="none" w:sz="0" w:space="0" w:color="auto"/>
            <w:bottom w:val="none" w:sz="0" w:space="0" w:color="auto"/>
            <w:right w:val="none" w:sz="0" w:space="0" w:color="auto"/>
          </w:divBdr>
        </w:div>
        <w:div w:id="1886990111">
          <w:marLeft w:val="0"/>
          <w:marRight w:val="0"/>
          <w:marTop w:val="0"/>
          <w:marBottom w:val="0"/>
          <w:divBdr>
            <w:top w:val="none" w:sz="0" w:space="0" w:color="auto"/>
            <w:left w:val="none" w:sz="0" w:space="0" w:color="auto"/>
            <w:bottom w:val="none" w:sz="0" w:space="0" w:color="auto"/>
            <w:right w:val="none" w:sz="0" w:space="0" w:color="auto"/>
          </w:divBdr>
        </w:div>
      </w:divsChild>
    </w:div>
    <w:div w:id="619726082">
      <w:bodyDiv w:val="1"/>
      <w:marLeft w:val="0"/>
      <w:marRight w:val="0"/>
      <w:marTop w:val="0"/>
      <w:marBottom w:val="0"/>
      <w:divBdr>
        <w:top w:val="none" w:sz="0" w:space="0" w:color="auto"/>
        <w:left w:val="none" w:sz="0" w:space="0" w:color="auto"/>
        <w:bottom w:val="none" w:sz="0" w:space="0" w:color="auto"/>
        <w:right w:val="none" w:sz="0" w:space="0" w:color="auto"/>
      </w:divBdr>
    </w:div>
    <w:div w:id="620500768">
      <w:bodyDiv w:val="1"/>
      <w:marLeft w:val="0"/>
      <w:marRight w:val="0"/>
      <w:marTop w:val="0"/>
      <w:marBottom w:val="0"/>
      <w:divBdr>
        <w:top w:val="none" w:sz="0" w:space="0" w:color="auto"/>
        <w:left w:val="none" w:sz="0" w:space="0" w:color="auto"/>
        <w:bottom w:val="none" w:sz="0" w:space="0" w:color="auto"/>
        <w:right w:val="none" w:sz="0" w:space="0" w:color="auto"/>
      </w:divBdr>
    </w:div>
    <w:div w:id="622469643">
      <w:bodyDiv w:val="1"/>
      <w:marLeft w:val="0"/>
      <w:marRight w:val="0"/>
      <w:marTop w:val="0"/>
      <w:marBottom w:val="0"/>
      <w:divBdr>
        <w:top w:val="none" w:sz="0" w:space="0" w:color="auto"/>
        <w:left w:val="none" w:sz="0" w:space="0" w:color="auto"/>
        <w:bottom w:val="none" w:sz="0" w:space="0" w:color="auto"/>
        <w:right w:val="none" w:sz="0" w:space="0" w:color="auto"/>
      </w:divBdr>
    </w:div>
    <w:div w:id="630131670">
      <w:bodyDiv w:val="1"/>
      <w:marLeft w:val="0"/>
      <w:marRight w:val="0"/>
      <w:marTop w:val="0"/>
      <w:marBottom w:val="0"/>
      <w:divBdr>
        <w:top w:val="none" w:sz="0" w:space="0" w:color="auto"/>
        <w:left w:val="none" w:sz="0" w:space="0" w:color="auto"/>
        <w:bottom w:val="none" w:sz="0" w:space="0" w:color="auto"/>
        <w:right w:val="none" w:sz="0" w:space="0" w:color="auto"/>
      </w:divBdr>
    </w:div>
    <w:div w:id="637228754">
      <w:bodyDiv w:val="1"/>
      <w:marLeft w:val="0"/>
      <w:marRight w:val="0"/>
      <w:marTop w:val="0"/>
      <w:marBottom w:val="0"/>
      <w:divBdr>
        <w:top w:val="none" w:sz="0" w:space="0" w:color="auto"/>
        <w:left w:val="none" w:sz="0" w:space="0" w:color="auto"/>
        <w:bottom w:val="none" w:sz="0" w:space="0" w:color="auto"/>
        <w:right w:val="none" w:sz="0" w:space="0" w:color="auto"/>
      </w:divBdr>
    </w:div>
    <w:div w:id="644168708">
      <w:bodyDiv w:val="1"/>
      <w:marLeft w:val="0"/>
      <w:marRight w:val="0"/>
      <w:marTop w:val="0"/>
      <w:marBottom w:val="0"/>
      <w:divBdr>
        <w:top w:val="none" w:sz="0" w:space="0" w:color="auto"/>
        <w:left w:val="none" w:sz="0" w:space="0" w:color="auto"/>
        <w:bottom w:val="none" w:sz="0" w:space="0" w:color="auto"/>
        <w:right w:val="none" w:sz="0" w:space="0" w:color="auto"/>
      </w:divBdr>
    </w:div>
    <w:div w:id="644504479">
      <w:bodyDiv w:val="1"/>
      <w:marLeft w:val="0"/>
      <w:marRight w:val="0"/>
      <w:marTop w:val="0"/>
      <w:marBottom w:val="0"/>
      <w:divBdr>
        <w:top w:val="none" w:sz="0" w:space="0" w:color="auto"/>
        <w:left w:val="none" w:sz="0" w:space="0" w:color="auto"/>
        <w:bottom w:val="none" w:sz="0" w:space="0" w:color="auto"/>
        <w:right w:val="none" w:sz="0" w:space="0" w:color="auto"/>
      </w:divBdr>
      <w:divsChild>
        <w:div w:id="441804641">
          <w:marLeft w:val="0"/>
          <w:marRight w:val="0"/>
          <w:marTop w:val="0"/>
          <w:marBottom w:val="0"/>
          <w:divBdr>
            <w:top w:val="none" w:sz="0" w:space="0" w:color="auto"/>
            <w:left w:val="none" w:sz="0" w:space="0" w:color="auto"/>
            <w:bottom w:val="none" w:sz="0" w:space="0" w:color="auto"/>
            <w:right w:val="none" w:sz="0" w:space="0" w:color="auto"/>
          </w:divBdr>
        </w:div>
      </w:divsChild>
    </w:div>
    <w:div w:id="656618509">
      <w:bodyDiv w:val="1"/>
      <w:marLeft w:val="0"/>
      <w:marRight w:val="0"/>
      <w:marTop w:val="0"/>
      <w:marBottom w:val="0"/>
      <w:divBdr>
        <w:top w:val="none" w:sz="0" w:space="0" w:color="auto"/>
        <w:left w:val="none" w:sz="0" w:space="0" w:color="auto"/>
        <w:bottom w:val="none" w:sz="0" w:space="0" w:color="auto"/>
        <w:right w:val="none" w:sz="0" w:space="0" w:color="auto"/>
      </w:divBdr>
    </w:div>
    <w:div w:id="657419345">
      <w:bodyDiv w:val="1"/>
      <w:marLeft w:val="0"/>
      <w:marRight w:val="0"/>
      <w:marTop w:val="0"/>
      <w:marBottom w:val="0"/>
      <w:divBdr>
        <w:top w:val="none" w:sz="0" w:space="0" w:color="auto"/>
        <w:left w:val="none" w:sz="0" w:space="0" w:color="auto"/>
        <w:bottom w:val="none" w:sz="0" w:space="0" w:color="auto"/>
        <w:right w:val="none" w:sz="0" w:space="0" w:color="auto"/>
      </w:divBdr>
    </w:div>
    <w:div w:id="658273043">
      <w:bodyDiv w:val="1"/>
      <w:marLeft w:val="0"/>
      <w:marRight w:val="0"/>
      <w:marTop w:val="0"/>
      <w:marBottom w:val="0"/>
      <w:divBdr>
        <w:top w:val="none" w:sz="0" w:space="0" w:color="auto"/>
        <w:left w:val="none" w:sz="0" w:space="0" w:color="auto"/>
        <w:bottom w:val="none" w:sz="0" w:space="0" w:color="auto"/>
        <w:right w:val="none" w:sz="0" w:space="0" w:color="auto"/>
      </w:divBdr>
    </w:div>
    <w:div w:id="659161954">
      <w:bodyDiv w:val="1"/>
      <w:marLeft w:val="0"/>
      <w:marRight w:val="0"/>
      <w:marTop w:val="0"/>
      <w:marBottom w:val="0"/>
      <w:divBdr>
        <w:top w:val="none" w:sz="0" w:space="0" w:color="auto"/>
        <w:left w:val="none" w:sz="0" w:space="0" w:color="auto"/>
        <w:bottom w:val="none" w:sz="0" w:space="0" w:color="auto"/>
        <w:right w:val="none" w:sz="0" w:space="0" w:color="auto"/>
      </w:divBdr>
    </w:div>
    <w:div w:id="661667084">
      <w:bodyDiv w:val="1"/>
      <w:marLeft w:val="0"/>
      <w:marRight w:val="0"/>
      <w:marTop w:val="0"/>
      <w:marBottom w:val="0"/>
      <w:divBdr>
        <w:top w:val="none" w:sz="0" w:space="0" w:color="auto"/>
        <w:left w:val="none" w:sz="0" w:space="0" w:color="auto"/>
        <w:bottom w:val="none" w:sz="0" w:space="0" w:color="auto"/>
        <w:right w:val="none" w:sz="0" w:space="0" w:color="auto"/>
      </w:divBdr>
    </w:div>
    <w:div w:id="663121388">
      <w:bodyDiv w:val="1"/>
      <w:marLeft w:val="0"/>
      <w:marRight w:val="0"/>
      <w:marTop w:val="0"/>
      <w:marBottom w:val="0"/>
      <w:divBdr>
        <w:top w:val="none" w:sz="0" w:space="0" w:color="auto"/>
        <w:left w:val="none" w:sz="0" w:space="0" w:color="auto"/>
        <w:bottom w:val="none" w:sz="0" w:space="0" w:color="auto"/>
        <w:right w:val="none" w:sz="0" w:space="0" w:color="auto"/>
      </w:divBdr>
    </w:div>
    <w:div w:id="674645995">
      <w:bodyDiv w:val="1"/>
      <w:marLeft w:val="0"/>
      <w:marRight w:val="0"/>
      <w:marTop w:val="0"/>
      <w:marBottom w:val="0"/>
      <w:divBdr>
        <w:top w:val="none" w:sz="0" w:space="0" w:color="auto"/>
        <w:left w:val="none" w:sz="0" w:space="0" w:color="auto"/>
        <w:bottom w:val="none" w:sz="0" w:space="0" w:color="auto"/>
        <w:right w:val="none" w:sz="0" w:space="0" w:color="auto"/>
      </w:divBdr>
      <w:divsChild>
        <w:div w:id="1352534558">
          <w:marLeft w:val="0"/>
          <w:marRight w:val="0"/>
          <w:marTop w:val="0"/>
          <w:marBottom w:val="0"/>
          <w:divBdr>
            <w:top w:val="none" w:sz="0" w:space="0" w:color="auto"/>
            <w:left w:val="none" w:sz="0" w:space="0" w:color="auto"/>
            <w:bottom w:val="none" w:sz="0" w:space="0" w:color="auto"/>
            <w:right w:val="none" w:sz="0" w:space="0" w:color="auto"/>
          </w:divBdr>
        </w:div>
      </w:divsChild>
    </w:div>
    <w:div w:id="676805233">
      <w:bodyDiv w:val="1"/>
      <w:marLeft w:val="0"/>
      <w:marRight w:val="0"/>
      <w:marTop w:val="0"/>
      <w:marBottom w:val="0"/>
      <w:divBdr>
        <w:top w:val="none" w:sz="0" w:space="0" w:color="auto"/>
        <w:left w:val="none" w:sz="0" w:space="0" w:color="auto"/>
        <w:bottom w:val="none" w:sz="0" w:space="0" w:color="auto"/>
        <w:right w:val="none" w:sz="0" w:space="0" w:color="auto"/>
      </w:divBdr>
    </w:div>
    <w:div w:id="678430017">
      <w:bodyDiv w:val="1"/>
      <w:marLeft w:val="0"/>
      <w:marRight w:val="0"/>
      <w:marTop w:val="0"/>
      <w:marBottom w:val="0"/>
      <w:divBdr>
        <w:top w:val="none" w:sz="0" w:space="0" w:color="auto"/>
        <w:left w:val="none" w:sz="0" w:space="0" w:color="auto"/>
        <w:bottom w:val="none" w:sz="0" w:space="0" w:color="auto"/>
        <w:right w:val="none" w:sz="0" w:space="0" w:color="auto"/>
      </w:divBdr>
    </w:div>
    <w:div w:id="678703392">
      <w:bodyDiv w:val="1"/>
      <w:marLeft w:val="0"/>
      <w:marRight w:val="0"/>
      <w:marTop w:val="0"/>
      <w:marBottom w:val="0"/>
      <w:divBdr>
        <w:top w:val="none" w:sz="0" w:space="0" w:color="auto"/>
        <w:left w:val="none" w:sz="0" w:space="0" w:color="auto"/>
        <w:bottom w:val="none" w:sz="0" w:space="0" w:color="auto"/>
        <w:right w:val="none" w:sz="0" w:space="0" w:color="auto"/>
      </w:divBdr>
    </w:div>
    <w:div w:id="680662433">
      <w:bodyDiv w:val="1"/>
      <w:marLeft w:val="0"/>
      <w:marRight w:val="0"/>
      <w:marTop w:val="0"/>
      <w:marBottom w:val="0"/>
      <w:divBdr>
        <w:top w:val="none" w:sz="0" w:space="0" w:color="auto"/>
        <w:left w:val="none" w:sz="0" w:space="0" w:color="auto"/>
        <w:bottom w:val="none" w:sz="0" w:space="0" w:color="auto"/>
        <w:right w:val="none" w:sz="0" w:space="0" w:color="auto"/>
      </w:divBdr>
    </w:div>
    <w:div w:id="681206707">
      <w:bodyDiv w:val="1"/>
      <w:marLeft w:val="0"/>
      <w:marRight w:val="0"/>
      <w:marTop w:val="0"/>
      <w:marBottom w:val="0"/>
      <w:divBdr>
        <w:top w:val="none" w:sz="0" w:space="0" w:color="auto"/>
        <w:left w:val="none" w:sz="0" w:space="0" w:color="auto"/>
        <w:bottom w:val="none" w:sz="0" w:space="0" w:color="auto"/>
        <w:right w:val="none" w:sz="0" w:space="0" w:color="auto"/>
      </w:divBdr>
    </w:div>
    <w:div w:id="682895906">
      <w:bodyDiv w:val="1"/>
      <w:marLeft w:val="0"/>
      <w:marRight w:val="0"/>
      <w:marTop w:val="0"/>
      <w:marBottom w:val="0"/>
      <w:divBdr>
        <w:top w:val="none" w:sz="0" w:space="0" w:color="auto"/>
        <w:left w:val="none" w:sz="0" w:space="0" w:color="auto"/>
        <w:bottom w:val="none" w:sz="0" w:space="0" w:color="auto"/>
        <w:right w:val="none" w:sz="0" w:space="0" w:color="auto"/>
      </w:divBdr>
    </w:div>
    <w:div w:id="685331780">
      <w:bodyDiv w:val="1"/>
      <w:marLeft w:val="0"/>
      <w:marRight w:val="0"/>
      <w:marTop w:val="0"/>
      <w:marBottom w:val="0"/>
      <w:divBdr>
        <w:top w:val="none" w:sz="0" w:space="0" w:color="auto"/>
        <w:left w:val="none" w:sz="0" w:space="0" w:color="auto"/>
        <w:bottom w:val="none" w:sz="0" w:space="0" w:color="auto"/>
        <w:right w:val="none" w:sz="0" w:space="0" w:color="auto"/>
      </w:divBdr>
    </w:div>
    <w:div w:id="688216953">
      <w:bodyDiv w:val="1"/>
      <w:marLeft w:val="0"/>
      <w:marRight w:val="0"/>
      <w:marTop w:val="0"/>
      <w:marBottom w:val="0"/>
      <w:divBdr>
        <w:top w:val="none" w:sz="0" w:space="0" w:color="auto"/>
        <w:left w:val="none" w:sz="0" w:space="0" w:color="auto"/>
        <w:bottom w:val="none" w:sz="0" w:space="0" w:color="auto"/>
        <w:right w:val="none" w:sz="0" w:space="0" w:color="auto"/>
      </w:divBdr>
    </w:div>
    <w:div w:id="694422426">
      <w:bodyDiv w:val="1"/>
      <w:marLeft w:val="0"/>
      <w:marRight w:val="0"/>
      <w:marTop w:val="0"/>
      <w:marBottom w:val="0"/>
      <w:divBdr>
        <w:top w:val="none" w:sz="0" w:space="0" w:color="auto"/>
        <w:left w:val="none" w:sz="0" w:space="0" w:color="auto"/>
        <w:bottom w:val="none" w:sz="0" w:space="0" w:color="auto"/>
        <w:right w:val="none" w:sz="0" w:space="0" w:color="auto"/>
      </w:divBdr>
    </w:div>
    <w:div w:id="696127527">
      <w:bodyDiv w:val="1"/>
      <w:marLeft w:val="0"/>
      <w:marRight w:val="0"/>
      <w:marTop w:val="0"/>
      <w:marBottom w:val="0"/>
      <w:divBdr>
        <w:top w:val="none" w:sz="0" w:space="0" w:color="auto"/>
        <w:left w:val="none" w:sz="0" w:space="0" w:color="auto"/>
        <w:bottom w:val="none" w:sz="0" w:space="0" w:color="auto"/>
        <w:right w:val="none" w:sz="0" w:space="0" w:color="auto"/>
      </w:divBdr>
    </w:div>
    <w:div w:id="701784279">
      <w:bodyDiv w:val="1"/>
      <w:marLeft w:val="0"/>
      <w:marRight w:val="0"/>
      <w:marTop w:val="0"/>
      <w:marBottom w:val="0"/>
      <w:divBdr>
        <w:top w:val="none" w:sz="0" w:space="0" w:color="auto"/>
        <w:left w:val="none" w:sz="0" w:space="0" w:color="auto"/>
        <w:bottom w:val="none" w:sz="0" w:space="0" w:color="auto"/>
        <w:right w:val="none" w:sz="0" w:space="0" w:color="auto"/>
      </w:divBdr>
    </w:div>
    <w:div w:id="702747727">
      <w:bodyDiv w:val="1"/>
      <w:marLeft w:val="0"/>
      <w:marRight w:val="0"/>
      <w:marTop w:val="0"/>
      <w:marBottom w:val="0"/>
      <w:divBdr>
        <w:top w:val="none" w:sz="0" w:space="0" w:color="auto"/>
        <w:left w:val="none" w:sz="0" w:space="0" w:color="auto"/>
        <w:bottom w:val="none" w:sz="0" w:space="0" w:color="auto"/>
        <w:right w:val="none" w:sz="0" w:space="0" w:color="auto"/>
      </w:divBdr>
    </w:div>
    <w:div w:id="705836568">
      <w:bodyDiv w:val="1"/>
      <w:marLeft w:val="0"/>
      <w:marRight w:val="0"/>
      <w:marTop w:val="0"/>
      <w:marBottom w:val="0"/>
      <w:divBdr>
        <w:top w:val="none" w:sz="0" w:space="0" w:color="auto"/>
        <w:left w:val="none" w:sz="0" w:space="0" w:color="auto"/>
        <w:bottom w:val="none" w:sz="0" w:space="0" w:color="auto"/>
        <w:right w:val="none" w:sz="0" w:space="0" w:color="auto"/>
      </w:divBdr>
    </w:div>
    <w:div w:id="709569589">
      <w:bodyDiv w:val="1"/>
      <w:marLeft w:val="0"/>
      <w:marRight w:val="0"/>
      <w:marTop w:val="0"/>
      <w:marBottom w:val="0"/>
      <w:divBdr>
        <w:top w:val="none" w:sz="0" w:space="0" w:color="auto"/>
        <w:left w:val="none" w:sz="0" w:space="0" w:color="auto"/>
        <w:bottom w:val="none" w:sz="0" w:space="0" w:color="auto"/>
        <w:right w:val="none" w:sz="0" w:space="0" w:color="auto"/>
      </w:divBdr>
    </w:div>
    <w:div w:id="710223552">
      <w:bodyDiv w:val="1"/>
      <w:marLeft w:val="0"/>
      <w:marRight w:val="0"/>
      <w:marTop w:val="0"/>
      <w:marBottom w:val="0"/>
      <w:divBdr>
        <w:top w:val="none" w:sz="0" w:space="0" w:color="auto"/>
        <w:left w:val="none" w:sz="0" w:space="0" w:color="auto"/>
        <w:bottom w:val="none" w:sz="0" w:space="0" w:color="auto"/>
        <w:right w:val="none" w:sz="0" w:space="0" w:color="auto"/>
      </w:divBdr>
      <w:divsChild>
        <w:div w:id="1526408796">
          <w:marLeft w:val="0"/>
          <w:marRight w:val="0"/>
          <w:marTop w:val="0"/>
          <w:marBottom w:val="0"/>
          <w:divBdr>
            <w:top w:val="none" w:sz="0" w:space="0" w:color="auto"/>
            <w:left w:val="none" w:sz="0" w:space="0" w:color="auto"/>
            <w:bottom w:val="none" w:sz="0" w:space="0" w:color="auto"/>
            <w:right w:val="none" w:sz="0" w:space="0" w:color="auto"/>
          </w:divBdr>
        </w:div>
      </w:divsChild>
    </w:div>
    <w:div w:id="714811570">
      <w:bodyDiv w:val="1"/>
      <w:marLeft w:val="0"/>
      <w:marRight w:val="0"/>
      <w:marTop w:val="0"/>
      <w:marBottom w:val="0"/>
      <w:divBdr>
        <w:top w:val="none" w:sz="0" w:space="0" w:color="auto"/>
        <w:left w:val="none" w:sz="0" w:space="0" w:color="auto"/>
        <w:bottom w:val="none" w:sz="0" w:space="0" w:color="auto"/>
        <w:right w:val="none" w:sz="0" w:space="0" w:color="auto"/>
      </w:divBdr>
    </w:div>
    <w:div w:id="726998897">
      <w:bodyDiv w:val="1"/>
      <w:marLeft w:val="0"/>
      <w:marRight w:val="0"/>
      <w:marTop w:val="0"/>
      <w:marBottom w:val="0"/>
      <w:divBdr>
        <w:top w:val="none" w:sz="0" w:space="0" w:color="auto"/>
        <w:left w:val="none" w:sz="0" w:space="0" w:color="auto"/>
        <w:bottom w:val="none" w:sz="0" w:space="0" w:color="auto"/>
        <w:right w:val="none" w:sz="0" w:space="0" w:color="auto"/>
      </w:divBdr>
    </w:div>
    <w:div w:id="732970972">
      <w:bodyDiv w:val="1"/>
      <w:marLeft w:val="0"/>
      <w:marRight w:val="0"/>
      <w:marTop w:val="0"/>
      <w:marBottom w:val="0"/>
      <w:divBdr>
        <w:top w:val="none" w:sz="0" w:space="0" w:color="auto"/>
        <w:left w:val="none" w:sz="0" w:space="0" w:color="auto"/>
        <w:bottom w:val="none" w:sz="0" w:space="0" w:color="auto"/>
        <w:right w:val="none" w:sz="0" w:space="0" w:color="auto"/>
      </w:divBdr>
    </w:div>
    <w:div w:id="741219785">
      <w:bodyDiv w:val="1"/>
      <w:marLeft w:val="0"/>
      <w:marRight w:val="0"/>
      <w:marTop w:val="0"/>
      <w:marBottom w:val="0"/>
      <w:divBdr>
        <w:top w:val="none" w:sz="0" w:space="0" w:color="auto"/>
        <w:left w:val="none" w:sz="0" w:space="0" w:color="auto"/>
        <w:bottom w:val="none" w:sz="0" w:space="0" w:color="auto"/>
        <w:right w:val="none" w:sz="0" w:space="0" w:color="auto"/>
      </w:divBdr>
    </w:div>
    <w:div w:id="745690109">
      <w:bodyDiv w:val="1"/>
      <w:marLeft w:val="0"/>
      <w:marRight w:val="0"/>
      <w:marTop w:val="0"/>
      <w:marBottom w:val="0"/>
      <w:divBdr>
        <w:top w:val="none" w:sz="0" w:space="0" w:color="auto"/>
        <w:left w:val="none" w:sz="0" w:space="0" w:color="auto"/>
        <w:bottom w:val="none" w:sz="0" w:space="0" w:color="auto"/>
        <w:right w:val="none" w:sz="0" w:space="0" w:color="auto"/>
      </w:divBdr>
    </w:div>
    <w:div w:id="751590228">
      <w:bodyDiv w:val="1"/>
      <w:marLeft w:val="0"/>
      <w:marRight w:val="0"/>
      <w:marTop w:val="0"/>
      <w:marBottom w:val="0"/>
      <w:divBdr>
        <w:top w:val="none" w:sz="0" w:space="0" w:color="auto"/>
        <w:left w:val="none" w:sz="0" w:space="0" w:color="auto"/>
        <w:bottom w:val="none" w:sz="0" w:space="0" w:color="auto"/>
        <w:right w:val="none" w:sz="0" w:space="0" w:color="auto"/>
      </w:divBdr>
    </w:div>
    <w:div w:id="752509921">
      <w:bodyDiv w:val="1"/>
      <w:marLeft w:val="0"/>
      <w:marRight w:val="0"/>
      <w:marTop w:val="0"/>
      <w:marBottom w:val="0"/>
      <w:divBdr>
        <w:top w:val="none" w:sz="0" w:space="0" w:color="auto"/>
        <w:left w:val="none" w:sz="0" w:space="0" w:color="auto"/>
        <w:bottom w:val="none" w:sz="0" w:space="0" w:color="auto"/>
        <w:right w:val="none" w:sz="0" w:space="0" w:color="auto"/>
      </w:divBdr>
    </w:div>
    <w:div w:id="754741620">
      <w:bodyDiv w:val="1"/>
      <w:marLeft w:val="0"/>
      <w:marRight w:val="0"/>
      <w:marTop w:val="0"/>
      <w:marBottom w:val="0"/>
      <w:divBdr>
        <w:top w:val="none" w:sz="0" w:space="0" w:color="auto"/>
        <w:left w:val="none" w:sz="0" w:space="0" w:color="auto"/>
        <w:bottom w:val="none" w:sz="0" w:space="0" w:color="auto"/>
        <w:right w:val="none" w:sz="0" w:space="0" w:color="auto"/>
      </w:divBdr>
    </w:div>
    <w:div w:id="755133317">
      <w:bodyDiv w:val="1"/>
      <w:marLeft w:val="0"/>
      <w:marRight w:val="0"/>
      <w:marTop w:val="0"/>
      <w:marBottom w:val="0"/>
      <w:divBdr>
        <w:top w:val="none" w:sz="0" w:space="0" w:color="auto"/>
        <w:left w:val="none" w:sz="0" w:space="0" w:color="auto"/>
        <w:bottom w:val="none" w:sz="0" w:space="0" w:color="auto"/>
        <w:right w:val="none" w:sz="0" w:space="0" w:color="auto"/>
      </w:divBdr>
    </w:div>
    <w:div w:id="755176461">
      <w:bodyDiv w:val="1"/>
      <w:marLeft w:val="0"/>
      <w:marRight w:val="0"/>
      <w:marTop w:val="0"/>
      <w:marBottom w:val="0"/>
      <w:divBdr>
        <w:top w:val="none" w:sz="0" w:space="0" w:color="auto"/>
        <w:left w:val="none" w:sz="0" w:space="0" w:color="auto"/>
        <w:bottom w:val="none" w:sz="0" w:space="0" w:color="auto"/>
        <w:right w:val="none" w:sz="0" w:space="0" w:color="auto"/>
      </w:divBdr>
    </w:div>
    <w:div w:id="762343592">
      <w:bodyDiv w:val="1"/>
      <w:marLeft w:val="0"/>
      <w:marRight w:val="0"/>
      <w:marTop w:val="0"/>
      <w:marBottom w:val="0"/>
      <w:divBdr>
        <w:top w:val="none" w:sz="0" w:space="0" w:color="auto"/>
        <w:left w:val="none" w:sz="0" w:space="0" w:color="auto"/>
        <w:bottom w:val="none" w:sz="0" w:space="0" w:color="auto"/>
        <w:right w:val="none" w:sz="0" w:space="0" w:color="auto"/>
      </w:divBdr>
    </w:div>
    <w:div w:id="771702662">
      <w:bodyDiv w:val="1"/>
      <w:marLeft w:val="0"/>
      <w:marRight w:val="0"/>
      <w:marTop w:val="0"/>
      <w:marBottom w:val="0"/>
      <w:divBdr>
        <w:top w:val="none" w:sz="0" w:space="0" w:color="auto"/>
        <w:left w:val="none" w:sz="0" w:space="0" w:color="auto"/>
        <w:bottom w:val="none" w:sz="0" w:space="0" w:color="auto"/>
        <w:right w:val="none" w:sz="0" w:space="0" w:color="auto"/>
      </w:divBdr>
    </w:div>
    <w:div w:id="793400319">
      <w:bodyDiv w:val="1"/>
      <w:marLeft w:val="0"/>
      <w:marRight w:val="0"/>
      <w:marTop w:val="0"/>
      <w:marBottom w:val="0"/>
      <w:divBdr>
        <w:top w:val="none" w:sz="0" w:space="0" w:color="auto"/>
        <w:left w:val="none" w:sz="0" w:space="0" w:color="auto"/>
        <w:bottom w:val="none" w:sz="0" w:space="0" w:color="auto"/>
        <w:right w:val="none" w:sz="0" w:space="0" w:color="auto"/>
      </w:divBdr>
    </w:div>
    <w:div w:id="793909946">
      <w:bodyDiv w:val="1"/>
      <w:marLeft w:val="0"/>
      <w:marRight w:val="0"/>
      <w:marTop w:val="0"/>
      <w:marBottom w:val="0"/>
      <w:divBdr>
        <w:top w:val="none" w:sz="0" w:space="0" w:color="auto"/>
        <w:left w:val="none" w:sz="0" w:space="0" w:color="auto"/>
        <w:bottom w:val="none" w:sz="0" w:space="0" w:color="auto"/>
        <w:right w:val="none" w:sz="0" w:space="0" w:color="auto"/>
      </w:divBdr>
    </w:div>
    <w:div w:id="798259061">
      <w:bodyDiv w:val="1"/>
      <w:marLeft w:val="0"/>
      <w:marRight w:val="0"/>
      <w:marTop w:val="0"/>
      <w:marBottom w:val="0"/>
      <w:divBdr>
        <w:top w:val="none" w:sz="0" w:space="0" w:color="auto"/>
        <w:left w:val="none" w:sz="0" w:space="0" w:color="auto"/>
        <w:bottom w:val="none" w:sz="0" w:space="0" w:color="auto"/>
        <w:right w:val="none" w:sz="0" w:space="0" w:color="auto"/>
      </w:divBdr>
    </w:div>
    <w:div w:id="803816938">
      <w:bodyDiv w:val="1"/>
      <w:marLeft w:val="0"/>
      <w:marRight w:val="0"/>
      <w:marTop w:val="0"/>
      <w:marBottom w:val="0"/>
      <w:divBdr>
        <w:top w:val="none" w:sz="0" w:space="0" w:color="auto"/>
        <w:left w:val="none" w:sz="0" w:space="0" w:color="auto"/>
        <w:bottom w:val="none" w:sz="0" w:space="0" w:color="auto"/>
        <w:right w:val="none" w:sz="0" w:space="0" w:color="auto"/>
      </w:divBdr>
      <w:divsChild>
        <w:div w:id="1574850457">
          <w:marLeft w:val="0"/>
          <w:marRight w:val="0"/>
          <w:marTop w:val="0"/>
          <w:marBottom w:val="0"/>
          <w:divBdr>
            <w:top w:val="none" w:sz="0" w:space="0" w:color="auto"/>
            <w:left w:val="none" w:sz="0" w:space="0" w:color="auto"/>
            <w:bottom w:val="none" w:sz="0" w:space="0" w:color="auto"/>
            <w:right w:val="none" w:sz="0" w:space="0" w:color="auto"/>
          </w:divBdr>
        </w:div>
      </w:divsChild>
    </w:div>
    <w:div w:id="806237475">
      <w:bodyDiv w:val="1"/>
      <w:marLeft w:val="0"/>
      <w:marRight w:val="0"/>
      <w:marTop w:val="0"/>
      <w:marBottom w:val="0"/>
      <w:divBdr>
        <w:top w:val="none" w:sz="0" w:space="0" w:color="auto"/>
        <w:left w:val="none" w:sz="0" w:space="0" w:color="auto"/>
        <w:bottom w:val="none" w:sz="0" w:space="0" w:color="auto"/>
        <w:right w:val="none" w:sz="0" w:space="0" w:color="auto"/>
      </w:divBdr>
    </w:div>
    <w:div w:id="810370952">
      <w:bodyDiv w:val="1"/>
      <w:marLeft w:val="0"/>
      <w:marRight w:val="0"/>
      <w:marTop w:val="0"/>
      <w:marBottom w:val="0"/>
      <w:divBdr>
        <w:top w:val="none" w:sz="0" w:space="0" w:color="auto"/>
        <w:left w:val="none" w:sz="0" w:space="0" w:color="auto"/>
        <w:bottom w:val="none" w:sz="0" w:space="0" w:color="auto"/>
        <w:right w:val="none" w:sz="0" w:space="0" w:color="auto"/>
      </w:divBdr>
    </w:div>
    <w:div w:id="810899184">
      <w:bodyDiv w:val="1"/>
      <w:marLeft w:val="0"/>
      <w:marRight w:val="0"/>
      <w:marTop w:val="0"/>
      <w:marBottom w:val="0"/>
      <w:divBdr>
        <w:top w:val="none" w:sz="0" w:space="0" w:color="auto"/>
        <w:left w:val="none" w:sz="0" w:space="0" w:color="auto"/>
        <w:bottom w:val="none" w:sz="0" w:space="0" w:color="auto"/>
        <w:right w:val="none" w:sz="0" w:space="0" w:color="auto"/>
      </w:divBdr>
    </w:div>
    <w:div w:id="813181081">
      <w:bodyDiv w:val="1"/>
      <w:marLeft w:val="0"/>
      <w:marRight w:val="0"/>
      <w:marTop w:val="0"/>
      <w:marBottom w:val="0"/>
      <w:divBdr>
        <w:top w:val="none" w:sz="0" w:space="0" w:color="auto"/>
        <w:left w:val="none" w:sz="0" w:space="0" w:color="auto"/>
        <w:bottom w:val="none" w:sz="0" w:space="0" w:color="auto"/>
        <w:right w:val="none" w:sz="0" w:space="0" w:color="auto"/>
      </w:divBdr>
    </w:div>
    <w:div w:id="814419157">
      <w:bodyDiv w:val="1"/>
      <w:marLeft w:val="0"/>
      <w:marRight w:val="0"/>
      <w:marTop w:val="0"/>
      <w:marBottom w:val="0"/>
      <w:divBdr>
        <w:top w:val="none" w:sz="0" w:space="0" w:color="auto"/>
        <w:left w:val="none" w:sz="0" w:space="0" w:color="auto"/>
        <w:bottom w:val="none" w:sz="0" w:space="0" w:color="auto"/>
        <w:right w:val="none" w:sz="0" w:space="0" w:color="auto"/>
      </w:divBdr>
    </w:div>
    <w:div w:id="815682473">
      <w:bodyDiv w:val="1"/>
      <w:marLeft w:val="0"/>
      <w:marRight w:val="0"/>
      <w:marTop w:val="0"/>
      <w:marBottom w:val="0"/>
      <w:divBdr>
        <w:top w:val="none" w:sz="0" w:space="0" w:color="auto"/>
        <w:left w:val="none" w:sz="0" w:space="0" w:color="auto"/>
        <w:bottom w:val="none" w:sz="0" w:space="0" w:color="auto"/>
        <w:right w:val="none" w:sz="0" w:space="0" w:color="auto"/>
      </w:divBdr>
    </w:div>
    <w:div w:id="820542536">
      <w:bodyDiv w:val="1"/>
      <w:marLeft w:val="0"/>
      <w:marRight w:val="0"/>
      <w:marTop w:val="0"/>
      <w:marBottom w:val="0"/>
      <w:divBdr>
        <w:top w:val="none" w:sz="0" w:space="0" w:color="auto"/>
        <w:left w:val="none" w:sz="0" w:space="0" w:color="auto"/>
        <w:bottom w:val="none" w:sz="0" w:space="0" w:color="auto"/>
        <w:right w:val="none" w:sz="0" w:space="0" w:color="auto"/>
      </w:divBdr>
    </w:div>
    <w:div w:id="822507580">
      <w:bodyDiv w:val="1"/>
      <w:marLeft w:val="0"/>
      <w:marRight w:val="0"/>
      <w:marTop w:val="0"/>
      <w:marBottom w:val="0"/>
      <w:divBdr>
        <w:top w:val="none" w:sz="0" w:space="0" w:color="auto"/>
        <w:left w:val="none" w:sz="0" w:space="0" w:color="auto"/>
        <w:bottom w:val="none" w:sz="0" w:space="0" w:color="auto"/>
        <w:right w:val="none" w:sz="0" w:space="0" w:color="auto"/>
      </w:divBdr>
    </w:div>
    <w:div w:id="827094912">
      <w:bodyDiv w:val="1"/>
      <w:marLeft w:val="0"/>
      <w:marRight w:val="0"/>
      <w:marTop w:val="0"/>
      <w:marBottom w:val="0"/>
      <w:divBdr>
        <w:top w:val="none" w:sz="0" w:space="0" w:color="auto"/>
        <w:left w:val="none" w:sz="0" w:space="0" w:color="auto"/>
        <w:bottom w:val="none" w:sz="0" w:space="0" w:color="auto"/>
        <w:right w:val="none" w:sz="0" w:space="0" w:color="auto"/>
      </w:divBdr>
    </w:div>
    <w:div w:id="828595524">
      <w:bodyDiv w:val="1"/>
      <w:marLeft w:val="0"/>
      <w:marRight w:val="0"/>
      <w:marTop w:val="0"/>
      <w:marBottom w:val="0"/>
      <w:divBdr>
        <w:top w:val="none" w:sz="0" w:space="0" w:color="auto"/>
        <w:left w:val="none" w:sz="0" w:space="0" w:color="auto"/>
        <w:bottom w:val="none" w:sz="0" w:space="0" w:color="auto"/>
        <w:right w:val="none" w:sz="0" w:space="0" w:color="auto"/>
      </w:divBdr>
    </w:div>
    <w:div w:id="830875797">
      <w:bodyDiv w:val="1"/>
      <w:marLeft w:val="0"/>
      <w:marRight w:val="0"/>
      <w:marTop w:val="0"/>
      <w:marBottom w:val="0"/>
      <w:divBdr>
        <w:top w:val="none" w:sz="0" w:space="0" w:color="auto"/>
        <w:left w:val="none" w:sz="0" w:space="0" w:color="auto"/>
        <w:bottom w:val="none" w:sz="0" w:space="0" w:color="auto"/>
        <w:right w:val="none" w:sz="0" w:space="0" w:color="auto"/>
      </w:divBdr>
    </w:div>
    <w:div w:id="832797189">
      <w:bodyDiv w:val="1"/>
      <w:marLeft w:val="0"/>
      <w:marRight w:val="0"/>
      <w:marTop w:val="0"/>
      <w:marBottom w:val="0"/>
      <w:divBdr>
        <w:top w:val="none" w:sz="0" w:space="0" w:color="auto"/>
        <w:left w:val="none" w:sz="0" w:space="0" w:color="auto"/>
        <w:bottom w:val="none" w:sz="0" w:space="0" w:color="auto"/>
        <w:right w:val="none" w:sz="0" w:space="0" w:color="auto"/>
      </w:divBdr>
    </w:div>
    <w:div w:id="836310056">
      <w:bodyDiv w:val="1"/>
      <w:marLeft w:val="0"/>
      <w:marRight w:val="0"/>
      <w:marTop w:val="0"/>
      <w:marBottom w:val="0"/>
      <w:divBdr>
        <w:top w:val="none" w:sz="0" w:space="0" w:color="auto"/>
        <w:left w:val="none" w:sz="0" w:space="0" w:color="auto"/>
        <w:bottom w:val="none" w:sz="0" w:space="0" w:color="auto"/>
        <w:right w:val="none" w:sz="0" w:space="0" w:color="auto"/>
      </w:divBdr>
      <w:divsChild>
        <w:div w:id="615059628">
          <w:marLeft w:val="0"/>
          <w:marRight w:val="0"/>
          <w:marTop w:val="0"/>
          <w:marBottom w:val="0"/>
          <w:divBdr>
            <w:top w:val="none" w:sz="0" w:space="0" w:color="auto"/>
            <w:left w:val="none" w:sz="0" w:space="0" w:color="auto"/>
            <w:bottom w:val="none" w:sz="0" w:space="0" w:color="auto"/>
            <w:right w:val="none" w:sz="0" w:space="0" w:color="auto"/>
          </w:divBdr>
        </w:div>
      </w:divsChild>
    </w:div>
    <w:div w:id="842010770">
      <w:bodyDiv w:val="1"/>
      <w:marLeft w:val="0"/>
      <w:marRight w:val="0"/>
      <w:marTop w:val="0"/>
      <w:marBottom w:val="0"/>
      <w:divBdr>
        <w:top w:val="none" w:sz="0" w:space="0" w:color="auto"/>
        <w:left w:val="none" w:sz="0" w:space="0" w:color="auto"/>
        <w:bottom w:val="none" w:sz="0" w:space="0" w:color="auto"/>
        <w:right w:val="none" w:sz="0" w:space="0" w:color="auto"/>
      </w:divBdr>
    </w:div>
    <w:div w:id="842746287">
      <w:bodyDiv w:val="1"/>
      <w:marLeft w:val="0"/>
      <w:marRight w:val="0"/>
      <w:marTop w:val="0"/>
      <w:marBottom w:val="0"/>
      <w:divBdr>
        <w:top w:val="none" w:sz="0" w:space="0" w:color="auto"/>
        <w:left w:val="none" w:sz="0" w:space="0" w:color="auto"/>
        <w:bottom w:val="none" w:sz="0" w:space="0" w:color="auto"/>
        <w:right w:val="none" w:sz="0" w:space="0" w:color="auto"/>
      </w:divBdr>
    </w:div>
    <w:div w:id="844856073">
      <w:bodyDiv w:val="1"/>
      <w:marLeft w:val="0"/>
      <w:marRight w:val="0"/>
      <w:marTop w:val="0"/>
      <w:marBottom w:val="0"/>
      <w:divBdr>
        <w:top w:val="none" w:sz="0" w:space="0" w:color="auto"/>
        <w:left w:val="none" w:sz="0" w:space="0" w:color="auto"/>
        <w:bottom w:val="none" w:sz="0" w:space="0" w:color="auto"/>
        <w:right w:val="none" w:sz="0" w:space="0" w:color="auto"/>
      </w:divBdr>
    </w:div>
    <w:div w:id="845091264">
      <w:bodyDiv w:val="1"/>
      <w:marLeft w:val="0"/>
      <w:marRight w:val="0"/>
      <w:marTop w:val="0"/>
      <w:marBottom w:val="0"/>
      <w:divBdr>
        <w:top w:val="none" w:sz="0" w:space="0" w:color="auto"/>
        <w:left w:val="none" w:sz="0" w:space="0" w:color="auto"/>
        <w:bottom w:val="none" w:sz="0" w:space="0" w:color="auto"/>
        <w:right w:val="none" w:sz="0" w:space="0" w:color="auto"/>
      </w:divBdr>
    </w:div>
    <w:div w:id="851408827">
      <w:bodyDiv w:val="1"/>
      <w:marLeft w:val="0"/>
      <w:marRight w:val="0"/>
      <w:marTop w:val="0"/>
      <w:marBottom w:val="0"/>
      <w:divBdr>
        <w:top w:val="none" w:sz="0" w:space="0" w:color="auto"/>
        <w:left w:val="none" w:sz="0" w:space="0" w:color="auto"/>
        <w:bottom w:val="none" w:sz="0" w:space="0" w:color="auto"/>
        <w:right w:val="none" w:sz="0" w:space="0" w:color="auto"/>
      </w:divBdr>
    </w:div>
    <w:div w:id="854417872">
      <w:bodyDiv w:val="1"/>
      <w:marLeft w:val="0"/>
      <w:marRight w:val="0"/>
      <w:marTop w:val="0"/>
      <w:marBottom w:val="0"/>
      <w:divBdr>
        <w:top w:val="none" w:sz="0" w:space="0" w:color="auto"/>
        <w:left w:val="none" w:sz="0" w:space="0" w:color="auto"/>
        <w:bottom w:val="none" w:sz="0" w:space="0" w:color="auto"/>
        <w:right w:val="none" w:sz="0" w:space="0" w:color="auto"/>
      </w:divBdr>
      <w:divsChild>
        <w:div w:id="1670475328">
          <w:marLeft w:val="0"/>
          <w:marRight w:val="0"/>
          <w:marTop w:val="0"/>
          <w:marBottom w:val="0"/>
          <w:divBdr>
            <w:top w:val="none" w:sz="0" w:space="0" w:color="auto"/>
            <w:left w:val="none" w:sz="0" w:space="0" w:color="auto"/>
            <w:bottom w:val="none" w:sz="0" w:space="0" w:color="auto"/>
            <w:right w:val="none" w:sz="0" w:space="0" w:color="auto"/>
          </w:divBdr>
        </w:div>
      </w:divsChild>
    </w:div>
    <w:div w:id="856892757">
      <w:bodyDiv w:val="1"/>
      <w:marLeft w:val="0"/>
      <w:marRight w:val="0"/>
      <w:marTop w:val="0"/>
      <w:marBottom w:val="0"/>
      <w:divBdr>
        <w:top w:val="none" w:sz="0" w:space="0" w:color="auto"/>
        <w:left w:val="none" w:sz="0" w:space="0" w:color="auto"/>
        <w:bottom w:val="none" w:sz="0" w:space="0" w:color="auto"/>
        <w:right w:val="none" w:sz="0" w:space="0" w:color="auto"/>
      </w:divBdr>
    </w:div>
    <w:div w:id="858736261">
      <w:bodyDiv w:val="1"/>
      <w:marLeft w:val="0"/>
      <w:marRight w:val="0"/>
      <w:marTop w:val="0"/>
      <w:marBottom w:val="0"/>
      <w:divBdr>
        <w:top w:val="none" w:sz="0" w:space="0" w:color="auto"/>
        <w:left w:val="none" w:sz="0" w:space="0" w:color="auto"/>
        <w:bottom w:val="none" w:sz="0" w:space="0" w:color="auto"/>
        <w:right w:val="none" w:sz="0" w:space="0" w:color="auto"/>
      </w:divBdr>
    </w:div>
    <w:div w:id="862668657">
      <w:bodyDiv w:val="1"/>
      <w:marLeft w:val="0"/>
      <w:marRight w:val="0"/>
      <w:marTop w:val="0"/>
      <w:marBottom w:val="0"/>
      <w:divBdr>
        <w:top w:val="none" w:sz="0" w:space="0" w:color="auto"/>
        <w:left w:val="none" w:sz="0" w:space="0" w:color="auto"/>
        <w:bottom w:val="none" w:sz="0" w:space="0" w:color="auto"/>
        <w:right w:val="none" w:sz="0" w:space="0" w:color="auto"/>
      </w:divBdr>
    </w:div>
    <w:div w:id="863204217">
      <w:bodyDiv w:val="1"/>
      <w:marLeft w:val="0"/>
      <w:marRight w:val="0"/>
      <w:marTop w:val="0"/>
      <w:marBottom w:val="0"/>
      <w:divBdr>
        <w:top w:val="none" w:sz="0" w:space="0" w:color="auto"/>
        <w:left w:val="none" w:sz="0" w:space="0" w:color="auto"/>
        <w:bottom w:val="none" w:sz="0" w:space="0" w:color="auto"/>
        <w:right w:val="none" w:sz="0" w:space="0" w:color="auto"/>
      </w:divBdr>
    </w:div>
    <w:div w:id="863633642">
      <w:bodyDiv w:val="1"/>
      <w:marLeft w:val="0"/>
      <w:marRight w:val="0"/>
      <w:marTop w:val="0"/>
      <w:marBottom w:val="0"/>
      <w:divBdr>
        <w:top w:val="none" w:sz="0" w:space="0" w:color="auto"/>
        <w:left w:val="none" w:sz="0" w:space="0" w:color="auto"/>
        <w:bottom w:val="none" w:sz="0" w:space="0" w:color="auto"/>
        <w:right w:val="none" w:sz="0" w:space="0" w:color="auto"/>
      </w:divBdr>
      <w:divsChild>
        <w:div w:id="183517073">
          <w:marLeft w:val="0"/>
          <w:marRight w:val="0"/>
          <w:marTop w:val="0"/>
          <w:marBottom w:val="0"/>
          <w:divBdr>
            <w:top w:val="none" w:sz="0" w:space="0" w:color="auto"/>
            <w:left w:val="none" w:sz="0" w:space="0" w:color="auto"/>
            <w:bottom w:val="none" w:sz="0" w:space="0" w:color="auto"/>
            <w:right w:val="none" w:sz="0" w:space="0" w:color="auto"/>
          </w:divBdr>
          <w:divsChild>
            <w:div w:id="1894929060">
              <w:marLeft w:val="0"/>
              <w:marRight w:val="0"/>
              <w:marTop w:val="0"/>
              <w:marBottom w:val="0"/>
              <w:divBdr>
                <w:top w:val="none" w:sz="0" w:space="0" w:color="auto"/>
                <w:left w:val="none" w:sz="0" w:space="0" w:color="auto"/>
                <w:bottom w:val="none" w:sz="0" w:space="0" w:color="auto"/>
                <w:right w:val="none" w:sz="0" w:space="0" w:color="auto"/>
              </w:divBdr>
              <w:divsChild>
                <w:div w:id="651640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448248">
          <w:marLeft w:val="0"/>
          <w:marRight w:val="0"/>
          <w:marTop w:val="0"/>
          <w:marBottom w:val="0"/>
          <w:divBdr>
            <w:top w:val="none" w:sz="0" w:space="0" w:color="auto"/>
            <w:left w:val="none" w:sz="0" w:space="0" w:color="auto"/>
            <w:bottom w:val="none" w:sz="0" w:space="0" w:color="auto"/>
            <w:right w:val="none" w:sz="0" w:space="0" w:color="auto"/>
          </w:divBdr>
          <w:divsChild>
            <w:div w:id="109781889">
              <w:marLeft w:val="0"/>
              <w:marRight w:val="0"/>
              <w:marTop w:val="0"/>
              <w:marBottom w:val="0"/>
              <w:divBdr>
                <w:top w:val="none" w:sz="0" w:space="0" w:color="auto"/>
                <w:left w:val="none" w:sz="0" w:space="0" w:color="auto"/>
                <w:bottom w:val="none" w:sz="0" w:space="0" w:color="auto"/>
                <w:right w:val="none" w:sz="0" w:space="0" w:color="auto"/>
              </w:divBdr>
              <w:divsChild>
                <w:div w:id="912201783">
                  <w:marLeft w:val="0"/>
                  <w:marRight w:val="0"/>
                  <w:marTop w:val="0"/>
                  <w:marBottom w:val="0"/>
                  <w:divBdr>
                    <w:top w:val="none" w:sz="0" w:space="0" w:color="auto"/>
                    <w:left w:val="none" w:sz="0" w:space="0" w:color="auto"/>
                    <w:bottom w:val="none" w:sz="0" w:space="0" w:color="auto"/>
                    <w:right w:val="none" w:sz="0" w:space="0" w:color="auto"/>
                  </w:divBdr>
                  <w:divsChild>
                    <w:div w:id="199472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562516">
      <w:bodyDiv w:val="1"/>
      <w:marLeft w:val="0"/>
      <w:marRight w:val="0"/>
      <w:marTop w:val="0"/>
      <w:marBottom w:val="0"/>
      <w:divBdr>
        <w:top w:val="none" w:sz="0" w:space="0" w:color="auto"/>
        <w:left w:val="none" w:sz="0" w:space="0" w:color="auto"/>
        <w:bottom w:val="none" w:sz="0" w:space="0" w:color="auto"/>
        <w:right w:val="none" w:sz="0" w:space="0" w:color="auto"/>
      </w:divBdr>
    </w:div>
    <w:div w:id="872156846">
      <w:bodyDiv w:val="1"/>
      <w:marLeft w:val="0"/>
      <w:marRight w:val="0"/>
      <w:marTop w:val="0"/>
      <w:marBottom w:val="0"/>
      <w:divBdr>
        <w:top w:val="none" w:sz="0" w:space="0" w:color="auto"/>
        <w:left w:val="none" w:sz="0" w:space="0" w:color="auto"/>
        <w:bottom w:val="none" w:sz="0" w:space="0" w:color="auto"/>
        <w:right w:val="none" w:sz="0" w:space="0" w:color="auto"/>
      </w:divBdr>
    </w:div>
    <w:div w:id="876308391">
      <w:bodyDiv w:val="1"/>
      <w:marLeft w:val="0"/>
      <w:marRight w:val="0"/>
      <w:marTop w:val="0"/>
      <w:marBottom w:val="0"/>
      <w:divBdr>
        <w:top w:val="none" w:sz="0" w:space="0" w:color="auto"/>
        <w:left w:val="none" w:sz="0" w:space="0" w:color="auto"/>
        <w:bottom w:val="none" w:sz="0" w:space="0" w:color="auto"/>
        <w:right w:val="none" w:sz="0" w:space="0" w:color="auto"/>
      </w:divBdr>
    </w:div>
    <w:div w:id="877281127">
      <w:bodyDiv w:val="1"/>
      <w:marLeft w:val="0"/>
      <w:marRight w:val="0"/>
      <w:marTop w:val="0"/>
      <w:marBottom w:val="0"/>
      <w:divBdr>
        <w:top w:val="none" w:sz="0" w:space="0" w:color="auto"/>
        <w:left w:val="none" w:sz="0" w:space="0" w:color="auto"/>
        <w:bottom w:val="none" w:sz="0" w:space="0" w:color="auto"/>
        <w:right w:val="none" w:sz="0" w:space="0" w:color="auto"/>
      </w:divBdr>
    </w:div>
    <w:div w:id="880092804">
      <w:bodyDiv w:val="1"/>
      <w:marLeft w:val="0"/>
      <w:marRight w:val="0"/>
      <w:marTop w:val="0"/>
      <w:marBottom w:val="0"/>
      <w:divBdr>
        <w:top w:val="none" w:sz="0" w:space="0" w:color="auto"/>
        <w:left w:val="none" w:sz="0" w:space="0" w:color="auto"/>
        <w:bottom w:val="none" w:sz="0" w:space="0" w:color="auto"/>
        <w:right w:val="none" w:sz="0" w:space="0" w:color="auto"/>
      </w:divBdr>
    </w:div>
    <w:div w:id="880901960">
      <w:bodyDiv w:val="1"/>
      <w:marLeft w:val="0"/>
      <w:marRight w:val="0"/>
      <w:marTop w:val="0"/>
      <w:marBottom w:val="0"/>
      <w:divBdr>
        <w:top w:val="none" w:sz="0" w:space="0" w:color="auto"/>
        <w:left w:val="none" w:sz="0" w:space="0" w:color="auto"/>
        <w:bottom w:val="none" w:sz="0" w:space="0" w:color="auto"/>
        <w:right w:val="none" w:sz="0" w:space="0" w:color="auto"/>
      </w:divBdr>
    </w:div>
    <w:div w:id="882711895">
      <w:bodyDiv w:val="1"/>
      <w:marLeft w:val="0"/>
      <w:marRight w:val="0"/>
      <w:marTop w:val="0"/>
      <w:marBottom w:val="0"/>
      <w:divBdr>
        <w:top w:val="none" w:sz="0" w:space="0" w:color="auto"/>
        <w:left w:val="none" w:sz="0" w:space="0" w:color="auto"/>
        <w:bottom w:val="none" w:sz="0" w:space="0" w:color="auto"/>
        <w:right w:val="none" w:sz="0" w:space="0" w:color="auto"/>
      </w:divBdr>
    </w:div>
    <w:div w:id="883370525">
      <w:bodyDiv w:val="1"/>
      <w:marLeft w:val="0"/>
      <w:marRight w:val="0"/>
      <w:marTop w:val="0"/>
      <w:marBottom w:val="0"/>
      <w:divBdr>
        <w:top w:val="none" w:sz="0" w:space="0" w:color="auto"/>
        <w:left w:val="none" w:sz="0" w:space="0" w:color="auto"/>
        <w:bottom w:val="none" w:sz="0" w:space="0" w:color="auto"/>
        <w:right w:val="none" w:sz="0" w:space="0" w:color="auto"/>
      </w:divBdr>
    </w:div>
    <w:div w:id="889347682">
      <w:bodyDiv w:val="1"/>
      <w:marLeft w:val="0"/>
      <w:marRight w:val="0"/>
      <w:marTop w:val="0"/>
      <w:marBottom w:val="0"/>
      <w:divBdr>
        <w:top w:val="none" w:sz="0" w:space="0" w:color="auto"/>
        <w:left w:val="none" w:sz="0" w:space="0" w:color="auto"/>
        <w:bottom w:val="none" w:sz="0" w:space="0" w:color="auto"/>
        <w:right w:val="none" w:sz="0" w:space="0" w:color="auto"/>
      </w:divBdr>
    </w:div>
    <w:div w:id="892083872">
      <w:bodyDiv w:val="1"/>
      <w:marLeft w:val="0"/>
      <w:marRight w:val="0"/>
      <w:marTop w:val="0"/>
      <w:marBottom w:val="0"/>
      <w:divBdr>
        <w:top w:val="none" w:sz="0" w:space="0" w:color="auto"/>
        <w:left w:val="none" w:sz="0" w:space="0" w:color="auto"/>
        <w:bottom w:val="none" w:sz="0" w:space="0" w:color="auto"/>
        <w:right w:val="none" w:sz="0" w:space="0" w:color="auto"/>
      </w:divBdr>
    </w:div>
    <w:div w:id="893931412">
      <w:bodyDiv w:val="1"/>
      <w:marLeft w:val="0"/>
      <w:marRight w:val="0"/>
      <w:marTop w:val="0"/>
      <w:marBottom w:val="0"/>
      <w:divBdr>
        <w:top w:val="none" w:sz="0" w:space="0" w:color="auto"/>
        <w:left w:val="none" w:sz="0" w:space="0" w:color="auto"/>
        <w:bottom w:val="none" w:sz="0" w:space="0" w:color="auto"/>
        <w:right w:val="none" w:sz="0" w:space="0" w:color="auto"/>
      </w:divBdr>
    </w:div>
    <w:div w:id="896892533">
      <w:bodyDiv w:val="1"/>
      <w:marLeft w:val="0"/>
      <w:marRight w:val="0"/>
      <w:marTop w:val="0"/>
      <w:marBottom w:val="0"/>
      <w:divBdr>
        <w:top w:val="none" w:sz="0" w:space="0" w:color="auto"/>
        <w:left w:val="none" w:sz="0" w:space="0" w:color="auto"/>
        <w:bottom w:val="none" w:sz="0" w:space="0" w:color="auto"/>
        <w:right w:val="none" w:sz="0" w:space="0" w:color="auto"/>
      </w:divBdr>
    </w:div>
    <w:div w:id="896936622">
      <w:bodyDiv w:val="1"/>
      <w:marLeft w:val="0"/>
      <w:marRight w:val="0"/>
      <w:marTop w:val="0"/>
      <w:marBottom w:val="0"/>
      <w:divBdr>
        <w:top w:val="none" w:sz="0" w:space="0" w:color="auto"/>
        <w:left w:val="none" w:sz="0" w:space="0" w:color="auto"/>
        <w:bottom w:val="none" w:sz="0" w:space="0" w:color="auto"/>
        <w:right w:val="none" w:sz="0" w:space="0" w:color="auto"/>
      </w:divBdr>
    </w:div>
    <w:div w:id="900097034">
      <w:bodyDiv w:val="1"/>
      <w:marLeft w:val="0"/>
      <w:marRight w:val="0"/>
      <w:marTop w:val="0"/>
      <w:marBottom w:val="0"/>
      <w:divBdr>
        <w:top w:val="none" w:sz="0" w:space="0" w:color="auto"/>
        <w:left w:val="none" w:sz="0" w:space="0" w:color="auto"/>
        <w:bottom w:val="none" w:sz="0" w:space="0" w:color="auto"/>
        <w:right w:val="none" w:sz="0" w:space="0" w:color="auto"/>
      </w:divBdr>
    </w:div>
    <w:div w:id="900941807">
      <w:bodyDiv w:val="1"/>
      <w:marLeft w:val="0"/>
      <w:marRight w:val="0"/>
      <w:marTop w:val="0"/>
      <w:marBottom w:val="0"/>
      <w:divBdr>
        <w:top w:val="none" w:sz="0" w:space="0" w:color="auto"/>
        <w:left w:val="none" w:sz="0" w:space="0" w:color="auto"/>
        <w:bottom w:val="none" w:sz="0" w:space="0" w:color="auto"/>
        <w:right w:val="none" w:sz="0" w:space="0" w:color="auto"/>
      </w:divBdr>
    </w:div>
    <w:div w:id="902253588">
      <w:bodyDiv w:val="1"/>
      <w:marLeft w:val="0"/>
      <w:marRight w:val="0"/>
      <w:marTop w:val="0"/>
      <w:marBottom w:val="0"/>
      <w:divBdr>
        <w:top w:val="none" w:sz="0" w:space="0" w:color="auto"/>
        <w:left w:val="none" w:sz="0" w:space="0" w:color="auto"/>
        <w:bottom w:val="none" w:sz="0" w:space="0" w:color="auto"/>
        <w:right w:val="none" w:sz="0" w:space="0" w:color="auto"/>
      </w:divBdr>
    </w:div>
    <w:div w:id="905145671">
      <w:bodyDiv w:val="1"/>
      <w:marLeft w:val="0"/>
      <w:marRight w:val="0"/>
      <w:marTop w:val="0"/>
      <w:marBottom w:val="0"/>
      <w:divBdr>
        <w:top w:val="none" w:sz="0" w:space="0" w:color="auto"/>
        <w:left w:val="none" w:sz="0" w:space="0" w:color="auto"/>
        <w:bottom w:val="none" w:sz="0" w:space="0" w:color="auto"/>
        <w:right w:val="none" w:sz="0" w:space="0" w:color="auto"/>
      </w:divBdr>
    </w:div>
    <w:div w:id="906378929">
      <w:bodyDiv w:val="1"/>
      <w:marLeft w:val="0"/>
      <w:marRight w:val="0"/>
      <w:marTop w:val="0"/>
      <w:marBottom w:val="0"/>
      <w:divBdr>
        <w:top w:val="none" w:sz="0" w:space="0" w:color="auto"/>
        <w:left w:val="none" w:sz="0" w:space="0" w:color="auto"/>
        <w:bottom w:val="none" w:sz="0" w:space="0" w:color="auto"/>
        <w:right w:val="none" w:sz="0" w:space="0" w:color="auto"/>
      </w:divBdr>
    </w:div>
    <w:div w:id="907106635">
      <w:bodyDiv w:val="1"/>
      <w:marLeft w:val="0"/>
      <w:marRight w:val="0"/>
      <w:marTop w:val="0"/>
      <w:marBottom w:val="0"/>
      <w:divBdr>
        <w:top w:val="none" w:sz="0" w:space="0" w:color="auto"/>
        <w:left w:val="none" w:sz="0" w:space="0" w:color="auto"/>
        <w:bottom w:val="none" w:sz="0" w:space="0" w:color="auto"/>
        <w:right w:val="none" w:sz="0" w:space="0" w:color="auto"/>
      </w:divBdr>
    </w:div>
    <w:div w:id="908346388">
      <w:bodyDiv w:val="1"/>
      <w:marLeft w:val="0"/>
      <w:marRight w:val="0"/>
      <w:marTop w:val="0"/>
      <w:marBottom w:val="0"/>
      <w:divBdr>
        <w:top w:val="none" w:sz="0" w:space="0" w:color="auto"/>
        <w:left w:val="none" w:sz="0" w:space="0" w:color="auto"/>
        <w:bottom w:val="none" w:sz="0" w:space="0" w:color="auto"/>
        <w:right w:val="none" w:sz="0" w:space="0" w:color="auto"/>
      </w:divBdr>
      <w:divsChild>
        <w:div w:id="1577936691">
          <w:marLeft w:val="0"/>
          <w:marRight w:val="0"/>
          <w:marTop w:val="0"/>
          <w:marBottom w:val="0"/>
          <w:divBdr>
            <w:top w:val="none" w:sz="0" w:space="0" w:color="auto"/>
            <w:left w:val="none" w:sz="0" w:space="0" w:color="auto"/>
            <w:bottom w:val="none" w:sz="0" w:space="0" w:color="auto"/>
            <w:right w:val="none" w:sz="0" w:space="0" w:color="auto"/>
          </w:divBdr>
        </w:div>
      </w:divsChild>
    </w:div>
    <w:div w:id="910191079">
      <w:bodyDiv w:val="1"/>
      <w:marLeft w:val="0"/>
      <w:marRight w:val="0"/>
      <w:marTop w:val="0"/>
      <w:marBottom w:val="0"/>
      <w:divBdr>
        <w:top w:val="none" w:sz="0" w:space="0" w:color="auto"/>
        <w:left w:val="none" w:sz="0" w:space="0" w:color="auto"/>
        <w:bottom w:val="none" w:sz="0" w:space="0" w:color="auto"/>
        <w:right w:val="none" w:sz="0" w:space="0" w:color="auto"/>
      </w:divBdr>
    </w:div>
    <w:div w:id="920213278">
      <w:bodyDiv w:val="1"/>
      <w:marLeft w:val="0"/>
      <w:marRight w:val="0"/>
      <w:marTop w:val="0"/>
      <w:marBottom w:val="0"/>
      <w:divBdr>
        <w:top w:val="none" w:sz="0" w:space="0" w:color="auto"/>
        <w:left w:val="none" w:sz="0" w:space="0" w:color="auto"/>
        <w:bottom w:val="none" w:sz="0" w:space="0" w:color="auto"/>
        <w:right w:val="none" w:sz="0" w:space="0" w:color="auto"/>
      </w:divBdr>
    </w:div>
    <w:div w:id="926767428">
      <w:bodyDiv w:val="1"/>
      <w:marLeft w:val="0"/>
      <w:marRight w:val="0"/>
      <w:marTop w:val="0"/>
      <w:marBottom w:val="0"/>
      <w:divBdr>
        <w:top w:val="none" w:sz="0" w:space="0" w:color="auto"/>
        <w:left w:val="none" w:sz="0" w:space="0" w:color="auto"/>
        <w:bottom w:val="none" w:sz="0" w:space="0" w:color="auto"/>
        <w:right w:val="none" w:sz="0" w:space="0" w:color="auto"/>
      </w:divBdr>
    </w:div>
    <w:div w:id="927225767">
      <w:bodyDiv w:val="1"/>
      <w:marLeft w:val="0"/>
      <w:marRight w:val="0"/>
      <w:marTop w:val="0"/>
      <w:marBottom w:val="0"/>
      <w:divBdr>
        <w:top w:val="none" w:sz="0" w:space="0" w:color="auto"/>
        <w:left w:val="none" w:sz="0" w:space="0" w:color="auto"/>
        <w:bottom w:val="none" w:sz="0" w:space="0" w:color="auto"/>
        <w:right w:val="none" w:sz="0" w:space="0" w:color="auto"/>
      </w:divBdr>
    </w:div>
    <w:div w:id="927537749">
      <w:bodyDiv w:val="1"/>
      <w:marLeft w:val="0"/>
      <w:marRight w:val="0"/>
      <w:marTop w:val="0"/>
      <w:marBottom w:val="0"/>
      <w:divBdr>
        <w:top w:val="none" w:sz="0" w:space="0" w:color="auto"/>
        <w:left w:val="none" w:sz="0" w:space="0" w:color="auto"/>
        <w:bottom w:val="none" w:sz="0" w:space="0" w:color="auto"/>
        <w:right w:val="none" w:sz="0" w:space="0" w:color="auto"/>
      </w:divBdr>
    </w:div>
    <w:div w:id="929200325">
      <w:bodyDiv w:val="1"/>
      <w:marLeft w:val="0"/>
      <w:marRight w:val="0"/>
      <w:marTop w:val="0"/>
      <w:marBottom w:val="0"/>
      <w:divBdr>
        <w:top w:val="none" w:sz="0" w:space="0" w:color="auto"/>
        <w:left w:val="none" w:sz="0" w:space="0" w:color="auto"/>
        <w:bottom w:val="none" w:sz="0" w:space="0" w:color="auto"/>
        <w:right w:val="none" w:sz="0" w:space="0" w:color="auto"/>
      </w:divBdr>
    </w:div>
    <w:div w:id="934751945">
      <w:bodyDiv w:val="1"/>
      <w:marLeft w:val="0"/>
      <w:marRight w:val="0"/>
      <w:marTop w:val="0"/>
      <w:marBottom w:val="0"/>
      <w:divBdr>
        <w:top w:val="none" w:sz="0" w:space="0" w:color="auto"/>
        <w:left w:val="none" w:sz="0" w:space="0" w:color="auto"/>
        <w:bottom w:val="none" w:sz="0" w:space="0" w:color="auto"/>
        <w:right w:val="none" w:sz="0" w:space="0" w:color="auto"/>
      </w:divBdr>
    </w:div>
    <w:div w:id="945236420">
      <w:bodyDiv w:val="1"/>
      <w:marLeft w:val="0"/>
      <w:marRight w:val="0"/>
      <w:marTop w:val="0"/>
      <w:marBottom w:val="0"/>
      <w:divBdr>
        <w:top w:val="none" w:sz="0" w:space="0" w:color="auto"/>
        <w:left w:val="none" w:sz="0" w:space="0" w:color="auto"/>
        <w:bottom w:val="none" w:sz="0" w:space="0" w:color="auto"/>
        <w:right w:val="none" w:sz="0" w:space="0" w:color="auto"/>
      </w:divBdr>
      <w:divsChild>
        <w:div w:id="1621720461">
          <w:marLeft w:val="0"/>
          <w:marRight w:val="0"/>
          <w:marTop w:val="0"/>
          <w:marBottom w:val="0"/>
          <w:divBdr>
            <w:top w:val="none" w:sz="0" w:space="0" w:color="auto"/>
            <w:left w:val="none" w:sz="0" w:space="0" w:color="auto"/>
            <w:bottom w:val="none" w:sz="0" w:space="0" w:color="auto"/>
            <w:right w:val="none" w:sz="0" w:space="0" w:color="auto"/>
          </w:divBdr>
          <w:divsChild>
            <w:div w:id="2109765486">
              <w:marLeft w:val="0"/>
              <w:marRight w:val="0"/>
              <w:marTop w:val="0"/>
              <w:marBottom w:val="0"/>
              <w:divBdr>
                <w:top w:val="none" w:sz="0" w:space="0" w:color="auto"/>
                <w:left w:val="none" w:sz="0" w:space="0" w:color="auto"/>
                <w:bottom w:val="none" w:sz="0" w:space="0" w:color="auto"/>
                <w:right w:val="none" w:sz="0" w:space="0" w:color="auto"/>
              </w:divBdr>
              <w:divsChild>
                <w:div w:id="455687035">
                  <w:marLeft w:val="0"/>
                  <w:marRight w:val="0"/>
                  <w:marTop w:val="0"/>
                  <w:marBottom w:val="0"/>
                  <w:divBdr>
                    <w:top w:val="none" w:sz="0" w:space="0" w:color="auto"/>
                    <w:left w:val="none" w:sz="0" w:space="0" w:color="auto"/>
                    <w:bottom w:val="none" w:sz="0" w:space="0" w:color="auto"/>
                    <w:right w:val="none" w:sz="0" w:space="0" w:color="auto"/>
                  </w:divBdr>
                  <w:divsChild>
                    <w:div w:id="49422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8700527">
      <w:bodyDiv w:val="1"/>
      <w:marLeft w:val="0"/>
      <w:marRight w:val="0"/>
      <w:marTop w:val="0"/>
      <w:marBottom w:val="0"/>
      <w:divBdr>
        <w:top w:val="none" w:sz="0" w:space="0" w:color="auto"/>
        <w:left w:val="none" w:sz="0" w:space="0" w:color="auto"/>
        <w:bottom w:val="none" w:sz="0" w:space="0" w:color="auto"/>
        <w:right w:val="none" w:sz="0" w:space="0" w:color="auto"/>
      </w:divBdr>
    </w:div>
    <w:div w:id="953708690">
      <w:bodyDiv w:val="1"/>
      <w:marLeft w:val="0"/>
      <w:marRight w:val="0"/>
      <w:marTop w:val="0"/>
      <w:marBottom w:val="0"/>
      <w:divBdr>
        <w:top w:val="none" w:sz="0" w:space="0" w:color="auto"/>
        <w:left w:val="none" w:sz="0" w:space="0" w:color="auto"/>
        <w:bottom w:val="none" w:sz="0" w:space="0" w:color="auto"/>
        <w:right w:val="none" w:sz="0" w:space="0" w:color="auto"/>
      </w:divBdr>
    </w:div>
    <w:div w:id="957179262">
      <w:bodyDiv w:val="1"/>
      <w:marLeft w:val="0"/>
      <w:marRight w:val="0"/>
      <w:marTop w:val="0"/>
      <w:marBottom w:val="0"/>
      <w:divBdr>
        <w:top w:val="none" w:sz="0" w:space="0" w:color="auto"/>
        <w:left w:val="none" w:sz="0" w:space="0" w:color="auto"/>
        <w:bottom w:val="none" w:sz="0" w:space="0" w:color="auto"/>
        <w:right w:val="none" w:sz="0" w:space="0" w:color="auto"/>
      </w:divBdr>
    </w:div>
    <w:div w:id="958872710">
      <w:bodyDiv w:val="1"/>
      <w:marLeft w:val="0"/>
      <w:marRight w:val="0"/>
      <w:marTop w:val="0"/>
      <w:marBottom w:val="0"/>
      <w:divBdr>
        <w:top w:val="none" w:sz="0" w:space="0" w:color="auto"/>
        <w:left w:val="none" w:sz="0" w:space="0" w:color="auto"/>
        <w:bottom w:val="none" w:sz="0" w:space="0" w:color="auto"/>
        <w:right w:val="none" w:sz="0" w:space="0" w:color="auto"/>
      </w:divBdr>
    </w:div>
    <w:div w:id="964459219">
      <w:bodyDiv w:val="1"/>
      <w:marLeft w:val="0"/>
      <w:marRight w:val="0"/>
      <w:marTop w:val="0"/>
      <w:marBottom w:val="0"/>
      <w:divBdr>
        <w:top w:val="none" w:sz="0" w:space="0" w:color="auto"/>
        <w:left w:val="none" w:sz="0" w:space="0" w:color="auto"/>
        <w:bottom w:val="none" w:sz="0" w:space="0" w:color="auto"/>
        <w:right w:val="none" w:sz="0" w:space="0" w:color="auto"/>
      </w:divBdr>
    </w:div>
    <w:div w:id="965546986">
      <w:bodyDiv w:val="1"/>
      <w:marLeft w:val="0"/>
      <w:marRight w:val="0"/>
      <w:marTop w:val="0"/>
      <w:marBottom w:val="0"/>
      <w:divBdr>
        <w:top w:val="none" w:sz="0" w:space="0" w:color="auto"/>
        <w:left w:val="none" w:sz="0" w:space="0" w:color="auto"/>
        <w:bottom w:val="none" w:sz="0" w:space="0" w:color="auto"/>
        <w:right w:val="none" w:sz="0" w:space="0" w:color="auto"/>
      </w:divBdr>
    </w:div>
    <w:div w:id="966353127">
      <w:bodyDiv w:val="1"/>
      <w:marLeft w:val="0"/>
      <w:marRight w:val="0"/>
      <w:marTop w:val="0"/>
      <w:marBottom w:val="0"/>
      <w:divBdr>
        <w:top w:val="none" w:sz="0" w:space="0" w:color="auto"/>
        <w:left w:val="none" w:sz="0" w:space="0" w:color="auto"/>
        <w:bottom w:val="none" w:sz="0" w:space="0" w:color="auto"/>
        <w:right w:val="none" w:sz="0" w:space="0" w:color="auto"/>
      </w:divBdr>
    </w:div>
    <w:div w:id="972642334">
      <w:bodyDiv w:val="1"/>
      <w:marLeft w:val="0"/>
      <w:marRight w:val="0"/>
      <w:marTop w:val="0"/>
      <w:marBottom w:val="0"/>
      <w:divBdr>
        <w:top w:val="none" w:sz="0" w:space="0" w:color="auto"/>
        <w:left w:val="none" w:sz="0" w:space="0" w:color="auto"/>
        <w:bottom w:val="none" w:sz="0" w:space="0" w:color="auto"/>
        <w:right w:val="none" w:sz="0" w:space="0" w:color="auto"/>
      </w:divBdr>
    </w:div>
    <w:div w:id="974332076">
      <w:bodyDiv w:val="1"/>
      <w:marLeft w:val="0"/>
      <w:marRight w:val="0"/>
      <w:marTop w:val="0"/>
      <w:marBottom w:val="0"/>
      <w:divBdr>
        <w:top w:val="none" w:sz="0" w:space="0" w:color="auto"/>
        <w:left w:val="none" w:sz="0" w:space="0" w:color="auto"/>
        <w:bottom w:val="none" w:sz="0" w:space="0" w:color="auto"/>
        <w:right w:val="none" w:sz="0" w:space="0" w:color="auto"/>
      </w:divBdr>
    </w:div>
    <w:div w:id="975642807">
      <w:bodyDiv w:val="1"/>
      <w:marLeft w:val="0"/>
      <w:marRight w:val="0"/>
      <w:marTop w:val="0"/>
      <w:marBottom w:val="0"/>
      <w:divBdr>
        <w:top w:val="none" w:sz="0" w:space="0" w:color="auto"/>
        <w:left w:val="none" w:sz="0" w:space="0" w:color="auto"/>
        <w:bottom w:val="none" w:sz="0" w:space="0" w:color="auto"/>
        <w:right w:val="none" w:sz="0" w:space="0" w:color="auto"/>
      </w:divBdr>
    </w:div>
    <w:div w:id="982974496">
      <w:bodyDiv w:val="1"/>
      <w:marLeft w:val="0"/>
      <w:marRight w:val="0"/>
      <w:marTop w:val="0"/>
      <w:marBottom w:val="0"/>
      <w:divBdr>
        <w:top w:val="none" w:sz="0" w:space="0" w:color="auto"/>
        <w:left w:val="none" w:sz="0" w:space="0" w:color="auto"/>
        <w:bottom w:val="none" w:sz="0" w:space="0" w:color="auto"/>
        <w:right w:val="none" w:sz="0" w:space="0" w:color="auto"/>
      </w:divBdr>
    </w:div>
    <w:div w:id="991904061">
      <w:bodyDiv w:val="1"/>
      <w:marLeft w:val="0"/>
      <w:marRight w:val="0"/>
      <w:marTop w:val="0"/>
      <w:marBottom w:val="0"/>
      <w:divBdr>
        <w:top w:val="none" w:sz="0" w:space="0" w:color="auto"/>
        <w:left w:val="none" w:sz="0" w:space="0" w:color="auto"/>
        <w:bottom w:val="none" w:sz="0" w:space="0" w:color="auto"/>
        <w:right w:val="none" w:sz="0" w:space="0" w:color="auto"/>
      </w:divBdr>
    </w:div>
    <w:div w:id="992179840">
      <w:bodyDiv w:val="1"/>
      <w:marLeft w:val="0"/>
      <w:marRight w:val="0"/>
      <w:marTop w:val="0"/>
      <w:marBottom w:val="0"/>
      <w:divBdr>
        <w:top w:val="none" w:sz="0" w:space="0" w:color="auto"/>
        <w:left w:val="none" w:sz="0" w:space="0" w:color="auto"/>
        <w:bottom w:val="none" w:sz="0" w:space="0" w:color="auto"/>
        <w:right w:val="none" w:sz="0" w:space="0" w:color="auto"/>
      </w:divBdr>
      <w:divsChild>
        <w:div w:id="636378283">
          <w:marLeft w:val="0"/>
          <w:marRight w:val="0"/>
          <w:marTop w:val="0"/>
          <w:marBottom w:val="0"/>
          <w:divBdr>
            <w:top w:val="none" w:sz="0" w:space="0" w:color="auto"/>
            <w:left w:val="none" w:sz="0" w:space="0" w:color="auto"/>
            <w:bottom w:val="none" w:sz="0" w:space="0" w:color="auto"/>
            <w:right w:val="none" w:sz="0" w:space="0" w:color="auto"/>
          </w:divBdr>
        </w:div>
      </w:divsChild>
    </w:div>
    <w:div w:id="992756983">
      <w:bodyDiv w:val="1"/>
      <w:marLeft w:val="0"/>
      <w:marRight w:val="0"/>
      <w:marTop w:val="0"/>
      <w:marBottom w:val="0"/>
      <w:divBdr>
        <w:top w:val="none" w:sz="0" w:space="0" w:color="auto"/>
        <w:left w:val="none" w:sz="0" w:space="0" w:color="auto"/>
        <w:bottom w:val="none" w:sz="0" w:space="0" w:color="auto"/>
        <w:right w:val="none" w:sz="0" w:space="0" w:color="auto"/>
      </w:divBdr>
    </w:div>
    <w:div w:id="993223475">
      <w:bodyDiv w:val="1"/>
      <w:marLeft w:val="0"/>
      <w:marRight w:val="0"/>
      <w:marTop w:val="0"/>
      <w:marBottom w:val="0"/>
      <w:divBdr>
        <w:top w:val="none" w:sz="0" w:space="0" w:color="auto"/>
        <w:left w:val="none" w:sz="0" w:space="0" w:color="auto"/>
        <w:bottom w:val="none" w:sz="0" w:space="0" w:color="auto"/>
        <w:right w:val="none" w:sz="0" w:space="0" w:color="auto"/>
      </w:divBdr>
    </w:div>
    <w:div w:id="997656468">
      <w:bodyDiv w:val="1"/>
      <w:marLeft w:val="0"/>
      <w:marRight w:val="0"/>
      <w:marTop w:val="0"/>
      <w:marBottom w:val="0"/>
      <w:divBdr>
        <w:top w:val="none" w:sz="0" w:space="0" w:color="auto"/>
        <w:left w:val="none" w:sz="0" w:space="0" w:color="auto"/>
        <w:bottom w:val="none" w:sz="0" w:space="0" w:color="auto"/>
        <w:right w:val="none" w:sz="0" w:space="0" w:color="auto"/>
      </w:divBdr>
    </w:div>
    <w:div w:id="999116905">
      <w:bodyDiv w:val="1"/>
      <w:marLeft w:val="0"/>
      <w:marRight w:val="0"/>
      <w:marTop w:val="0"/>
      <w:marBottom w:val="0"/>
      <w:divBdr>
        <w:top w:val="none" w:sz="0" w:space="0" w:color="auto"/>
        <w:left w:val="none" w:sz="0" w:space="0" w:color="auto"/>
        <w:bottom w:val="none" w:sz="0" w:space="0" w:color="auto"/>
        <w:right w:val="none" w:sz="0" w:space="0" w:color="auto"/>
      </w:divBdr>
    </w:div>
    <w:div w:id="1002395694">
      <w:bodyDiv w:val="1"/>
      <w:marLeft w:val="0"/>
      <w:marRight w:val="0"/>
      <w:marTop w:val="0"/>
      <w:marBottom w:val="0"/>
      <w:divBdr>
        <w:top w:val="none" w:sz="0" w:space="0" w:color="auto"/>
        <w:left w:val="none" w:sz="0" w:space="0" w:color="auto"/>
        <w:bottom w:val="none" w:sz="0" w:space="0" w:color="auto"/>
        <w:right w:val="none" w:sz="0" w:space="0" w:color="auto"/>
      </w:divBdr>
    </w:div>
    <w:div w:id="1006783755">
      <w:bodyDiv w:val="1"/>
      <w:marLeft w:val="0"/>
      <w:marRight w:val="0"/>
      <w:marTop w:val="0"/>
      <w:marBottom w:val="0"/>
      <w:divBdr>
        <w:top w:val="none" w:sz="0" w:space="0" w:color="auto"/>
        <w:left w:val="none" w:sz="0" w:space="0" w:color="auto"/>
        <w:bottom w:val="none" w:sz="0" w:space="0" w:color="auto"/>
        <w:right w:val="none" w:sz="0" w:space="0" w:color="auto"/>
      </w:divBdr>
    </w:div>
    <w:div w:id="1007754947">
      <w:bodyDiv w:val="1"/>
      <w:marLeft w:val="0"/>
      <w:marRight w:val="0"/>
      <w:marTop w:val="0"/>
      <w:marBottom w:val="0"/>
      <w:divBdr>
        <w:top w:val="none" w:sz="0" w:space="0" w:color="auto"/>
        <w:left w:val="none" w:sz="0" w:space="0" w:color="auto"/>
        <w:bottom w:val="none" w:sz="0" w:space="0" w:color="auto"/>
        <w:right w:val="none" w:sz="0" w:space="0" w:color="auto"/>
      </w:divBdr>
      <w:divsChild>
        <w:div w:id="736634402">
          <w:marLeft w:val="0"/>
          <w:marRight w:val="0"/>
          <w:marTop w:val="0"/>
          <w:marBottom w:val="0"/>
          <w:divBdr>
            <w:top w:val="none" w:sz="0" w:space="0" w:color="auto"/>
            <w:left w:val="none" w:sz="0" w:space="0" w:color="auto"/>
            <w:bottom w:val="none" w:sz="0" w:space="0" w:color="auto"/>
            <w:right w:val="none" w:sz="0" w:space="0" w:color="auto"/>
          </w:divBdr>
          <w:divsChild>
            <w:div w:id="1756169341">
              <w:marLeft w:val="0"/>
              <w:marRight w:val="0"/>
              <w:marTop w:val="0"/>
              <w:marBottom w:val="0"/>
              <w:divBdr>
                <w:top w:val="none" w:sz="0" w:space="0" w:color="auto"/>
                <w:left w:val="none" w:sz="0" w:space="0" w:color="auto"/>
                <w:bottom w:val="none" w:sz="0" w:space="0" w:color="auto"/>
                <w:right w:val="none" w:sz="0" w:space="0" w:color="auto"/>
              </w:divBdr>
              <w:divsChild>
                <w:div w:id="1963459887">
                  <w:marLeft w:val="0"/>
                  <w:marRight w:val="0"/>
                  <w:marTop w:val="0"/>
                  <w:marBottom w:val="0"/>
                  <w:divBdr>
                    <w:top w:val="none" w:sz="0" w:space="0" w:color="auto"/>
                    <w:left w:val="none" w:sz="0" w:space="0" w:color="auto"/>
                    <w:bottom w:val="none" w:sz="0" w:space="0" w:color="auto"/>
                    <w:right w:val="none" w:sz="0" w:space="0" w:color="auto"/>
                  </w:divBdr>
                  <w:divsChild>
                    <w:div w:id="872612560">
                      <w:marLeft w:val="0"/>
                      <w:marRight w:val="0"/>
                      <w:marTop w:val="0"/>
                      <w:marBottom w:val="0"/>
                      <w:divBdr>
                        <w:top w:val="none" w:sz="0" w:space="0" w:color="auto"/>
                        <w:left w:val="none" w:sz="0" w:space="0" w:color="auto"/>
                        <w:bottom w:val="none" w:sz="0" w:space="0" w:color="auto"/>
                        <w:right w:val="none" w:sz="0" w:space="0" w:color="auto"/>
                      </w:divBdr>
                    </w:div>
                    <w:div w:id="122991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371402">
          <w:marLeft w:val="0"/>
          <w:marRight w:val="0"/>
          <w:marTop w:val="0"/>
          <w:marBottom w:val="0"/>
          <w:divBdr>
            <w:top w:val="none" w:sz="0" w:space="0" w:color="auto"/>
            <w:left w:val="none" w:sz="0" w:space="0" w:color="auto"/>
            <w:bottom w:val="none" w:sz="0" w:space="0" w:color="auto"/>
            <w:right w:val="none" w:sz="0" w:space="0" w:color="auto"/>
          </w:divBdr>
          <w:divsChild>
            <w:div w:id="836580030">
              <w:marLeft w:val="0"/>
              <w:marRight w:val="0"/>
              <w:marTop w:val="0"/>
              <w:marBottom w:val="0"/>
              <w:divBdr>
                <w:top w:val="none" w:sz="0" w:space="0" w:color="auto"/>
                <w:left w:val="none" w:sz="0" w:space="0" w:color="auto"/>
                <w:bottom w:val="none" w:sz="0" w:space="0" w:color="auto"/>
                <w:right w:val="none" w:sz="0" w:space="0" w:color="auto"/>
              </w:divBdr>
              <w:divsChild>
                <w:div w:id="795567422">
                  <w:marLeft w:val="0"/>
                  <w:marRight w:val="0"/>
                  <w:marTop w:val="0"/>
                  <w:marBottom w:val="0"/>
                  <w:divBdr>
                    <w:top w:val="none" w:sz="0" w:space="0" w:color="auto"/>
                    <w:left w:val="none" w:sz="0" w:space="0" w:color="auto"/>
                    <w:bottom w:val="none" w:sz="0" w:space="0" w:color="auto"/>
                    <w:right w:val="none" w:sz="0" w:space="0" w:color="auto"/>
                  </w:divBdr>
                  <w:divsChild>
                    <w:div w:id="133772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677998">
      <w:bodyDiv w:val="1"/>
      <w:marLeft w:val="0"/>
      <w:marRight w:val="0"/>
      <w:marTop w:val="0"/>
      <w:marBottom w:val="0"/>
      <w:divBdr>
        <w:top w:val="none" w:sz="0" w:space="0" w:color="auto"/>
        <w:left w:val="none" w:sz="0" w:space="0" w:color="auto"/>
        <w:bottom w:val="none" w:sz="0" w:space="0" w:color="auto"/>
        <w:right w:val="none" w:sz="0" w:space="0" w:color="auto"/>
      </w:divBdr>
    </w:div>
    <w:div w:id="1014385311">
      <w:bodyDiv w:val="1"/>
      <w:marLeft w:val="0"/>
      <w:marRight w:val="0"/>
      <w:marTop w:val="0"/>
      <w:marBottom w:val="0"/>
      <w:divBdr>
        <w:top w:val="none" w:sz="0" w:space="0" w:color="auto"/>
        <w:left w:val="none" w:sz="0" w:space="0" w:color="auto"/>
        <w:bottom w:val="none" w:sz="0" w:space="0" w:color="auto"/>
        <w:right w:val="none" w:sz="0" w:space="0" w:color="auto"/>
      </w:divBdr>
      <w:divsChild>
        <w:div w:id="443966761">
          <w:marLeft w:val="0"/>
          <w:marRight w:val="0"/>
          <w:marTop w:val="0"/>
          <w:marBottom w:val="0"/>
          <w:divBdr>
            <w:top w:val="none" w:sz="0" w:space="0" w:color="auto"/>
            <w:left w:val="none" w:sz="0" w:space="0" w:color="auto"/>
            <w:bottom w:val="none" w:sz="0" w:space="0" w:color="auto"/>
            <w:right w:val="none" w:sz="0" w:space="0" w:color="auto"/>
          </w:divBdr>
        </w:div>
        <w:div w:id="1203444606">
          <w:marLeft w:val="0"/>
          <w:marRight w:val="0"/>
          <w:marTop w:val="0"/>
          <w:marBottom w:val="0"/>
          <w:divBdr>
            <w:top w:val="none" w:sz="0" w:space="0" w:color="auto"/>
            <w:left w:val="none" w:sz="0" w:space="0" w:color="auto"/>
            <w:bottom w:val="none" w:sz="0" w:space="0" w:color="auto"/>
            <w:right w:val="none" w:sz="0" w:space="0" w:color="auto"/>
          </w:divBdr>
        </w:div>
      </w:divsChild>
    </w:div>
    <w:div w:id="1017273998">
      <w:bodyDiv w:val="1"/>
      <w:marLeft w:val="0"/>
      <w:marRight w:val="0"/>
      <w:marTop w:val="0"/>
      <w:marBottom w:val="0"/>
      <w:divBdr>
        <w:top w:val="none" w:sz="0" w:space="0" w:color="auto"/>
        <w:left w:val="none" w:sz="0" w:space="0" w:color="auto"/>
        <w:bottom w:val="none" w:sz="0" w:space="0" w:color="auto"/>
        <w:right w:val="none" w:sz="0" w:space="0" w:color="auto"/>
      </w:divBdr>
    </w:div>
    <w:div w:id="1019621144">
      <w:bodyDiv w:val="1"/>
      <w:marLeft w:val="0"/>
      <w:marRight w:val="0"/>
      <w:marTop w:val="0"/>
      <w:marBottom w:val="0"/>
      <w:divBdr>
        <w:top w:val="none" w:sz="0" w:space="0" w:color="auto"/>
        <w:left w:val="none" w:sz="0" w:space="0" w:color="auto"/>
        <w:bottom w:val="none" w:sz="0" w:space="0" w:color="auto"/>
        <w:right w:val="none" w:sz="0" w:space="0" w:color="auto"/>
      </w:divBdr>
    </w:div>
    <w:div w:id="1024331126">
      <w:bodyDiv w:val="1"/>
      <w:marLeft w:val="0"/>
      <w:marRight w:val="0"/>
      <w:marTop w:val="0"/>
      <w:marBottom w:val="0"/>
      <w:divBdr>
        <w:top w:val="none" w:sz="0" w:space="0" w:color="auto"/>
        <w:left w:val="none" w:sz="0" w:space="0" w:color="auto"/>
        <w:bottom w:val="none" w:sz="0" w:space="0" w:color="auto"/>
        <w:right w:val="none" w:sz="0" w:space="0" w:color="auto"/>
      </w:divBdr>
    </w:div>
    <w:div w:id="1027951359">
      <w:bodyDiv w:val="1"/>
      <w:marLeft w:val="0"/>
      <w:marRight w:val="0"/>
      <w:marTop w:val="0"/>
      <w:marBottom w:val="0"/>
      <w:divBdr>
        <w:top w:val="none" w:sz="0" w:space="0" w:color="auto"/>
        <w:left w:val="none" w:sz="0" w:space="0" w:color="auto"/>
        <w:bottom w:val="none" w:sz="0" w:space="0" w:color="auto"/>
        <w:right w:val="none" w:sz="0" w:space="0" w:color="auto"/>
      </w:divBdr>
    </w:div>
    <w:div w:id="1029140097">
      <w:bodyDiv w:val="1"/>
      <w:marLeft w:val="0"/>
      <w:marRight w:val="0"/>
      <w:marTop w:val="0"/>
      <w:marBottom w:val="0"/>
      <w:divBdr>
        <w:top w:val="none" w:sz="0" w:space="0" w:color="auto"/>
        <w:left w:val="none" w:sz="0" w:space="0" w:color="auto"/>
        <w:bottom w:val="none" w:sz="0" w:space="0" w:color="auto"/>
        <w:right w:val="none" w:sz="0" w:space="0" w:color="auto"/>
      </w:divBdr>
    </w:div>
    <w:div w:id="1030453156">
      <w:bodyDiv w:val="1"/>
      <w:marLeft w:val="0"/>
      <w:marRight w:val="0"/>
      <w:marTop w:val="0"/>
      <w:marBottom w:val="0"/>
      <w:divBdr>
        <w:top w:val="none" w:sz="0" w:space="0" w:color="auto"/>
        <w:left w:val="none" w:sz="0" w:space="0" w:color="auto"/>
        <w:bottom w:val="none" w:sz="0" w:space="0" w:color="auto"/>
        <w:right w:val="none" w:sz="0" w:space="0" w:color="auto"/>
      </w:divBdr>
    </w:div>
    <w:div w:id="1031299531">
      <w:bodyDiv w:val="1"/>
      <w:marLeft w:val="0"/>
      <w:marRight w:val="0"/>
      <w:marTop w:val="0"/>
      <w:marBottom w:val="0"/>
      <w:divBdr>
        <w:top w:val="none" w:sz="0" w:space="0" w:color="auto"/>
        <w:left w:val="none" w:sz="0" w:space="0" w:color="auto"/>
        <w:bottom w:val="none" w:sz="0" w:space="0" w:color="auto"/>
        <w:right w:val="none" w:sz="0" w:space="0" w:color="auto"/>
      </w:divBdr>
      <w:divsChild>
        <w:div w:id="60256112">
          <w:marLeft w:val="0"/>
          <w:marRight w:val="0"/>
          <w:marTop w:val="0"/>
          <w:marBottom w:val="0"/>
          <w:divBdr>
            <w:top w:val="none" w:sz="0" w:space="0" w:color="auto"/>
            <w:left w:val="none" w:sz="0" w:space="0" w:color="auto"/>
            <w:bottom w:val="none" w:sz="0" w:space="0" w:color="auto"/>
            <w:right w:val="none" w:sz="0" w:space="0" w:color="auto"/>
          </w:divBdr>
        </w:div>
      </w:divsChild>
    </w:div>
    <w:div w:id="1033655041">
      <w:bodyDiv w:val="1"/>
      <w:marLeft w:val="0"/>
      <w:marRight w:val="0"/>
      <w:marTop w:val="0"/>
      <w:marBottom w:val="0"/>
      <w:divBdr>
        <w:top w:val="none" w:sz="0" w:space="0" w:color="auto"/>
        <w:left w:val="none" w:sz="0" w:space="0" w:color="auto"/>
        <w:bottom w:val="none" w:sz="0" w:space="0" w:color="auto"/>
        <w:right w:val="none" w:sz="0" w:space="0" w:color="auto"/>
      </w:divBdr>
    </w:div>
    <w:div w:id="1036079979">
      <w:bodyDiv w:val="1"/>
      <w:marLeft w:val="0"/>
      <w:marRight w:val="0"/>
      <w:marTop w:val="0"/>
      <w:marBottom w:val="0"/>
      <w:divBdr>
        <w:top w:val="none" w:sz="0" w:space="0" w:color="auto"/>
        <w:left w:val="none" w:sz="0" w:space="0" w:color="auto"/>
        <w:bottom w:val="none" w:sz="0" w:space="0" w:color="auto"/>
        <w:right w:val="none" w:sz="0" w:space="0" w:color="auto"/>
      </w:divBdr>
    </w:div>
    <w:div w:id="1036782650">
      <w:bodyDiv w:val="1"/>
      <w:marLeft w:val="0"/>
      <w:marRight w:val="0"/>
      <w:marTop w:val="0"/>
      <w:marBottom w:val="0"/>
      <w:divBdr>
        <w:top w:val="none" w:sz="0" w:space="0" w:color="auto"/>
        <w:left w:val="none" w:sz="0" w:space="0" w:color="auto"/>
        <w:bottom w:val="none" w:sz="0" w:space="0" w:color="auto"/>
        <w:right w:val="none" w:sz="0" w:space="0" w:color="auto"/>
      </w:divBdr>
      <w:divsChild>
        <w:div w:id="409546096">
          <w:marLeft w:val="0"/>
          <w:marRight w:val="0"/>
          <w:marTop w:val="0"/>
          <w:marBottom w:val="0"/>
          <w:divBdr>
            <w:top w:val="none" w:sz="0" w:space="0" w:color="auto"/>
            <w:left w:val="none" w:sz="0" w:space="0" w:color="auto"/>
            <w:bottom w:val="none" w:sz="0" w:space="0" w:color="auto"/>
            <w:right w:val="none" w:sz="0" w:space="0" w:color="auto"/>
          </w:divBdr>
        </w:div>
      </w:divsChild>
    </w:div>
    <w:div w:id="1044984688">
      <w:bodyDiv w:val="1"/>
      <w:marLeft w:val="0"/>
      <w:marRight w:val="0"/>
      <w:marTop w:val="0"/>
      <w:marBottom w:val="0"/>
      <w:divBdr>
        <w:top w:val="none" w:sz="0" w:space="0" w:color="auto"/>
        <w:left w:val="none" w:sz="0" w:space="0" w:color="auto"/>
        <w:bottom w:val="none" w:sz="0" w:space="0" w:color="auto"/>
        <w:right w:val="none" w:sz="0" w:space="0" w:color="auto"/>
      </w:divBdr>
    </w:div>
    <w:div w:id="1045643184">
      <w:bodyDiv w:val="1"/>
      <w:marLeft w:val="0"/>
      <w:marRight w:val="0"/>
      <w:marTop w:val="0"/>
      <w:marBottom w:val="0"/>
      <w:divBdr>
        <w:top w:val="none" w:sz="0" w:space="0" w:color="auto"/>
        <w:left w:val="none" w:sz="0" w:space="0" w:color="auto"/>
        <w:bottom w:val="none" w:sz="0" w:space="0" w:color="auto"/>
        <w:right w:val="none" w:sz="0" w:space="0" w:color="auto"/>
      </w:divBdr>
    </w:div>
    <w:div w:id="1048142158">
      <w:bodyDiv w:val="1"/>
      <w:marLeft w:val="0"/>
      <w:marRight w:val="0"/>
      <w:marTop w:val="0"/>
      <w:marBottom w:val="0"/>
      <w:divBdr>
        <w:top w:val="none" w:sz="0" w:space="0" w:color="auto"/>
        <w:left w:val="none" w:sz="0" w:space="0" w:color="auto"/>
        <w:bottom w:val="none" w:sz="0" w:space="0" w:color="auto"/>
        <w:right w:val="none" w:sz="0" w:space="0" w:color="auto"/>
      </w:divBdr>
    </w:div>
    <w:div w:id="1050497603">
      <w:bodyDiv w:val="1"/>
      <w:marLeft w:val="0"/>
      <w:marRight w:val="0"/>
      <w:marTop w:val="0"/>
      <w:marBottom w:val="0"/>
      <w:divBdr>
        <w:top w:val="none" w:sz="0" w:space="0" w:color="auto"/>
        <w:left w:val="none" w:sz="0" w:space="0" w:color="auto"/>
        <w:bottom w:val="none" w:sz="0" w:space="0" w:color="auto"/>
        <w:right w:val="none" w:sz="0" w:space="0" w:color="auto"/>
      </w:divBdr>
    </w:div>
    <w:div w:id="1050686201">
      <w:bodyDiv w:val="1"/>
      <w:marLeft w:val="0"/>
      <w:marRight w:val="0"/>
      <w:marTop w:val="0"/>
      <w:marBottom w:val="0"/>
      <w:divBdr>
        <w:top w:val="none" w:sz="0" w:space="0" w:color="auto"/>
        <w:left w:val="none" w:sz="0" w:space="0" w:color="auto"/>
        <w:bottom w:val="none" w:sz="0" w:space="0" w:color="auto"/>
        <w:right w:val="none" w:sz="0" w:space="0" w:color="auto"/>
      </w:divBdr>
    </w:div>
    <w:div w:id="1053384770">
      <w:bodyDiv w:val="1"/>
      <w:marLeft w:val="0"/>
      <w:marRight w:val="0"/>
      <w:marTop w:val="0"/>
      <w:marBottom w:val="0"/>
      <w:divBdr>
        <w:top w:val="none" w:sz="0" w:space="0" w:color="auto"/>
        <w:left w:val="none" w:sz="0" w:space="0" w:color="auto"/>
        <w:bottom w:val="none" w:sz="0" w:space="0" w:color="auto"/>
        <w:right w:val="none" w:sz="0" w:space="0" w:color="auto"/>
      </w:divBdr>
    </w:div>
    <w:div w:id="1054550951">
      <w:bodyDiv w:val="1"/>
      <w:marLeft w:val="0"/>
      <w:marRight w:val="0"/>
      <w:marTop w:val="0"/>
      <w:marBottom w:val="0"/>
      <w:divBdr>
        <w:top w:val="none" w:sz="0" w:space="0" w:color="auto"/>
        <w:left w:val="none" w:sz="0" w:space="0" w:color="auto"/>
        <w:bottom w:val="none" w:sz="0" w:space="0" w:color="auto"/>
        <w:right w:val="none" w:sz="0" w:space="0" w:color="auto"/>
      </w:divBdr>
    </w:div>
    <w:div w:id="1055087648">
      <w:bodyDiv w:val="1"/>
      <w:marLeft w:val="0"/>
      <w:marRight w:val="0"/>
      <w:marTop w:val="0"/>
      <w:marBottom w:val="0"/>
      <w:divBdr>
        <w:top w:val="none" w:sz="0" w:space="0" w:color="auto"/>
        <w:left w:val="none" w:sz="0" w:space="0" w:color="auto"/>
        <w:bottom w:val="none" w:sz="0" w:space="0" w:color="auto"/>
        <w:right w:val="none" w:sz="0" w:space="0" w:color="auto"/>
      </w:divBdr>
    </w:div>
    <w:div w:id="1055544874">
      <w:bodyDiv w:val="1"/>
      <w:marLeft w:val="0"/>
      <w:marRight w:val="0"/>
      <w:marTop w:val="0"/>
      <w:marBottom w:val="0"/>
      <w:divBdr>
        <w:top w:val="none" w:sz="0" w:space="0" w:color="auto"/>
        <w:left w:val="none" w:sz="0" w:space="0" w:color="auto"/>
        <w:bottom w:val="none" w:sz="0" w:space="0" w:color="auto"/>
        <w:right w:val="none" w:sz="0" w:space="0" w:color="auto"/>
      </w:divBdr>
    </w:div>
    <w:div w:id="1056927736">
      <w:bodyDiv w:val="1"/>
      <w:marLeft w:val="0"/>
      <w:marRight w:val="0"/>
      <w:marTop w:val="0"/>
      <w:marBottom w:val="0"/>
      <w:divBdr>
        <w:top w:val="none" w:sz="0" w:space="0" w:color="auto"/>
        <w:left w:val="none" w:sz="0" w:space="0" w:color="auto"/>
        <w:bottom w:val="none" w:sz="0" w:space="0" w:color="auto"/>
        <w:right w:val="none" w:sz="0" w:space="0" w:color="auto"/>
      </w:divBdr>
    </w:div>
    <w:div w:id="1066682792">
      <w:bodyDiv w:val="1"/>
      <w:marLeft w:val="0"/>
      <w:marRight w:val="0"/>
      <w:marTop w:val="0"/>
      <w:marBottom w:val="0"/>
      <w:divBdr>
        <w:top w:val="none" w:sz="0" w:space="0" w:color="auto"/>
        <w:left w:val="none" w:sz="0" w:space="0" w:color="auto"/>
        <w:bottom w:val="none" w:sz="0" w:space="0" w:color="auto"/>
        <w:right w:val="none" w:sz="0" w:space="0" w:color="auto"/>
      </w:divBdr>
    </w:div>
    <w:div w:id="1075585848">
      <w:bodyDiv w:val="1"/>
      <w:marLeft w:val="0"/>
      <w:marRight w:val="0"/>
      <w:marTop w:val="0"/>
      <w:marBottom w:val="0"/>
      <w:divBdr>
        <w:top w:val="none" w:sz="0" w:space="0" w:color="auto"/>
        <w:left w:val="none" w:sz="0" w:space="0" w:color="auto"/>
        <w:bottom w:val="none" w:sz="0" w:space="0" w:color="auto"/>
        <w:right w:val="none" w:sz="0" w:space="0" w:color="auto"/>
      </w:divBdr>
    </w:div>
    <w:div w:id="1076169256">
      <w:bodyDiv w:val="1"/>
      <w:marLeft w:val="0"/>
      <w:marRight w:val="0"/>
      <w:marTop w:val="0"/>
      <w:marBottom w:val="0"/>
      <w:divBdr>
        <w:top w:val="none" w:sz="0" w:space="0" w:color="auto"/>
        <w:left w:val="none" w:sz="0" w:space="0" w:color="auto"/>
        <w:bottom w:val="none" w:sz="0" w:space="0" w:color="auto"/>
        <w:right w:val="none" w:sz="0" w:space="0" w:color="auto"/>
      </w:divBdr>
    </w:div>
    <w:div w:id="1076316132">
      <w:bodyDiv w:val="1"/>
      <w:marLeft w:val="0"/>
      <w:marRight w:val="0"/>
      <w:marTop w:val="0"/>
      <w:marBottom w:val="0"/>
      <w:divBdr>
        <w:top w:val="none" w:sz="0" w:space="0" w:color="auto"/>
        <w:left w:val="none" w:sz="0" w:space="0" w:color="auto"/>
        <w:bottom w:val="none" w:sz="0" w:space="0" w:color="auto"/>
        <w:right w:val="none" w:sz="0" w:space="0" w:color="auto"/>
      </w:divBdr>
    </w:div>
    <w:div w:id="1077173488">
      <w:bodyDiv w:val="1"/>
      <w:marLeft w:val="0"/>
      <w:marRight w:val="0"/>
      <w:marTop w:val="0"/>
      <w:marBottom w:val="0"/>
      <w:divBdr>
        <w:top w:val="none" w:sz="0" w:space="0" w:color="auto"/>
        <w:left w:val="none" w:sz="0" w:space="0" w:color="auto"/>
        <w:bottom w:val="none" w:sz="0" w:space="0" w:color="auto"/>
        <w:right w:val="none" w:sz="0" w:space="0" w:color="auto"/>
      </w:divBdr>
    </w:div>
    <w:div w:id="1079328725">
      <w:bodyDiv w:val="1"/>
      <w:marLeft w:val="0"/>
      <w:marRight w:val="0"/>
      <w:marTop w:val="0"/>
      <w:marBottom w:val="0"/>
      <w:divBdr>
        <w:top w:val="none" w:sz="0" w:space="0" w:color="auto"/>
        <w:left w:val="none" w:sz="0" w:space="0" w:color="auto"/>
        <w:bottom w:val="none" w:sz="0" w:space="0" w:color="auto"/>
        <w:right w:val="none" w:sz="0" w:space="0" w:color="auto"/>
      </w:divBdr>
    </w:div>
    <w:div w:id="1081485582">
      <w:bodyDiv w:val="1"/>
      <w:marLeft w:val="0"/>
      <w:marRight w:val="0"/>
      <w:marTop w:val="0"/>
      <w:marBottom w:val="0"/>
      <w:divBdr>
        <w:top w:val="none" w:sz="0" w:space="0" w:color="auto"/>
        <w:left w:val="none" w:sz="0" w:space="0" w:color="auto"/>
        <w:bottom w:val="none" w:sz="0" w:space="0" w:color="auto"/>
        <w:right w:val="none" w:sz="0" w:space="0" w:color="auto"/>
      </w:divBdr>
    </w:div>
    <w:div w:id="1083986288">
      <w:bodyDiv w:val="1"/>
      <w:marLeft w:val="0"/>
      <w:marRight w:val="0"/>
      <w:marTop w:val="0"/>
      <w:marBottom w:val="0"/>
      <w:divBdr>
        <w:top w:val="none" w:sz="0" w:space="0" w:color="auto"/>
        <w:left w:val="none" w:sz="0" w:space="0" w:color="auto"/>
        <w:bottom w:val="none" w:sz="0" w:space="0" w:color="auto"/>
        <w:right w:val="none" w:sz="0" w:space="0" w:color="auto"/>
      </w:divBdr>
      <w:divsChild>
        <w:div w:id="1437291941">
          <w:marLeft w:val="0"/>
          <w:marRight w:val="0"/>
          <w:marTop w:val="0"/>
          <w:marBottom w:val="0"/>
          <w:divBdr>
            <w:top w:val="none" w:sz="0" w:space="0" w:color="auto"/>
            <w:left w:val="none" w:sz="0" w:space="0" w:color="auto"/>
            <w:bottom w:val="none" w:sz="0" w:space="0" w:color="auto"/>
            <w:right w:val="none" w:sz="0" w:space="0" w:color="auto"/>
          </w:divBdr>
        </w:div>
      </w:divsChild>
    </w:div>
    <w:div w:id="1090158164">
      <w:bodyDiv w:val="1"/>
      <w:marLeft w:val="0"/>
      <w:marRight w:val="0"/>
      <w:marTop w:val="0"/>
      <w:marBottom w:val="0"/>
      <w:divBdr>
        <w:top w:val="none" w:sz="0" w:space="0" w:color="auto"/>
        <w:left w:val="none" w:sz="0" w:space="0" w:color="auto"/>
        <w:bottom w:val="none" w:sz="0" w:space="0" w:color="auto"/>
        <w:right w:val="none" w:sz="0" w:space="0" w:color="auto"/>
      </w:divBdr>
    </w:div>
    <w:div w:id="1097872428">
      <w:bodyDiv w:val="1"/>
      <w:marLeft w:val="0"/>
      <w:marRight w:val="0"/>
      <w:marTop w:val="0"/>
      <w:marBottom w:val="0"/>
      <w:divBdr>
        <w:top w:val="none" w:sz="0" w:space="0" w:color="auto"/>
        <w:left w:val="none" w:sz="0" w:space="0" w:color="auto"/>
        <w:bottom w:val="none" w:sz="0" w:space="0" w:color="auto"/>
        <w:right w:val="none" w:sz="0" w:space="0" w:color="auto"/>
      </w:divBdr>
    </w:div>
    <w:div w:id="1099059761">
      <w:bodyDiv w:val="1"/>
      <w:marLeft w:val="0"/>
      <w:marRight w:val="0"/>
      <w:marTop w:val="0"/>
      <w:marBottom w:val="0"/>
      <w:divBdr>
        <w:top w:val="none" w:sz="0" w:space="0" w:color="auto"/>
        <w:left w:val="none" w:sz="0" w:space="0" w:color="auto"/>
        <w:bottom w:val="none" w:sz="0" w:space="0" w:color="auto"/>
        <w:right w:val="none" w:sz="0" w:space="0" w:color="auto"/>
      </w:divBdr>
    </w:div>
    <w:div w:id="1100564111">
      <w:bodyDiv w:val="1"/>
      <w:marLeft w:val="0"/>
      <w:marRight w:val="0"/>
      <w:marTop w:val="0"/>
      <w:marBottom w:val="0"/>
      <w:divBdr>
        <w:top w:val="none" w:sz="0" w:space="0" w:color="auto"/>
        <w:left w:val="none" w:sz="0" w:space="0" w:color="auto"/>
        <w:bottom w:val="none" w:sz="0" w:space="0" w:color="auto"/>
        <w:right w:val="none" w:sz="0" w:space="0" w:color="auto"/>
      </w:divBdr>
      <w:divsChild>
        <w:div w:id="2013991031">
          <w:marLeft w:val="0"/>
          <w:marRight w:val="0"/>
          <w:marTop w:val="0"/>
          <w:marBottom w:val="0"/>
          <w:divBdr>
            <w:top w:val="none" w:sz="0" w:space="0" w:color="auto"/>
            <w:left w:val="none" w:sz="0" w:space="0" w:color="auto"/>
            <w:bottom w:val="none" w:sz="0" w:space="0" w:color="auto"/>
            <w:right w:val="none" w:sz="0" w:space="0" w:color="auto"/>
          </w:divBdr>
        </w:div>
      </w:divsChild>
    </w:div>
    <w:div w:id="1105274763">
      <w:bodyDiv w:val="1"/>
      <w:marLeft w:val="0"/>
      <w:marRight w:val="0"/>
      <w:marTop w:val="0"/>
      <w:marBottom w:val="0"/>
      <w:divBdr>
        <w:top w:val="none" w:sz="0" w:space="0" w:color="auto"/>
        <w:left w:val="none" w:sz="0" w:space="0" w:color="auto"/>
        <w:bottom w:val="none" w:sz="0" w:space="0" w:color="auto"/>
        <w:right w:val="none" w:sz="0" w:space="0" w:color="auto"/>
      </w:divBdr>
    </w:div>
    <w:div w:id="1110005922">
      <w:bodyDiv w:val="1"/>
      <w:marLeft w:val="0"/>
      <w:marRight w:val="0"/>
      <w:marTop w:val="0"/>
      <w:marBottom w:val="0"/>
      <w:divBdr>
        <w:top w:val="none" w:sz="0" w:space="0" w:color="auto"/>
        <w:left w:val="none" w:sz="0" w:space="0" w:color="auto"/>
        <w:bottom w:val="none" w:sz="0" w:space="0" w:color="auto"/>
        <w:right w:val="none" w:sz="0" w:space="0" w:color="auto"/>
      </w:divBdr>
    </w:div>
    <w:div w:id="1112361668">
      <w:bodyDiv w:val="1"/>
      <w:marLeft w:val="0"/>
      <w:marRight w:val="0"/>
      <w:marTop w:val="0"/>
      <w:marBottom w:val="0"/>
      <w:divBdr>
        <w:top w:val="none" w:sz="0" w:space="0" w:color="auto"/>
        <w:left w:val="none" w:sz="0" w:space="0" w:color="auto"/>
        <w:bottom w:val="none" w:sz="0" w:space="0" w:color="auto"/>
        <w:right w:val="none" w:sz="0" w:space="0" w:color="auto"/>
      </w:divBdr>
    </w:div>
    <w:div w:id="1114441914">
      <w:bodyDiv w:val="1"/>
      <w:marLeft w:val="0"/>
      <w:marRight w:val="0"/>
      <w:marTop w:val="0"/>
      <w:marBottom w:val="0"/>
      <w:divBdr>
        <w:top w:val="none" w:sz="0" w:space="0" w:color="auto"/>
        <w:left w:val="none" w:sz="0" w:space="0" w:color="auto"/>
        <w:bottom w:val="none" w:sz="0" w:space="0" w:color="auto"/>
        <w:right w:val="none" w:sz="0" w:space="0" w:color="auto"/>
      </w:divBdr>
    </w:div>
    <w:div w:id="1114443582">
      <w:bodyDiv w:val="1"/>
      <w:marLeft w:val="0"/>
      <w:marRight w:val="0"/>
      <w:marTop w:val="0"/>
      <w:marBottom w:val="0"/>
      <w:divBdr>
        <w:top w:val="none" w:sz="0" w:space="0" w:color="auto"/>
        <w:left w:val="none" w:sz="0" w:space="0" w:color="auto"/>
        <w:bottom w:val="none" w:sz="0" w:space="0" w:color="auto"/>
        <w:right w:val="none" w:sz="0" w:space="0" w:color="auto"/>
      </w:divBdr>
      <w:divsChild>
        <w:div w:id="680010753">
          <w:marLeft w:val="0"/>
          <w:marRight w:val="0"/>
          <w:marTop w:val="0"/>
          <w:marBottom w:val="0"/>
          <w:divBdr>
            <w:top w:val="none" w:sz="0" w:space="0" w:color="auto"/>
            <w:left w:val="none" w:sz="0" w:space="0" w:color="auto"/>
            <w:bottom w:val="none" w:sz="0" w:space="0" w:color="auto"/>
            <w:right w:val="none" w:sz="0" w:space="0" w:color="auto"/>
          </w:divBdr>
        </w:div>
      </w:divsChild>
    </w:div>
    <w:div w:id="1121730583">
      <w:bodyDiv w:val="1"/>
      <w:marLeft w:val="0"/>
      <w:marRight w:val="0"/>
      <w:marTop w:val="0"/>
      <w:marBottom w:val="0"/>
      <w:divBdr>
        <w:top w:val="none" w:sz="0" w:space="0" w:color="auto"/>
        <w:left w:val="none" w:sz="0" w:space="0" w:color="auto"/>
        <w:bottom w:val="none" w:sz="0" w:space="0" w:color="auto"/>
        <w:right w:val="none" w:sz="0" w:space="0" w:color="auto"/>
      </w:divBdr>
    </w:div>
    <w:div w:id="1122651730">
      <w:bodyDiv w:val="1"/>
      <w:marLeft w:val="0"/>
      <w:marRight w:val="0"/>
      <w:marTop w:val="0"/>
      <w:marBottom w:val="0"/>
      <w:divBdr>
        <w:top w:val="none" w:sz="0" w:space="0" w:color="auto"/>
        <w:left w:val="none" w:sz="0" w:space="0" w:color="auto"/>
        <w:bottom w:val="none" w:sz="0" w:space="0" w:color="auto"/>
        <w:right w:val="none" w:sz="0" w:space="0" w:color="auto"/>
      </w:divBdr>
    </w:div>
    <w:div w:id="1123696917">
      <w:bodyDiv w:val="1"/>
      <w:marLeft w:val="0"/>
      <w:marRight w:val="0"/>
      <w:marTop w:val="0"/>
      <w:marBottom w:val="0"/>
      <w:divBdr>
        <w:top w:val="none" w:sz="0" w:space="0" w:color="auto"/>
        <w:left w:val="none" w:sz="0" w:space="0" w:color="auto"/>
        <w:bottom w:val="none" w:sz="0" w:space="0" w:color="auto"/>
        <w:right w:val="none" w:sz="0" w:space="0" w:color="auto"/>
      </w:divBdr>
    </w:div>
    <w:div w:id="1125271637">
      <w:bodyDiv w:val="1"/>
      <w:marLeft w:val="0"/>
      <w:marRight w:val="0"/>
      <w:marTop w:val="0"/>
      <w:marBottom w:val="0"/>
      <w:divBdr>
        <w:top w:val="none" w:sz="0" w:space="0" w:color="auto"/>
        <w:left w:val="none" w:sz="0" w:space="0" w:color="auto"/>
        <w:bottom w:val="none" w:sz="0" w:space="0" w:color="auto"/>
        <w:right w:val="none" w:sz="0" w:space="0" w:color="auto"/>
      </w:divBdr>
    </w:div>
    <w:div w:id="1128553649">
      <w:bodyDiv w:val="1"/>
      <w:marLeft w:val="0"/>
      <w:marRight w:val="0"/>
      <w:marTop w:val="0"/>
      <w:marBottom w:val="0"/>
      <w:divBdr>
        <w:top w:val="none" w:sz="0" w:space="0" w:color="auto"/>
        <w:left w:val="none" w:sz="0" w:space="0" w:color="auto"/>
        <w:bottom w:val="none" w:sz="0" w:space="0" w:color="auto"/>
        <w:right w:val="none" w:sz="0" w:space="0" w:color="auto"/>
      </w:divBdr>
    </w:div>
    <w:div w:id="1130587119">
      <w:bodyDiv w:val="1"/>
      <w:marLeft w:val="0"/>
      <w:marRight w:val="0"/>
      <w:marTop w:val="0"/>
      <w:marBottom w:val="0"/>
      <w:divBdr>
        <w:top w:val="none" w:sz="0" w:space="0" w:color="auto"/>
        <w:left w:val="none" w:sz="0" w:space="0" w:color="auto"/>
        <w:bottom w:val="none" w:sz="0" w:space="0" w:color="auto"/>
        <w:right w:val="none" w:sz="0" w:space="0" w:color="auto"/>
      </w:divBdr>
    </w:div>
    <w:div w:id="1131553524">
      <w:bodyDiv w:val="1"/>
      <w:marLeft w:val="0"/>
      <w:marRight w:val="0"/>
      <w:marTop w:val="0"/>
      <w:marBottom w:val="0"/>
      <w:divBdr>
        <w:top w:val="none" w:sz="0" w:space="0" w:color="auto"/>
        <w:left w:val="none" w:sz="0" w:space="0" w:color="auto"/>
        <w:bottom w:val="none" w:sz="0" w:space="0" w:color="auto"/>
        <w:right w:val="none" w:sz="0" w:space="0" w:color="auto"/>
      </w:divBdr>
    </w:div>
    <w:div w:id="1132282556">
      <w:bodyDiv w:val="1"/>
      <w:marLeft w:val="0"/>
      <w:marRight w:val="0"/>
      <w:marTop w:val="0"/>
      <w:marBottom w:val="0"/>
      <w:divBdr>
        <w:top w:val="none" w:sz="0" w:space="0" w:color="auto"/>
        <w:left w:val="none" w:sz="0" w:space="0" w:color="auto"/>
        <w:bottom w:val="none" w:sz="0" w:space="0" w:color="auto"/>
        <w:right w:val="none" w:sz="0" w:space="0" w:color="auto"/>
      </w:divBdr>
    </w:div>
    <w:div w:id="1137793521">
      <w:bodyDiv w:val="1"/>
      <w:marLeft w:val="0"/>
      <w:marRight w:val="0"/>
      <w:marTop w:val="0"/>
      <w:marBottom w:val="0"/>
      <w:divBdr>
        <w:top w:val="none" w:sz="0" w:space="0" w:color="auto"/>
        <w:left w:val="none" w:sz="0" w:space="0" w:color="auto"/>
        <w:bottom w:val="none" w:sz="0" w:space="0" w:color="auto"/>
        <w:right w:val="none" w:sz="0" w:space="0" w:color="auto"/>
      </w:divBdr>
    </w:div>
    <w:div w:id="1139886419">
      <w:bodyDiv w:val="1"/>
      <w:marLeft w:val="0"/>
      <w:marRight w:val="0"/>
      <w:marTop w:val="0"/>
      <w:marBottom w:val="0"/>
      <w:divBdr>
        <w:top w:val="none" w:sz="0" w:space="0" w:color="auto"/>
        <w:left w:val="none" w:sz="0" w:space="0" w:color="auto"/>
        <w:bottom w:val="none" w:sz="0" w:space="0" w:color="auto"/>
        <w:right w:val="none" w:sz="0" w:space="0" w:color="auto"/>
      </w:divBdr>
      <w:divsChild>
        <w:div w:id="415633674">
          <w:marLeft w:val="0"/>
          <w:marRight w:val="0"/>
          <w:marTop w:val="0"/>
          <w:marBottom w:val="0"/>
          <w:divBdr>
            <w:top w:val="none" w:sz="0" w:space="0" w:color="auto"/>
            <w:left w:val="none" w:sz="0" w:space="0" w:color="auto"/>
            <w:bottom w:val="none" w:sz="0" w:space="0" w:color="auto"/>
            <w:right w:val="none" w:sz="0" w:space="0" w:color="auto"/>
          </w:divBdr>
        </w:div>
      </w:divsChild>
    </w:div>
    <w:div w:id="1144159719">
      <w:bodyDiv w:val="1"/>
      <w:marLeft w:val="0"/>
      <w:marRight w:val="0"/>
      <w:marTop w:val="0"/>
      <w:marBottom w:val="0"/>
      <w:divBdr>
        <w:top w:val="none" w:sz="0" w:space="0" w:color="auto"/>
        <w:left w:val="none" w:sz="0" w:space="0" w:color="auto"/>
        <w:bottom w:val="none" w:sz="0" w:space="0" w:color="auto"/>
        <w:right w:val="none" w:sz="0" w:space="0" w:color="auto"/>
      </w:divBdr>
      <w:divsChild>
        <w:div w:id="1050804486">
          <w:marLeft w:val="0"/>
          <w:marRight w:val="0"/>
          <w:marTop w:val="120"/>
          <w:marBottom w:val="0"/>
          <w:divBdr>
            <w:top w:val="none" w:sz="0" w:space="0" w:color="auto"/>
            <w:left w:val="none" w:sz="0" w:space="0" w:color="auto"/>
            <w:bottom w:val="none" w:sz="0" w:space="0" w:color="auto"/>
            <w:right w:val="none" w:sz="0" w:space="0" w:color="auto"/>
          </w:divBdr>
        </w:div>
        <w:div w:id="1147283288">
          <w:marLeft w:val="0"/>
          <w:marRight w:val="0"/>
          <w:marTop w:val="120"/>
          <w:marBottom w:val="0"/>
          <w:divBdr>
            <w:top w:val="none" w:sz="0" w:space="0" w:color="auto"/>
            <w:left w:val="none" w:sz="0" w:space="0" w:color="auto"/>
            <w:bottom w:val="none" w:sz="0" w:space="0" w:color="auto"/>
            <w:right w:val="none" w:sz="0" w:space="0" w:color="auto"/>
          </w:divBdr>
        </w:div>
        <w:div w:id="1279413433">
          <w:marLeft w:val="0"/>
          <w:marRight w:val="0"/>
          <w:marTop w:val="120"/>
          <w:marBottom w:val="0"/>
          <w:divBdr>
            <w:top w:val="none" w:sz="0" w:space="0" w:color="auto"/>
            <w:left w:val="none" w:sz="0" w:space="0" w:color="auto"/>
            <w:bottom w:val="none" w:sz="0" w:space="0" w:color="auto"/>
            <w:right w:val="none" w:sz="0" w:space="0" w:color="auto"/>
          </w:divBdr>
        </w:div>
        <w:div w:id="1739203555">
          <w:marLeft w:val="0"/>
          <w:marRight w:val="0"/>
          <w:marTop w:val="120"/>
          <w:marBottom w:val="0"/>
          <w:divBdr>
            <w:top w:val="none" w:sz="0" w:space="0" w:color="auto"/>
            <w:left w:val="none" w:sz="0" w:space="0" w:color="auto"/>
            <w:bottom w:val="none" w:sz="0" w:space="0" w:color="auto"/>
            <w:right w:val="none" w:sz="0" w:space="0" w:color="auto"/>
          </w:divBdr>
        </w:div>
        <w:div w:id="1919703205">
          <w:marLeft w:val="0"/>
          <w:marRight w:val="0"/>
          <w:marTop w:val="120"/>
          <w:marBottom w:val="0"/>
          <w:divBdr>
            <w:top w:val="none" w:sz="0" w:space="0" w:color="auto"/>
            <w:left w:val="none" w:sz="0" w:space="0" w:color="auto"/>
            <w:bottom w:val="none" w:sz="0" w:space="0" w:color="auto"/>
            <w:right w:val="none" w:sz="0" w:space="0" w:color="auto"/>
          </w:divBdr>
        </w:div>
      </w:divsChild>
    </w:div>
    <w:div w:id="1146362499">
      <w:bodyDiv w:val="1"/>
      <w:marLeft w:val="0"/>
      <w:marRight w:val="0"/>
      <w:marTop w:val="0"/>
      <w:marBottom w:val="0"/>
      <w:divBdr>
        <w:top w:val="none" w:sz="0" w:space="0" w:color="auto"/>
        <w:left w:val="none" w:sz="0" w:space="0" w:color="auto"/>
        <w:bottom w:val="none" w:sz="0" w:space="0" w:color="auto"/>
        <w:right w:val="none" w:sz="0" w:space="0" w:color="auto"/>
      </w:divBdr>
    </w:div>
    <w:div w:id="1146896826">
      <w:bodyDiv w:val="1"/>
      <w:marLeft w:val="0"/>
      <w:marRight w:val="0"/>
      <w:marTop w:val="0"/>
      <w:marBottom w:val="0"/>
      <w:divBdr>
        <w:top w:val="none" w:sz="0" w:space="0" w:color="auto"/>
        <w:left w:val="none" w:sz="0" w:space="0" w:color="auto"/>
        <w:bottom w:val="none" w:sz="0" w:space="0" w:color="auto"/>
        <w:right w:val="none" w:sz="0" w:space="0" w:color="auto"/>
      </w:divBdr>
    </w:div>
    <w:div w:id="1151365995">
      <w:bodyDiv w:val="1"/>
      <w:marLeft w:val="0"/>
      <w:marRight w:val="0"/>
      <w:marTop w:val="0"/>
      <w:marBottom w:val="0"/>
      <w:divBdr>
        <w:top w:val="none" w:sz="0" w:space="0" w:color="auto"/>
        <w:left w:val="none" w:sz="0" w:space="0" w:color="auto"/>
        <w:bottom w:val="none" w:sz="0" w:space="0" w:color="auto"/>
        <w:right w:val="none" w:sz="0" w:space="0" w:color="auto"/>
      </w:divBdr>
    </w:div>
    <w:div w:id="1153332351">
      <w:bodyDiv w:val="1"/>
      <w:marLeft w:val="0"/>
      <w:marRight w:val="0"/>
      <w:marTop w:val="0"/>
      <w:marBottom w:val="0"/>
      <w:divBdr>
        <w:top w:val="none" w:sz="0" w:space="0" w:color="auto"/>
        <w:left w:val="none" w:sz="0" w:space="0" w:color="auto"/>
        <w:bottom w:val="none" w:sz="0" w:space="0" w:color="auto"/>
        <w:right w:val="none" w:sz="0" w:space="0" w:color="auto"/>
      </w:divBdr>
    </w:div>
    <w:div w:id="1158620044">
      <w:bodyDiv w:val="1"/>
      <w:marLeft w:val="0"/>
      <w:marRight w:val="0"/>
      <w:marTop w:val="0"/>
      <w:marBottom w:val="0"/>
      <w:divBdr>
        <w:top w:val="none" w:sz="0" w:space="0" w:color="auto"/>
        <w:left w:val="none" w:sz="0" w:space="0" w:color="auto"/>
        <w:bottom w:val="none" w:sz="0" w:space="0" w:color="auto"/>
        <w:right w:val="none" w:sz="0" w:space="0" w:color="auto"/>
      </w:divBdr>
    </w:div>
    <w:div w:id="1159542114">
      <w:bodyDiv w:val="1"/>
      <w:marLeft w:val="0"/>
      <w:marRight w:val="0"/>
      <w:marTop w:val="0"/>
      <w:marBottom w:val="0"/>
      <w:divBdr>
        <w:top w:val="none" w:sz="0" w:space="0" w:color="auto"/>
        <w:left w:val="none" w:sz="0" w:space="0" w:color="auto"/>
        <w:bottom w:val="none" w:sz="0" w:space="0" w:color="auto"/>
        <w:right w:val="none" w:sz="0" w:space="0" w:color="auto"/>
      </w:divBdr>
    </w:div>
    <w:div w:id="1159690860">
      <w:bodyDiv w:val="1"/>
      <w:marLeft w:val="0"/>
      <w:marRight w:val="0"/>
      <w:marTop w:val="0"/>
      <w:marBottom w:val="0"/>
      <w:divBdr>
        <w:top w:val="none" w:sz="0" w:space="0" w:color="auto"/>
        <w:left w:val="none" w:sz="0" w:space="0" w:color="auto"/>
        <w:bottom w:val="none" w:sz="0" w:space="0" w:color="auto"/>
        <w:right w:val="none" w:sz="0" w:space="0" w:color="auto"/>
      </w:divBdr>
    </w:div>
    <w:div w:id="1166896164">
      <w:bodyDiv w:val="1"/>
      <w:marLeft w:val="0"/>
      <w:marRight w:val="0"/>
      <w:marTop w:val="0"/>
      <w:marBottom w:val="0"/>
      <w:divBdr>
        <w:top w:val="none" w:sz="0" w:space="0" w:color="auto"/>
        <w:left w:val="none" w:sz="0" w:space="0" w:color="auto"/>
        <w:bottom w:val="none" w:sz="0" w:space="0" w:color="auto"/>
        <w:right w:val="none" w:sz="0" w:space="0" w:color="auto"/>
      </w:divBdr>
    </w:div>
    <w:div w:id="1174952513">
      <w:bodyDiv w:val="1"/>
      <w:marLeft w:val="0"/>
      <w:marRight w:val="0"/>
      <w:marTop w:val="0"/>
      <w:marBottom w:val="0"/>
      <w:divBdr>
        <w:top w:val="none" w:sz="0" w:space="0" w:color="auto"/>
        <w:left w:val="none" w:sz="0" w:space="0" w:color="auto"/>
        <w:bottom w:val="none" w:sz="0" w:space="0" w:color="auto"/>
        <w:right w:val="none" w:sz="0" w:space="0" w:color="auto"/>
      </w:divBdr>
    </w:div>
    <w:div w:id="1180971359">
      <w:bodyDiv w:val="1"/>
      <w:marLeft w:val="0"/>
      <w:marRight w:val="0"/>
      <w:marTop w:val="0"/>
      <w:marBottom w:val="0"/>
      <w:divBdr>
        <w:top w:val="none" w:sz="0" w:space="0" w:color="auto"/>
        <w:left w:val="none" w:sz="0" w:space="0" w:color="auto"/>
        <w:bottom w:val="none" w:sz="0" w:space="0" w:color="auto"/>
        <w:right w:val="none" w:sz="0" w:space="0" w:color="auto"/>
      </w:divBdr>
      <w:divsChild>
        <w:div w:id="1870029769">
          <w:marLeft w:val="0"/>
          <w:marRight w:val="0"/>
          <w:marTop w:val="121"/>
          <w:marBottom w:val="0"/>
          <w:divBdr>
            <w:top w:val="none" w:sz="0" w:space="0" w:color="auto"/>
            <w:left w:val="none" w:sz="0" w:space="0" w:color="auto"/>
            <w:bottom w:val="none" w:sz="0" w:space="0" w:color="auto"/>
            <w:right w:val="none" w:sz="0" w:space="0" w:color="auto"/>
          </w:divBdr>
        </w:div>
      </w:divsChild>
    </w:div>
    <w:div w:id="1184202384">
      <w:bodyDiv w:val="1"/>
      <w:marLeft w:val="0"/>
      <w:marRight w:val="0"/>
      <w:marTop w:val="0"/>
      <w:marBottom w:val="0"/>
      <w:divBdr>
        <w:top w:val="none" w:sz="0" w:space="0" w:color="auto"/>
        <w:left w:val="none" w:sz="0" w:space="0" w:color="auto"/>
        <w:bottom w:val="none" w:sz="0" w:space="0" w:color="auto"/>
        <w:right w:val="none" w:sz="0" w:space="0" w:color="auto"/>
      </w:divBdr>
    </w:div>
    <w:div w:id="1188057588">
      <w:bodyDiv w:val="1"/>
      <w:marLeft w:val="0"/>
      <w:marRight w:val="0"/>
      <w:marTop w:val="0"/>
      <w:marBottom w:val="0"/>
      <w:divBdr>
        <w:top w:val="none" w:sz="0" w:space="0" w:color="auto"/>
        <w:left w:val="none" w:sz="0" w:space="0" w:color="auto"/>
        <w:bottom w:val="none" w:sz="0" w:space="0" w:color="auto"/>
        <w:right w:val="none" w:sz="0" w:space="0" w:color="auto"/>
      </w:divBdr>
    </w:div>
    <w:div w:id="1193107329">
      <w:bodyDiv w:val="1"/>
      <w:marLeft w:val="0"/>
      <w:marRight w:val="0"/>
      <w:marTop w:val="0"/>
      <w:marBottom w:val="0"/>
      <w:divBdr>
        <w:top w:val="none" w:sz="0" w:space="0" w:color="auto"/>
        <w:left w:val="none" w:sz="0" w:space="0" w:color="auto"/>
        <w:bottom w:val="none" w:sz="0" w:space="0" w:color="auto"/>
        <w:right w:val="none" w:sz="0" w:space="0" w:color="auto"/>
      </w:divBdr>
    </w:div>
    <w:div w:id="1200162433">
      <w:bodyDiv w:val="1"/>
      <w:marLeft w:val="0"/>
      <w:marRight w:val="0"/>
      <w:marTop w:val="0"/>
      <w:marBottom w:val="0"/>
      <w:divBdr>
        <w:top w:val="none" w:sz="0" w:space="0" w:color="auto"/>
        <w:left w:val="none" w:sz="0" w:space="0" w:color="auto"/>
        <w:bottom w:val="none" w:sz="0" w:space="0" w:color="auto"/>
        <w:right w:val="none" w:sz="0" w:space="0" w:color="auto"/>
      </w:divBdr>
    </w:div>
    <w:div w:id="1202866396">
      <w:bodyDiv w:val="1"/>
      <w:marLeft w:val="0"/>
      <w:marRight w:val="0"/>
      <w:marTop w:val="0"/>
      <w:marBottom w:val="0"/>
      <w:divBdr>
        <w:top w:val="none" w:sz="0" w:space="0" w:color="auto"/>
        <w:left w:val="none" w:sz="0" w:space="0" w:color="auto"/>
        <w:bottom w:val="none" w:sz="0" w:space="0" w:color="auto"/>
        <w:right w:val="none" w:sz="0" w:space="0" w:color="auto"/>
      </w:divBdr>
    </w:div>
    <w:div w:id="1204249959">
      <w:bodyDiv w:val="1"/>
      <w:marLeft w:val="0"/>
      <w:marRight w:val="0"/>
      <w:marTop w:val="0"/>
      <w:marBottom w:val="0"/>
      <w:divBdr>
        <w:top w:val="none" w:sz="0" w:space="0" w:color="auto"/>
        <w:left w:val="none" w:sz="0" w:space="0" w:color="auto"/>
        <w:bottom w:val="none" w:sz="0" w:space="0" w:color="auto"/>
        <w:right w:val="none" w:sz="0" w:space="0" w:color="auto"/>
      </w:divBdr>
    </w:div>
    <w:div w:id="1219442111">
      <w:bodyDiv w:val="1"/>
      <w:marLeft w:val="0"/>
      <w:marRight w:val="0"/>
      <w:marTop w:val="0"/>
      <w:marBottom w:val="0"/>
      <w:divBdr>
        <w:top w:val="none" w:sz="0" w:space="0" w:color="auto"/>
        <w:left w:val="none" w:sz="0" w:space="0" w:color="auto"/>
        <w:bottom w:val="none" w:sz="0" w:space="0" w:color="auto"/>
        <w:right w:val="none" w:sz="0" w:space="0" w:color="auto"/>
      </w:divBdr>
    </w:div>
    <w:div w:id="1226724176">
      <w:bodyDiv w:val="1"/>
      <w:marLeft w:val="0"/>
      <w:marRight w:val="0"/>
      <w:marTop w:val="0"/>
      <w:marBottom w:val="0"/>
      <w:divBdr>
        <w:top w:val="none" w:sz="0" w:space="0" w:color="auto"/>
        <w:left w:val="none" w:sz="0" w:space="0" w:color="auto"/>
        <w:bottom w:val="none" w:sz="0" w:space="0" w:color="auto"/>
        <w:right w:val="none" w:sz="0" w:space="0" w:color="auto"/>
      </w:divBdr>
    </w:div>
    <w:div w:id="1228422850">
      <w:bodyDiv w:val="1"/>
      <w:marLeft w:val="0"/>
      <w:marRight w:val="0"/>
      <w:marTop w:val="0"/>
      <w:marBottom w:val="0"/>
      <w:divBdr>
        <w:top w:val="none" w:sz="0" w:space="0" w:color="auto"/>
        <w:left w:val="none" w:sz="0" w:space="0" w:color="auto"/>
        <w:bottom w:val="none" w:sz="0" w:space="0" w:color="auto"/>
        <w:right w:val="none" w:sz="0" w:space="0" w:color="auto"/>
      </w:divBdr>
    </w:div>
    <w:div w:id="1231695229">
      <w:bodyDiv w:val="1"/>
      <w:marLeft w:val="0"/>
      <w:marRight w:val="0"/>
      <w:marTop w:val="0"/>
      <w:marBottom w:val="0"/>
      <w:divBdr>
        <w:top w:val="none" w:sz="0" w:space="0" w:color="auto"/>
        <w:left w:val="none" w:sz="0" w:space="0" w:color="auto"/>
        <w:bottom w:val="none" w:sz="0" w:space="0" w:color="auto"/>
        <w:right w:val="none" w:sz="0" w:space="0" w:color="auto"/>
      </w:divBdr>
    </w:div>
    <w:div w:id="1232429916">
      <w:bodyDiv w:val="1"/>
      <w:marLeft w:val="0"/>
      <w:marRight w:val="0"/>
      <w:marTop w:val="0"/>
      <w:marBottom w:val="0"/>
      <w:divBdr>
        <w:top w:val="none" w:sz="0" w:space="0" w:color="auto"/>
        <w:left w:val="none" w:sz="0" w:space="0" w:color="auto"/>
        <w:bottom w:val="none" w:sz="0" w:space="0" w:color="auto"/>
        <w:right w:val="none" w:sz="0" w:space="0" w:color="auto"/>
      </w:divBdr>
    </w:div>
    <w:div w:id="1233010185">
      <w:bodyDiv w:val="1"/>
      <w:marLeft w:val="0"/>
      <w:marRight w:val="0"/>
      <w:marTop w:val="0"/>
      <w:marBottom w:val="0"/>
      <w:divBdr>
        <w:top w:val="none" w:sz="0" w:space="0" w:color="auto"/>
        <w:left w:val="none" w:sz="0" w:space="0" w:color="auto"/>
        <w:bottom w:val="none" w:sz="0" w:space="0" w:color="auto"/>
        <w:right w:val="none" w:sz="0" w:space="0" w:color="auto"/>
      </w:divBdr>
    </w:div>
    <w:div w:id="1234271842">
      <w:bodyDiv w:val="1"/>
      <w:marLeft w:val="0"/>
      <w:marRight w:val="0"/>
      <w:marTop w:val="0"/>
      <w:marBottom w:val="0"/>
      <w:divBdr>
        <w:top w:val="none" w:sz="0" w:space="0" w:color="auto"/>
        <w:left w:val="none" w:sz="0" w:space="0" w:color="auto"/>
        <w:bottom w:val="none" w:sz="0" w:space="0" w:color="auto"/>
        <w:right w:val="none" w:sz="0" w:space="0" w:color="auto"/>
      </w:divBdr>
    </w:div>
    <w:div w:id="1234698840">
      <w:bodyDiv w:val="1"/>
      <w:marLeft w:val="0"/>
      <w:marRight w:val="0"/>
      <w:marTop w:val="0"/>
      <w:marBottom w:val="0"/>
      <w:divBdr>
        <w:top w:val="none" w:sz="0" w:space="0" w:color="auto"/>
        <w:left w:val="none" w:sz="0" w:space="0" w:color="auto"/>
        <w:bottom w:val="none" w:sz="0" w:space="0" w:color="auto"/>
        <w:right w:val="none" w:sz="0" w:space="0" w:color="auto"/>
      </w:divBdr>
    </w:div>
    <w:div w:id="1237982792">
      <w:bodyDiv w:val="1"/>
      <w:marLeft w:val="0"/>
      <w:marRight w:val="0"/>
      <w:marTop w:val="0"/>
      <w:marBottom w:val="0"/>
      <w:divBdr>
        <w:top w:val="none" w:sz="0" w:space="0" w:color="auto"/>
        <w:left w:val="none" w:sz="0" w:space="0" w:color="auto"/>
        <w:bottom w:val="none" w:sz="0" w:space="0" w:color="auto"/>
        <w:right w:val="none" w:sz="0" w:space="0" w:color="auto"/>
      </w:divBdr>
    </w:div>
    <w:div w:id="1240752577">
      <w:bodyDiv w:val="1"/>
      <w:marLeft w:val="0"/>
      <w:marRight w:val="0"/>
      <w:marTop w:val="0"/>
      <w:marBottom w:val="0"/>
      <w:divBdr>
        <w:top w:val="none" w:sz="0" w:space="0" w:color="auto"/>
        <w:left w:val="none" w:sz="0" w:space="0" w:color="auto"/>
        <w:bottom w:val="none" w:sz="0" w:space="0" w:color="auto"/>
        <w:right w:val="none" w:sz="0" w:space="0" w:color="auto"/>
      </w:divBdr>
    </w:div>
    <w:div w:id="1241712500">
      <w:bodyDiv w:val="1"/>
      <w:marLeft w:val="0"/>
      <w:marRight w:val="0"/>
      <w:marTop w:val="0"/>
      <w:marBottom w:val="0"/>
      <w:divBdr>
        <w:top w:val="none" w:sz="0" w:space="0" w:color="auto"/>
        <w:left w:val="none" w:sz="0" w:space="0" w:color="auto"/>
        <w:bottom w:val="none" w:sz="0" w:space="0" w:color="auto"/>
        <w:right w:val="none" w:sz="0" w:space="0" w:color="auto"/>
      </w:divBdr>
    </w:div>
    <w:div w:id="1243182671">
      <w:bodyDiv w:val="1"/>
      <w:marLeft w:val="0"/>
      <w:marRight w:val="0"/>
      <w:marTop w:val="0"/>
      <w:marBottom w:val="0"/>
      <w:divBdr>
        <w:top w:val="none" w:sz="0" w:space="0" w:color="auto"/>
        <w:left w:val="none" w:sz="0" w:space="0" w:color="auto"/>
        <w:bottom w:val="none" w:sz="0" w:space="0" w:color="auto"/>
        <w:right w:val="none" w:sz="0" w:space="0" w:color="auto"/>
      </w:divBdr>
    </w:div>
    <w:div w:id="1244605454">
      <w:bodyDiv w:val="1"/>
      <w:marLeft w:val="0"/>
      <w:marRight w:val="0"/>
      <w:marTop w:val="0"/>
      <w:marBottom w:val="0"/>
      <w:divBdr>
        <w:top w:val="none" w:sz="0" w:space="0" w:color="auto"/>
        <w:left w:val="none" w:sz="0" w:space="0" w:color="auto"/>
        <w:bottom w:val="none" w:sz="0" w:space="0" w:color="auto"/>
        <w:right w:val="none" w:sz="0" w:space="0" w:color="auto"/>
      </w:divBdr>
    </w:div>
    <w:div w:id="1246525514">
      <w:bodyDiv w:val="1"/>
      <w:marLeft w:val="0"/>
      <w:marRight w:val="0"/>
      <w:marTop w:val="0"/>
      <w:marBottom w:val="0"/>
      <w:divBdr>
        <w:top w:val="none" w:sz="0" w:space="0" w:color="auto"/>
        <w:left w:val="none" w:sz="0" w:space="0" w:color="auto"/>
        <w:bottom w:val="none" w:sz="0" w:space="0" w:color="auto"/>
        <w:right w:val="none" w:sz="0" w:space="0" w:color="auto"/>
      </w:divBdr>
    </w:div>
    <w:div w:id="1249734477">
      <w:bodyDiv w:val="1"/>
      <w:marLeft w:val="0"/>
      <w:marRight w:val="0"/>
      <w:marTop w:val="0"/>
      <w:marBottom w:val="0"/>
      <w:divBdr>
        <w:top w:val="none" w:sz="0" w:space="0" w:color="auto"/>
        <w:left w:val="none" w:sz="0" w:space="0" w:color="auto"/>
        <w:bottom w:val="none" w:sz="0" w:space="0" w:color="auto"/>
        <w:right w:val="none" w:sz="0" w:space="0" w:color="auto"/>
      </w:divBdr>
    </w:div>
    <w:div w:id="1254122869">
      <w:bodyDiv w:val="1"/>
      <w:marLeft w:val="0"/>
      <w:marRight w:val="0"/>
      <w:marTop w:val="0"/>
      <w:marBottom w:val="0"/>
      <w:divBdr>
        <w:top w:val="none" w:sz="0" w:space="0" w:color="auto"/>
        <w:left w:val="none" w:sz="0" w:space="0" w:color="auto"/>
        <w:bottom w:val="none" w:sz="0" w:space="0" w:color="auto"/>
        <w:right w:val="none" w:sz="0" w:space="0" w:color="auto"/>
      </w:divBdr>
    </w:div>
    <w:div w:id="1257667883">
      <w:bodyDiv w:val="1"/>
      <w:marLeft w:val="0"/>
      <w:marRight w:val="0"/>
      <w:marTop w:val="0"/>
      <w:marBottom w:val="0"/>
      <w:divBdr>
        <w:top w:val="none" w:sz="0" w:space="0" w:color="auto"/>
        <w:left w:val="none" w:sz="0" w:space="0" w:color="auto"/>
        <w:bottom w:val="none" w:sz="0" w:space="0" w:color="auto"/>
        <w:right w:val="none" w:sz="0" w:space="0" w:color="auto"/>
      </w:divBdr>
    </w:div>
    <w:div w:id="1259556571">
      <w:bodyDiv w:val="1"/>
      <w:marLeft w:val="0"/>
      <w:marRight w:val="0"/>
      <w:marTop w:val="0"/>
      <w:marBottom w:val="0"/>
      <w:divBdr>
        <w:top w:val="none" w:sz="0" w:space="0" w:color="auto"/>
        <w:left w:val="none" w:sz="0" w:space="0" w:color="auto"/>
        <w:bottom w:val="none" w:sz="0" w:space="0" w:color="auto"/>
        <w:right w:val="none" w:sz="0" w:space="0" w:color="auto"/>
      </w:divBdr>
    </w:div>
    <w:div w:id="1261524339">
      <w:bodyDiv w:val="1"/>
      <w:marLeft w:val="0"/>
      <w:marRight w:val="0"/>
      <w:marTop w:val="0"/>
      <w:marBottom w:val="0"/>
      <w:divBdr>
        <w:top w:val="none" w:sz="0" w:space="0" w:color="auto"/>
        <w:left w:val="none" w:sz="0" w:space="0" w:color="auto"/>
        <w:bottom w:val="none" w:sz="0" w:space="0" w:color="auto"/>
        <w:right w:val="none" w:sz="0" w:space="0" w:color="auto"/>
      </w:divBdr>
    </w:div>
    <w:div w:id="1265265509">
      <w:bodyDiv w:val="1"/>
      <w:marLeft w:val="0"/>
      <w:marRight w:val="0"/>
      <w:marTop w:val="0"/>
      <w:marBottom w:val="0"/>
      <w:divBdr>
        <w:top w:val="none" w:sz="0" w:space="0" w:color="auto"/>
        <w:left w:val="none" w:sz="0" w:space="0" w:color="auto"/>
        <w:bottom w:val="none" w:sz="0" w:space="0" w:color="auto"/>
        <w:right w:val="none" w:sz="0" w:space="0" w:color="auto"/>
      </w:divBdr>
    </w:div>
    <w:div w:id="1266887820">
      <w:bodyDiv w:val="1"/>
      <w:marLeft w:val="0"/>
      <w:marRight w:val="0"/>
      <w:marTop w:val="0"/>
      <w:marBottom w:val="0"/>
      <w:divBdr>
        <w:top w:val="none" w:sz="0" w:space="0" w:color="auto"/>
        <w:left w:val="none" w:sz="0" w:space="0" w:color="auto"/>
        <w:bottom w:val="none" w:sz="0" w:space="0" w:color="auto"/>
        <w:right w:val="none" w:sz="0" w:space="0" w:color="auto"/>
      </w:divBdr>
    </w:div>
    <w:div w:id="1269464564">
      <w:bodyDiv w:val="1"/>
      <w:marLeft w:val="0"/>
      <w:marRight w:val="0"/>
      <w:marTop w:val="0"/>
      <w:marBottom w:val="0"/>
      <w:divBdr>
        <w:top w:val="none" w:sz="0" w:space="0" w:color="auto"/>
        <w:left w:val="none" w:sz="0" w:space="0" w:color="auto"/>
        <w:bottom w:val="none" w:sz="0" w:space="0" w:color="auto"/>
        <w:right w:val="none" w:sz="0" w:space="0" w:color="auto"/>
      </w:divBdr>
    </w:div>
    <w:div w:id="1270699792">
      <w:bodyDiv w:val="1"/>
      <w:marLeft w:val="0"/>
      <w:marRight w:val="0"/>
      <w:marTop w:val="0"/>
      <w:marBottom w:val="0"/>
      <w:divBdr>
        <w:top w:val="none" w:sz="0" w:space="0" w:color="auto"/>
        <w:left w:val="none" w:sz="0" w:space="0" w:color="auto"/>
        <w:bottom w:val="none" w:sz="0" w:space="0" w:color="auto"/>
        <w:right w:val="none" w:sz="0" w:space="0" w:color="auto"/>
      </w:divBdr>
      <w:divsChild>
        <w:div w:id="1714498295">
          <w:marLeft w:val="0"/>
          <w:marRight w:val="0"/>
          <w:marTop w:val="0"/>
          <w:marBottom w:val="0"/>
          <w:divBdr>
            <w:top w:val="none" w:sz="0" w:space="0" w:color="auto"/>
            <w:left w:val="none" w:sz="0" w:space="0" w:color="auto"/>
            <w:bottom w:val="none" w:sz="0" w:space="0" w:color="auto"/>
            <w:right w:val="none" w:sz="0" w:space="0" w:color="auto"/>
          </w:divBdr>
        </w:div>
      </w:divsChild>
    </w:div>
    <w:div w:id="1274359337">
      <w:bodyDiv w:val="1"/>
      <w:marLeft w:val="0"/>
      <w:marRight w:val="0"/>
      <w:marTop w:val="0"/>
      <w:marBottom w:val="0"/>
      <w:divBdr>
        <w:top w:val="none" w:sz="0" w:space="0" w:color="auto"/>
        <w:left w:val="none" w:sz="0" w:space="0" w:color="auto"/>
        <w:bottom w:val="none" w:sz="0" w:space="0" w:color="auto"/>
        <w:right w:val="none" w:sz="0" w:space="0" w:color="auto"/>
      </w:divBdr>
    </w:div>
    <w:div w:id="1278029411">
      <w:bodyDiv w:val="1"/>
      <w:marLeft w:val="0"/>
      <w:marRight w:val="0"/>
      <w:marTop w:val="0"/>
      <w:marBottom w:val="0"/>
      <w:divBdr>
        <w:top w:val="none" w:sz="0" w:space="0" w:color="auto"/>
        <w:left w:val="none" w:sz="0" w:space="0" w:color="auto"/>
        <w:bottom w:val="none" w:sz="0" w:space="0" w:color="auto"/>
        <w:right w:val="none" w:sz="0" w:space="0" w:color="auto"/>
      </w:divBdr>
    </w:div>
    <w:div w:id="1282149151">
      <w:bodyDiv w:val="1"/>
      <w:marLeft w:val="0"/>
      <w:marRight w:val="0"/>
      <w:marTop w:val="0"/>
      <w:marBottom w:val="0"/>
      <w:divBdr>
        <w:top w:val="none" w:sz="0" w:space="0" w:color="auto"/>
        <w:left w:val="none" w:sz="0" w:space="0" w:color="auto"/>
        <w:bottom w:val="none" w:sz="0" w:space="0" w:color="auto"/>
        <w:right w:val="none" w:sz="0" w:space="0" w:color="auto"/>
      </w:divBdr>
    </w:div>
    <w:div w:id="1282567460">
      <w:bodyDiv w:val="1"/>
      <w:marLeft w:val="0"/>
      <w:marRight w:val="0"/>
      <w:marTop w:val="0"/>
      <w:marBottom w:val="0"/>
      <w:divBdr>
        <w:top w:val="none" w:sz="0" w:space="0" w:color="auto"/>
        <w:left w:val="none" w:sz="0" w:space="0" w:color="auto"/>
        <w:bottom w:val="none" w:sz="0" w:space="0" w:color="auto"/>
        <w:right w:val="none" w:sz="0" w:space="0" w:color="auto"/>
      </w:divBdr>
    </w:div>
    <w:div w:id="1287152821">
      <w:bodyDiv w:val="1"/>
      <w:marLeft w:val="0"/>
      <w:marRight w:val="0"/>
      <w:marTop w:val="0"/>
      <w:marBottom w:val="0"/>
      <w:divBdr>
        <w:top w:val="none" w:sz="0" w:space="0" w:color="auto"/>
        <w:left w:val="none" w:sz="0" w:space="0" w:color="auto"/>
        <w:bottom w:val="none" w:sz="0" w:space="0" w:color="auto"/>
        <w:right w:val="none" w:sz="0" w:space="0" w:color="auto"/>
      </w:divBdr>
    </w:div>
    <w:div w:id="1288050434">
      <w:bodyDiv w:val="1"/>
      <w:marLeft w:val="0"/>
      <w:marRight w:val="0"/>
      <w:marTop w:val="0"/>
      <w:marBottom w:val="0"/>
      <w:divBdr>
        <w:top w:val="none" w:sz="0" w:space="0" w:color="auto"/>
        <w:left w:val="none" w:sz="0" w:space="0" w:color="auto"/>
        <w:bottom w:val="none" w:sz="0" w:space="0" w:color="auto"/>
        <w:right w:val="none" w:sz="0" w:space="0" w:color="auto"/>
      </w:divBdr>
    </w:div>
    <w:div w:id="1288392020">
      <w:bodyDiv w:val="1"/>
      <w:marLeft w:val="0"/>
      <w:marRight w:val="0"/>
      <w:marTop w:val="0"/>
      <w:marBottom w:val="0"/>
      <w:divBdr>
        <w:top w:val="none" w:sz="0" w:space="0" w:color="auto"/>
        <w:left w:val="none" w:sz="0" w:space="0" w:color="auto"/>
        <w:bottom w:val="none" w:sz="0" w:space="0" w:color="auto"/>
        <w:right w:val="none" w:sz="0" w:space="0" w:color="auto"/>
      </w:divBdr>
    </w:div>
    <w:div w:id="1290013432">
      <w:bodyDiv w:val="1"/>
      <w:marLeft w:val="0"/>
      <w:marRight w:val="0"/>
      <w:marTop w:val="0"/>
      <w:marBottom w:val="0"/>
      <w:divBdr>
        <w:top w:val="none" w:sz="0" w:space="0" w:color="auto"/>
        <w:left w:val="none" w:sz="0" w:space="0" w:color="auto"/>
        <w:bottom w:val="none" w:sz="0" w:space="0" w:color="auto"/>
        <w:right w:val="none" w:sz="0" w:space="0" w:color="auto"/>
      </w:divBdr>
    </w:div>
    <w:div w:id="1296642842">
      <w:bodyDiv w:val="1"/>
      <w:marLeft w:val="0"/>
      <w:marRight w:val="0"/>
      <w:marTop w:val="0"/>
      <w:marBottom w:val="0"/>
      <w:divBdr>
        <w:top w:val="none" w:sz="0" w:space="0" w:color="auto"/>
        <w:left w:val="none" w:sz="0" w:space="0" w:color="auto"/>
        <w:bottom w:val="none" w:sz="0" w:space="0" w:color="auto"/>
        <w:right w:val="none" w:sz="0" w:space="0" w:color="auto"/>
      </w:divBdr>
    </w:div>
    <w:div w:id="1300918682">
      <w:bodyDiv w:val="1"/>
      <w:marLeft w:val="0"/>
      <w:marRight w:val="0"/>
      <w:marTop w:val="0"/>
      <w:marBottom w:val="0"/>
      <w:divBdr>
        <w:top w:val="none" w:sz="0" w:space="0" w:color="auto"/>
        <w:left w:val="none" w:sz="0" w:space="0" w:color="auto"/>
        <w:bottom w:val="none" w:sz="0" w:space="0" w:color="auto"/>
        <w:right w:val="none" w:sz="0" w:space="0" w:color="auto"/>
      </w:divBdr>
    </w:div>
    <w:div w:id="1305815099">
      <w:bodyDiv w:val="1"/>
      <w:marLeft w:val="0"/>
      <w:marRight w:val="0"/>
      <w:marTop w:val="0"/>
      <w:marBottom w:val="0"/>
      <w:divBdr>
        <w:top w:val="none" w:sz="0" w:space="0" w:color="auto"/>
        <w:left w:val="none" w:sz="0" w:space="0" w:color="auto"/>
        <w:bottom w:val="none" w:sz="0" w:space="0" w:color="auto"/>
        <w:right w:val="none" w:sz="0" w:space="0" w:color="auto"/>
      </w:divBdr>
    </w:div>
    <w:div w:id="1309433788">
      <w:bodyDiv w:val="1"/>
      <w:marLeft w:val="0"/>
      <w:marRight w:val="0"/>
      <w:marTop w:val="0"/>
      <w:marBottom w:val="0"/>
      <w:divBdr>
        <w:top w:val="none" w:sz="0" w:space="0" w:color="auto"/>
        <w:left w:val="none" w:sz="0" w:space="0" w:color="auto"/>
        <w:bottom w:val="none" w:sz="0" w:space="0" w:color="auto"/>
        <w:right w:val="none" w:sz="0" w:space="0" w:color="auto"/>
      </w:divBdr>
    </w:div>
    <w:div w:id="1311787493">
      <w:bodyDiv w:val="1"/>
      <w:marLeft w:val="0"/>
      <w:marRight w:val="0"/>
      <w:marTop w:val="0"/>
      <w:marBottom w:val="0"/>
      <w:divBdr>
        <w:top w:val="none" w:sz="0" w:space="0" w:color="auto"/>
        <w:left w:val="none" w:sz="0" w:space="0" w:color="auto"/>
        <w:bottom w:val="none" w:sz="0" w:space="0" w:color="auto"/>
        <w:right w:val="none" w:sz="0" w:space="0" w:color="auto"/>
      </w:divBdr>
    </w:div>
    <w:div w:id="1314791873">
      <w:bodyDiv w:val="1"/>
      <w:marLeft w:val="0"/>
      <w:marRight w:val="0"/>
      <w:marTop w:val="0"/>
      <w:marBottom w:val="0"/>
      <w:divBdr>
        <w:top w:val="none" w:sz="0" w:space="0" w:color="auto"/>
        <w:left w:val="none" w:sz="0" w:space="0" w:color="auto"/>
        <w:bottom w:val="none" w:sz="0" w:space="0" w:color="auto"/>
        <w:right w:val="none" w:sz="0" w:space="0" w:color="auto"/>
      </w:divBdr>
    </w:div>
    <w:div w:id="1316373849">
      <w:bodyDiv w:val="1"/>
      <w:marLeft w:val="0"/>
      <w:marRight w:val="0"/>
      <w:marTop w:val="0"/>
      <w:marBottom w:val="0"/>
      <w:divBdr>
        <w:top w:val="none" w:sz="0" w:space="0" w:color="auto"/>
        <w:left w:val="none" w:sz="0" w:space="0" w:color="auto"/>
        <w:bottom w:val="none" w:sz="0" w:space="0" w:color="auto"/>
        <w:right w:val="none" w:sz="0" w:space="0" w:color="auto"/>
      </w:divBdr>
    </w:div>
    <w:div w:id="1316446105">
      <w:bodyDiv w:val="1"/>
      <w:marLeft w:val="0"/>
      <w:marRight w:val="0"/>
      <w:marTop w:val="0"/>
      <w:marBottom w:val="0"/>
      <w:divBdr>
        <w:top w:val="none" w:sz="0" w:space="0" w:color="auto"/>
        <w:left w:val="none" w:sz="0" w:space="0" w:color="auto"/>
        <w:bottom w:val="none" w:sz="0" w:space="0" w:color="auto"/>
        <w:right w:val="none" w:sz="0" w:space="0" w:color="auto"/>
      </w:divBdr>
    </w:div>
    <w:div w:id="1317030721">
      <w:bodyDiv w:val="1"/>
      <w:marLeft w:val="0"/>
      <w:marRight w:val="0"/>
      <w:marTop w:val="0"/>
      <w:marBottom w:val="0"/>
      <w:divBdr>
        <w:top w:val="none" w:sz="0" w:space="0" w:color="auto"/>
        <w:left w:val="none" w:sz="0" w:space="0" w:color="auto"/>
        <w:bottom w:val="none" w:sz="0" w:space="0" w:color="auto"/>
        <w:right w:val="none" w:sz="0" w:space="0" w:color="auto"/>
      </w:divBdr>
    </w:div>
    <w:div w:id="1322734651">
      <w:bodyDiv w:val="1"/>
      <w:marLeft w:val="0"/>
      <w:marRight w:val="0"/>
      <w:marTop w:val="0"/>
      <w:marBottom w:val="0"/>
      <w:divBdr>
        <w:top w:val="none" w:sz="0" w:space="0" w:color="auto"/>
        <w:left w:val="none" w:sz="0" w:space="0" w:color="auto"/>
        <w:bottom w:val="none" w:sz="0" w:space="0" w:color="auto"/>
        <w:right w:val="none" w:sz="0" w:space="0" w:color="auto"/>
      </w:divBdr>
    </w:div>
    <w:div w:id="1323194642">
      <w:bodyDiv w:val="1"/>
      <w:marLeft w:val="0"/>
      <w:marRight w:val="0"/>
      <w:marTop w:val="0"/>
      <w:marBottom w:val="0"/>
      <w:divBdr>
        <w:top w:val="none" w:sz="0" w:space="0" w:color="auto"/>
        <w:left w:val="none" w:sz="0" w:space="0" w:color="auto"/>
        <w:bottom w:val="none" w:sz="0" w:space="0" w:color="auto"/>
        <w:right w:val="none" w:sz="0" w:space="0" w:color="auto"/>
      </w:divBdr>
    </w:div>
    <w:div w:id="1324549196">
      <w:bodyDiv w:val="1"/>
      <w:marLeft w:val="0"/>
      <w:marRight w:val="0"/>
      <w:marTop w:val="0"/>
      <w:marBottom w:val="0"/>
      <w:divBdr>
        <w:top w:val="none" w:sz="0" w:space="0" w:color="auto"/>
        <w:left w:val="none" w:sz="0" w:space="0" w:color="auto"/>
        <w:bottom w:val="none" w:sz="0" w:space="0" w:color="auto"/>
        <w:right w:val="none" w:sz="0" w:space="0" w:color="auto"/>
      </w:divBdr>
    </w:div>
    <w:div w:id="1326982256">
      <w:bodyDiv w:val="1"/>
      <w:marLeft w:val="0"/>
      <w:marRight w:val="0"/>
      <w:marTop w:val="0"/>
      <w:marBottom w:val="0"/>
      <w:divBdr>
        <w:top w:val="none" w:sz="0" w:space="0" w:color="auto"/>
        <w:left w:val="none" w:sz="0" w:space="0" w:color="auto"/>
        <w:bottom w:val="none" w:sz="0" w:space="0" w:color="auto"/>
        <w:right w:val="none" w:sz="0" w:space="0" w:color="auto"/>
      </w:divBdr>
    </w:div>
    <w:div w:id="1327443990">
      <w:bodyDiv w:val="1"/>
      <w:marLeft w:val="0"/>
      <w:marRight w:val="0"/>
      <w:marTop w:val="0"/>
      <w:marBottom w:val="0"/>
      <w:divBdr>
        <w:top w:val="none" w:sz="0" w:space="0" w:color="auto"/>
        <w:left w:val="none" w:sz="0" w:space="0" w:color="auto"/>
        <w:bottom w:val="none" w:sz="0" w:space="0" w:color="auto"/>
        <w:right w:val="none" w:sz="0" w:space="0" w:color="auto"/>
      </w:divBdr>
    </w:div>
    <w:div w:id="1330014630">
      <w:bodyDiv w:val="1"/>
      <w:marLeft w:val="0"/>
      <w:marRight w:val="0"/>
      <w:marTop w:val="0"/>
      <w:marBottom w:val="0"/>
      <w:divBdr>
        <w:top w:val="none" w:sz="0" w:space="0" w:color="auto"/>
        <w:left w:val="none" w:sz="0" w:space="0" w:color="auto"/>
        <w:bottom w:val="none" w:sz="0" w:space="0" w:color="auto"/>
        <w:right w:val="none" w:sz="0" w:space="0" w:color="auto"/>
      </w:divBdr>
    </w:div>
    <w:div w:id="1330212676">
      <w:bodyDiv w:val="1"/>
      <w:marLeft w:val="0"/>
      <w:marRight w:val="0"/>
      <w:marTop w:val="0"/>
      <w:marBottom w:val="0"/>
      <w:divBdr>
        <w:top w:val="none" w:sz="0" w:space="0" w:color="auto"/>
        <w:left w:val="none" w:sz="0" w:space="0" w:color="auto"/>
        <w:bottom w:val="none" w:sz="0" w:space="0" w:color="auto"/>
        <w:right w:val="none" w:sz="0" w:space="0" w:color="auto"/>
      </w:divBdr>
    </w:div>
    <w:div w:id="1332563336">
      <w:bodyDiv w:val="1"/>
      <w:marLeft w:val="0"/>
      <w:marRight w:val="0"/>
      <w:marTop w:val="0"/>
      <w:marBottom w:val="0"/>
      <w:divBdr>
        <w:top w:val="none" w:sz="0" w:space="0" w:color="auto"/>
        <w:left w:val="none" w:sz="0" w:space="0" w:color="auto"/>
        <w:bottom w:val="none" w:sz="0" w:space="0" w:color="auto"/>
        <w:right w:val="none" w:sz="0" w:space="0" w:color="auto"/>
      </w:divBdr>
    </w:div>
    <w:div w:id="1335918533">
      <w:bodyDiv w:val="1"/>
      <w:marLeft w:val="0"/>
      <w:marRight w:val="0"/>
      <w:marTop w:val="0"/>
      <w:marBottom w:val="0"/>
      <w:divBdr>
        <w:top w:val="none" w:sz="0" w:space="0" w:color="auto"/>
        <w:left w:val="none" w:sz="0" w:space="0" w:color="auto"/>
        <w:bottom w:val="none" w:sz="0" w:space="0" w:color="auto"/>
        <w:right w:val="none" w:sz="0" w:space="0" w:color="auto"/>
      </w:divBdr>
    </w:div>
    <w:div w:id="1337346392">
      <w:bodyDiv w:val="1"/>
      <w:marLeft w:val="0"/>
      <w:marRight w:val="0"/>
      <w:marTop w:val="0"/>
      <w:marBottom w:val="0"/>
      <w:divBdr>
        <w:top w:val="none" w:sz="0" w:space="0" w:color="auto"/>
        <w:left w:val="none" w:sz="0" w:space="0" w:color="auto"/>
        <w:bottom w:val="none" w:sz="0" w:space="0" w:color="auto"/>
        <w:right w:val="none" w:sz="0" w:space="0" w:color="auto"/>
      </w:divBdr>
    </w:div>
    <w:div w:id="1338456609">
      <w:bodyDiv w:val="1"/>
      <w:marLeft w:val="0"/>
      <w:marRight w:val="0"/>
      <w:marTop w:val="0"/>
      <w:marBottom w:val="0"/>
      <w:divBdr>
        <w:top w:val="none" w:sz="0" w:space="0" w:color="auto"/>
        <w:left w:val="none" w:sz="0" w:space="0" w:color="auto"/>
        <w:bottom w:val="none" w:sz="0" w:space="0" w:color="auto"/>
        <w:right w:val="none" w:sz="0" w:space="0" w:color="auto"/>
      </w:divBdr>
    </w:div>
    <w:div w:id="1338918496">
      <w:bodyDiv w:val="1"/>
      <w:marLeft w:val="0"/>
      <w:marRight w:val="0"/>
      <w:marTop w:val="0"/>
      <w:marBottom w:val="0"/>
      <w:divBdr>
        <w:top w:val="none" w:sz="0" w:space="0" w:color="auto"/>
        <w:left w:val="none" w:sz="0" w:space="0" w:color="auto"/>
        <w:bottom w:val="none" w:sz="0" w:space="0" w:color="auto"/>
        <w:right w:val="none" w:sz="0" w:space="0" w:color="auto"/>
      </w:divBdr>
    </w:div>
    <w:div w:id="1340738294">
      <w:bodyDiv w:val="1"/>
      <w:marLeft w:val="0"/>
      <w:marRight w:val="0"/>
      <w:marTop w:val="0"/>
      <w:marBottom w:val="0"/>
      <w:divBdr>
        <w:top w:val="none" w:sz="0" w:space="0" w:color="auto"/>
        <w:left w:val="none" w:sz="0" w:space="0" w:color="auto"/>
        <w:bottom w:val="none" w:sz="0" w:space="0" w:color="auto"/>
        <w:right w:val="none" w:sz="0" w:space="0" w:color="auto"/>
      </w:divBdr>
    </w:div>
    <w:div w:id="1346057201">
      <w:bodyDiv w:val="1"/>
      <w:marLeft w:val="0"/>
      <w:marRight w:val="0"/>
      <w:marTop w:val="0"/>
      <w:marBottom w:val="0"/>
      <w:divBdr>
        <w:top w:val="none" w:sz="0" w:space="0" w:color="auto"/>
        <w:left w:val="none" w:sz="0" w:space="0" w:color="auto"/>
        <w:bottom w:val="none" w:sz="0" w:space="0" w:color="auto"/>
        <w:right w:val="none" w:sz="0" w:space="0" w:color="auto"/>
      </w:divBdr>
    </w:div>
    <w:div w:id="1346706381">
      <w:bodyDiv w:val="1"/>
      <w:marLeft w:val="0"/>
      <w:marRight w:val="0"/>
      <w:marTop w:val="0"/>
      <w:marBottom w:val="0"/>
      <w:divBdr>
        <w:top w:val="none" w:sz="0" w:space="0" w:color="auto"/>
        <w:left w:val="none" w:sz="0" w:space="0" w:color="auto"/>
        <w:bottom w:val="none" w:sz="0" w:space="0" w:color="auto"/>
        <w:right w:val="none" w:sz="0" w:space="0" w:color="auto"/>
      </w:divBdr>
    </w:div>
    <w:div w:id="1351104381">
      <w:bodyDiv w:val="1"/>
      <w:marLeft w:val="0"/>
      <w:marRight w:val="0"/>
      <w:marTop w:val="0"/>
      <w:marBottom w:val="0"/>
      <w:divBdr>
        <w:top w:val="none" w:sz="0" w:space="0" w:color="auto"/>
        <w:left w:val="none" w:sz="0" w:space="0" w:color="auto"/>
        <w:bottom w:val="none" w:sz="0" w:space="0" w:color="auto"/>
        <w:right w:val="none" w:sz="0" w:space="0" w:color="auto"/>
      </w:divBdr>
    </w:div>
    <w:div w:id="1351638804">
      <w:bodyDiv w:val="1"/>
      <w:marLeft w:val="0"/>
      <w:marRight w:val="0"/>
      <w:marTop w:val="0"/>
      <w:marBottom w:val="0"/>
      <w:divBdr>
        <w:top w:val="none" w:sz="0" w:space="0" w:color="auto"/>
        <w:left w:val="none" w:sz="0" w:space="0" w:color="auto"/>
        <w:bottom w:val="none" w:sz="0" w:space="0" w:color="auto"/>
        <w:right w:val="none" w:sz="0" w:space="0" w:color="auto"/>
      </w:divBdr>
    </w:div>
    <w:div w:id="1352335658">
      <w:bodyDiv w:val="1"/>
      <w:marLeft w:val="0"/>
      <w:marRight w:val="0"/>
      <w:marTop w:val="0"/>
      <w:marBottom w:val="0"/>
      <w:divBdr>
        <w:top w:val="none" w:sz="0" w:space="0" w:color="auto"/>
        <w:left w:val="none" w:sz="0" w:space="0" w:color="auto"/>
        <w:bottom w:val="none" w:sz="0" w:space="0" w:color="auto"/>
        <w:right w:val="none" w:sz="0" w:space="0" w:color="auto"/>
      </w:divBdr>
      <w:divsChild>
        <w:div w:id="713819849">
          <w:marLeft w:val="0"/>
          <w:marRight w:val="0"/>
          <w:marTop w:val="0"/>
          <w:marBottom w:val="0"/>
          <w:divBdr>
            <w:top w:val="none" w:sz="0" w:space="0" w:color="auto"/>
            <w:left w:val="none" w:sz="0" w:space="0" w:color="auto"/>
            <w:bottom w:val="none" w:sz="0" w:space="0" w:color="auto"/>
            <w:right w:val="none" w:sz="0" w:space="0" w:color="auto"/>
          </w:divBdr>
        </w:div>
      </w:divsChild>
    </w:div>
    <w:div w:id="1356997217">
      <w:bodyDiv w:val="1"/>
      <w:marLeft w:val="0"/>
      <w:marRight w:val="0"/>
      <w:marTop w:val="0"/>
      <w:marBottom w:val="0"/>
      <w:divBdr>
        <w:top w:val="none" w:sz="0" w:space="0" w:color="auto"/>
        <w:left w:val="none" w:sz="0" w:space="0" w:color="auto"/>
        <w:bottom w:val="none" w:sz="0" w:space="0" w:color="auto"/>
        <w:right w:val="none" w:sz="0" w:space="0" w:color="auto"/>
      </w:divBdr>
    </w:div>
    <w:div w:id="1358196824">
      <w:bodyDiv w:val="1"/>
      <w:marLeft w:val="0"/>
      <w:marRight w:val="0"/>
      <w:marTop w:val="0"/>
      <w:marBottom w:val="0"/>
      <w:divBdr>
        <w:top w:val="none" w:sz="0" w:space="0" w:color="auto"/>
        <w:left w:val="none" w:sz="0" w:space="0" w:color="auto"/>
        <w:bottom w:val="none" w:sz="0" w:space="0" w:color="auto"/>
        <w:right w:val="none" w:sz="0" w:space="0" w:color="auto"/>
      </w:divBdr>
    </w:div>
    <w:div w:id="1361084154">
      <w:bodyDiv w:val="1"/>
      <w:marLeft w:val="0"/>
      <w:marRight w:val="0"/>
      <w:marTop w:val="0"/>
      <w:marBottom w:val="0"/>
      <w:divBdr>
        <w:top w:val="none" w:sz="0" w:space="0" w:color="auto"/>
        <w:left w:val="none" w:sz="0" w:space="0" w:color="auto"/>
        <w:bottom w:val="none" w:sz="0" w:space="0" w:color="auto"/>
        <w:right w:val="none" w:sz="0" w:space="0" w:color="auto"/>
      </w:divBdr>
    </w:div>
    <w:div w:id="1362626373">
      <w:bodyDiv w:val="1"/>
      <w:marLeft w:val="0"/>
      <w:marRight w:val="0"/>
      <w:marTop w:val="0"/>
      <w:marBottom w:val="0"/>
      <w:divBdr>
        <w:top w:val="none" w:sz="0" w:space="0" w:color="auto"/>
        <w:left w:val="none" w:sz="0" w:space="0" w:color="auto"/>
        <w:bottom w:val="none" w:sz="0" w:space="0" w:color="auto"/>
        <w:right w:val="none" w:sz="0" w:space="0" w:color="auto"/>
      </w:divBdr>
    </w:div>
    <w:div w:id="1367682639">
      <w:bodyDiv w:val="1"/>
      <w:marLeft w:val="0"/>
      <w:marRight w:val="0"/>
      <w:marTop w:val="0"/>
      <w:marBottom w:val="0"/>
      <w:divBdr>
        <w:top w:val="none" w:sz="0" w:space="0" w:color="auto"/>
        <w:left w:val="none" w:sz="0" w:space="0" w:color="auto"/>
        <w:bottom w:val="none" w:sz="0" w:space="0" w:color="auto"/>
        <w:right w:val="none" w:sz="0" w:space="0" w:color="auto"/>
      </w:divBdr>
      <w:divsChild>
        <w:div w:id="2011979484">
          <w:marLeft w:val="0"/>
          <w:marRight w:val="0"/>
          <w:marTop w:val="0"/>
          <w:marBottom w:val="0"/>
          <w:divBdr>
            <w:top w:val="none" w:sz="0" w:space="0" w:color="auto"/>
            <w:left w:val="none" w:sz="0" w:space="0" w:color="auto"/>
            <w:bottom w:val="none" w:sz="0" w:space="0" w:color="auto"/>
            <w:right w:val="none" w:sz="0" w:space="0" w:color="auto"/>
          </w:divBdr>
        </w:div>
      </w:divsChild>
    </w:div>
    <w:div w:id="1368330483">
      <w:bodyDiv w:val="1"/>
      <w:marLeft w:val="0"/>
      <w:marRight w:val="0"/>
      <w:marTop w:val="0"/>
      <w:marBottom w:val="0"/>
      <w:divBdr>
        <w:top w:val="none" w:sz="0" w:space="0" w:color="auto"/>
        <w:left w:val="none" w:sz="0" w:space="0" w:color="auto"/>
        <w:bottom w:val="none" w:sz="0" w:space="0" w:color="auto"/>
        <w:right w:val="none" w:sz="0" w:space="0" w:color="auto"/>
      </w:divBdr>
    </w:div>
    <w:div w:id="1373118446">
      <w:bodyDiv w:val="1"/>
      <w:marLeft w:val="0"/>
      <w:marRight w:val="0"/>
      <w:marTop w:val="0"/>
      <w:marBottom w:val="0"/>
      <w:divBdr>
        <w:top w:val="none" w:sz="0" w:space="0" w:color="auto"/>
        <w:left w:val="none" w:sz="0" w:space="0" w:color="auto"/>
        <w:bottom w:val="none" w:sz="0" w:space="0" w:color="auto"/>
        <w:right w:val="none" w:sz="0" w:space="0" w:color="auto"/>
      </w:divBdr>
    </w:div>
    <w:div w:id="1373262553">
      <w:bodyDiv w:val="1"/>
      <w:marLeft w:val="0"/>
      <w:marRight w:val="0"/>
      <w:marTop w:val="0"/>
      <w:marBottom w:val="0"/>
      <w:divBdr>
        <w:top w:val="none" w:sz="0" w:space="0" w:color="auto"/>
        <w:left w:val="none" w:sz="0" w:space="0" w:color="auto"/>
        <w:bottom w:val="none" w:sz="0" w:space="0" w:color="auto"/>
        <w:right w:val="none" w:sz="0" w:space="0" w:color="auto"/>
      </w:divBdr>
    </w:div>
    <w:div w:id="1373965959">
      <w:bodyDiv w:val="1"/>
      <w:marLeft w:val="0"/>
      <w:marRight w:val="0"/>
      <w:marTop w:val="0"/>
      <w:marBottom w:val="0"/>
      <w:divBdr>
        <w:top w:val="none" w:sz="0" w:space="0" w:color="auto"/>
        <w:left w:val="none" w:sz="0" w:space="0" w:color="auto"/>
        <w:bottom w:val="none" w:sz="0" w:space="0" w:color="auto"/>
        <w:right w:val="none" w:sz="0" w:space="0" w:color="auto"/>
      </w:divBdr>
    </w:div>
    <w:div w:id="1374499242">
      <w:bodyDiv w:val="1"/>
      <w:marLeft w:val="0"/>
      <w:marRight w:val="0"/>
      <w:marTop w:val="0"/>
      <w:marBottom w:val="0"/>
      <w:divBdr>
        <w:top w:val="none" w:sz="0" w:space="0" w:color="auto"/>
        <w:left w:val="none" w:sz="0" w:space="0" w:color="auto"/>
        <w:bottom w:val="none" w:sz="0" w:space="0" w:color="auto"/>
        <w:right w:val="none" w:sz="0" w:space="0" w:color="auto"/>
      </w:divBdr>
      <w:divsChild>
        <w:div w:id="401752965">
          <w:marLeft w:val="0"/>
          <w:marRight w:val="0"/>
          <w:marTop w:val="0"/>
          <w:marBottom w:val="0"/>
          <w:divBdr>
            <w:top w:val="none" w:sz="0" w:space="0" w:color="auto"/>
            <w:left w:val="none" w:sz="0" w:space="0" w:color="auto"/>
            <w:bottom w:val="none" w:sz="0" w:space="0" w:color="auto"/>
            <w:right w:val="none" w:sz="0" w:space="0" w:color="auto"/>
          </w:divBdr>
        </w:div>
      </w:divsChild>
    </w:div>
    <w:div w:id="1374621322">
      <w:bodyDiv w:val="1"/>
      <w:marLeft w:val="0"/>
      <w:marRight w:val="0"/>
      <w:marTop w:val="0"/>
      <w:marBottom w:val="0"/>
      <w:divBdr>
        <w:top w:val="none" w:sz="0" w:space="0" w:color="auto"/>
        <w:left w:val="none" w:sz="0" w:space="0" w:color="auto"/>
        <w:bottom w:val="none" w:sz="0" w:space="0" w:color="auto"/>
        <w:right w:val="none" w:sz="0" w:space="0" w:color="auto"/>
      </w:divBdr>
    </w:div>
    <w:div w:id="1375499481">
      <w:bodyDiv w:val="1"/>
      <w:marLeft w:val="0"/>
      <w:marRight w:val="0"/>
      <w:marTop w:val="0"/>
      <w:marBottom w:val="0"/>
      <w:divBdr>
        <w:top w:val="none" w:sz="0" w:space="0" w:color="auto"/>
        <w:left w:val="none" w:sz="0" w:space="0" w:color="auto"/>
        <w:bottom w:val="none" w:sz="0" w:space="0" w:color="auto"/>
        <w:right w:val="none" w:sz="0" w:space="0" w:color="auto"/>
      </w:divBdr>
    </w:div>
    <w:div w:id="1388263964">
      <w:bodyDiv w:val="1"/>
      <w:marLeft w:val="0"/>
      <w:marRight w:val="0"/>
      <w:marTop w:val="0"/>
      <w:marBottom w:val="0"/>
      <w:divBdr>
        <w:top w:val="none" w:sz="0" w:space="0" w:color="auto"/>
        <w:left w:val="none" w:sz="0" w:space="0" w:color="auto"/>
        <w:bottom w:val="none" w:sz="0" w:space="0" w:color="auto"/>
        <w:right w:val="none" w:sz="0" w:space="0" w:color="auto"/>
      </w:divBdr>
    </w:div>
    <w:div w:id="1391265341">
      <w:bodyDiv w:val="1"/>
      <w:marLeft w:val="0"/>
      <w:marRight w:val="0"/>
      <w:marTop w:val="0"/>
      <w:marBottom w:val="0"/>
      <w:divBdr>
        <w:top w:val="none" w:sz="0" w:space="0" w:color="auto"/>
        <w:left w:val="none" w:sz="0" w:space="0" w:color="auto"/>
        <w:bottom w:val="none" w:sz="0" w:space="0" w:color="auto"/>
        <w:right w:val="none" w:sz="0" w:space="0" w:color="auto"/>
      </w:divBdr>
    </w:div>
    <w:div w:id="1395543653">
      <w:bodyDiv w:val="1"/>
      <w:marLeft w:val="0"/>
      <w:marRight w:val="0"/>
      <w:marTop w:val="0"/>
      <w:marBottom w:val="0"/>
      <w:divBdr>
        <w:top w:val="none" w:sz="0" w:space="0" w:color="auto"/>
        <w:left w:val="none" w:sz="0" w:space="0" w:color="auto"/>
        <w:bottom w:val="none" w:sz="0" w:space="0" w:color="auto"/>
        <w:right w:val="none" w:sz="0" w:space="0" w:color="auto"/>
      </w:divBdr>
    </w:div>
    <w:div w:id="1396508415">
      <w:bodyDiv w:val="1"/>
      <w:marLeft w:val="0"/>
      <w:marRight w:val="0"/>
      <w:marTop w:val="0"/>
      <w:marBottom w:val="0"/>
      <w:divBdr>
        <w:top w:val="none" w:sz="0" w:space="0" w:color="auto"/>
        <w:left w:val="none" w:sz="0" w:space="0" w:color="auto"/>
        <w:bottom w:val="none" w:sz="0" w:space="0" w:color="auto"/>
        <w:right w:val="none" w:sz="0" w:space="0" w:color="auto"/>
      </w:divBdr>
      <w:divsChild>
        <w:div w:id="598412888">
          <w:marLeft w:val="0"/>
          <w:marRight w:val="0"/>
          <w:marTop w:val="0"/>
          <w:marBottom w:val="0"/>
          <w:divBdr>
            <w:top w:val="none" w:sz="0" w:space="0" w:color="auto"/>
            <w:left w:val="none" w:sz="0" w:space="0" w:color="auto"/>
            <w:bottom w:val="none" w:sz="0" w:space="0" w:color="auto"/>
            <w:right w:val="none" w:sz="0" w:space="0" w:color="auto"/>
          </w:divBdr>
        </w:div>
      </w:divsChild>
    </w:div>
    <w:div w:id="1397241874">
      <w:bodyDiv w:val="1"/>
      <w:marLeft w:val="0"/>
      <w:marRight w:val="0"/>
      <w:marTop w:val="0"/>
      <w:marBottom w:val="0"/>
      <w:divBdr>
        <w:top w:val="none" w:sz="0" w:space="0" w:color="auto"/>
        <w:left w:val="none" w:sz="0" w:space="0" w:color="auto"/>
        <w:bottom w:val="none" w:sz="0" w:space="0" w:color="auto"/>
        <w:right w:val="none" w:sz="0" w:space="0" w:color="auto"/>
      </w:divBdr>
    </w:div>
    <w:div w:id="1397707052">
      <w:bodyDiv w:val="1"/>
      <w:marLeft w:val="0"/>
      <w:marRight w:val="0"/>
      <w:marTop w:val="0"/>
      <w:marBottom w:val="0"/>
      <w:divBdr>
        <w:top w:val="none" w:sz="0" w:space="0" w:color="auto"/>
        <w:left w:val="none" w:sz="0" w:space="0" w:color="auto"/>
        <w:bottom w:val="none" w:sz="0" w:space="0" w:color="auto"/>
        <w:right w:val="none" w:sz="0" w:space="0" w:color="auto"/>
      </w:divBdr>
    </w:div>
    <w:div w:id="1398162585">
      <w:bodyDiv w:val="1"/>
      <w:marLeft w:val="0"/>
      <w:marRight w:val="0"/>
      <w:marTop w:val="0"/>
      <w:marBottom w:val="0"/>
      <w:divBdr>
        <w:top w:val="none" w:sz="0" w:space="0" w:color="auto"/>
        <w:left w:val="none" w:sz="0" w:space="0" w:color="auto"/>
        <w:bottom w:val="none" w:sz="0" w:space="0" w:color="auto"/>
        <w:right w:val="none" w:sz="0" w:space="0" w:color="auto"/>
      </w:divBdr>
    </w:div>
    <w:div w:id="1399939410">
      <w:bodyDiv w:val="1"/>
      <w:marLeft w:val="0"/>
      <w:marRight w:val="0"/>
      <w:marTop w:val="0"/>
      <w:marBottom w:val="0"/>
      <w:divBdr>
        <w:top w:val="none" w:sz="0" w:space="0" w:color="auto"/>
        <w:left w:val="none" w:sz="0" w:space="0" w:color="auto"/>
        <w:bottom w:val="none" w:sz="0" w:space="0" w:color="auto"/>
        <w:right w:val="none" w:sz="0" w:space="0" w:color="auto"/>
      </w:divBdr>
      <w:divsChild>
        <w:div w:id="122772193">
          <w:marLeft w:val="0"/>
          <w:marRight w:val="0"/>
          <w:marTop w:val="0"/>
          <w:marBottom w:val="0"/>
          <w:divBdr>
            <w:top w:val="none" w:sz="0" w:space="0" w:color="auto"/>
            <w:left w:val="none" w:sz="0" w:space="0" w:color="auto"/>
            <w:bottom w:val="none" w:sz="0" w:space="0" w:color="auto"/>
            <w:right w:val="none" w:sz="0" w:space="0" w:color="auto"/>
          </w:divBdr>
          <w:divsChild>
            <w:div w:id="1247809230">
              <w:marLeft w:val="0"/>
              <w:marRight w:val="0"/>
              <w:marTop w:val="0"/>
              <w:marBottom w:val="0"/>
              <w:divBdr>
                <w:top w:val="none" w:sz="0" w:space="0" w:color="auto"/>
                <w:left w:val="none" w:sz="0" w:space="0" w:color="auto"/>
                <w:bottom w:val="none" w:sz="0" w:space="0" w:color="auto"/>
                <w:right w:val="none" w:sz="0" w:space="0" w:color="auto"/>
              </w:divBdr>
              <w:divsChild>
                <w:div w:id="200697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930684">
          <w:marLeft w:val="0"/>
          <w:marRight w:val="0"/>
          <w:marTop w:val="0"/>
          <w:marBottom w:val="0"/>
          <w:divBdr>
            <w:top w:val="none" w:sz="0" w:space="0" w:color="auto"/>
            <w:left w:val="none" w:sz="0" w:space="0" w:color="auto"/>
            <w:bottom w:val="none" w:sz="0" w:space="0" w:color="auto"/>
            <w:right w:val="none" w:sz="0" w:space="0" w:color="auto"/>
          </w:divBdr>
          <w:divsChild>
            <w:div w:id="1864174420">
              <w:marLeft w:val="0"/>
              <w:marRight w:val="0"/>
              <w:marTop w:val="0"/>
              <w:marBottom w:val="0"/>
              <w:divBdr>
                <w:top w:val="none" w:sz="0" w:space="0" w:color="auto"/>
                <w:left w:val="none" w:sz="0" w:space="0" w:color="auto"/>
                <w:bottom w:val="none" w:sz="0" w:space="0" w:color="auto"/>
                <w:right w:val="none" w:sz="0" w:space="0" w:color="auto"/>
              </w:divBdr>
              <w:divsChild>
                <w:div w:id="2479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445790">
      <w:bodyDiv w:val="1"/>
      <w:marLeft w:val="0"/>
      <w:marRight w:val="0"/>
      <w:marTop w:val="0"/>
      <w:marBottom w:val="0"/>
      <w:divBdr>
        <w:top w:val="none" w:sz="0" w:space="0" w:color="auto"/>
        <w:left w:val="none" w:sz="0" w:space="0" w:color="auto"/>
        <w:bottom w:val="none" w:sz="0" w:space="0" w:color="auto"/>
        <w:right w:val="none" w:sz="0" w:space="0" w:color="auto"/>
      </w:divBdr>
    </w:div>
    <w:div w:id="1411149575">
      <w:bodyDiv w:val="1"/>
      <w:marLeft w:val="0"/>
      <w:marRight w:val="0"/>
      <w:marTop w:val="0"/>
      <w:marBottom w:val="0"/>
      <w:divBdr>
        <w:top w:val="none" w:sz="0" w:space="0" w:color="auto"/>
        <w:left w:val="none" w:sz="0" w:space="0" w:color="auto"/>
        <w:bottom w:val="none" w:sz="0" w:space="0" w:color="auto"/>
        <w:right w:val="none" w:sz="0" w:space="0" w:color="auto"/>
      </w:divBdr>
    </w:div>
    <w:div w:id="1414008851">
      <w:bodyDiv w:val="1"/>
      <w:marLeft w:val="0"/>
      <w:marRight w:val="0"/>
      <w:marTop w:val="0"/>
      <w:marBottom w:val="0"/>
      <w:divBdr>
        <w:top w:val="none" w:sz="0" w:space="0" w:color="auto"/>
        <w:left w:val="none" w:sz="0" w:space="0" w:color="auto"/>
        <w:bottom w:val="none" w:sz="0" w:space="0" w:color="auto"/>
        <w:right w:val="none" w:sz="0" w:space="0" w:color="auto"/>
      </w:divBdr>
    </w:div>
    <w:div w:id="1414670062">
      <w:bodyDiv w:val="1"/>
      <w:marLeft w:val="0"/>
      <w:marRight w:val="0"/>
      <w:marTop w:val="0"/>
      <w:marBottom w:val="0"/>
      <w:divBdr>
        <w:top w:val="none" w:sz="0" w:space="0" w:color="auto"/>
        <w:left w:val="none" w:sz="0" w:space="0" w:color="auto"/>
        <w:bottom w:val="none" w:sz="0" w:space="0" w:color="auto"/>
        <w:right w:val="none" w:sz="0" w:space="0" w:color="auto"/>
      </w:divBdr>
    </w:div>
    <w:div w:id="1418936823">
      <w:bodyDiv w:val="1"/>
      <w:marLeft w:val="0"/>
      <w:marRight w:val="0"/>
      <w:marTop w:val="0"/>
      <w:marBottom w:val="0"/>
      <w:divBdr>
        <w:top w:val="none" w:sz="0" w:space="0" w:color="auto"/>
        <w:left w:val="none" w:sz="0" w:space="0" w:color="auto"/>
        <w:bottom w:val="none" w:sz="0" w:space="0" w:color="auto"/>
        <w:right w:val="none" w:sz="0" w:space="0" w:color="auto"/>
      </w:divBdr>
    </w:div>
    <w:div w:id="1421021076">
      <w:bodyDiv w:val="1"/>
      <w:marLeft w:val="0"/>
      <w:marRight w:val="0"/>
      <w:marTop w:val="0"/>
      <w:marBottom w:val="0"/>
      <w:divBdr>
        <w:top w:val="none" w:sz="0" w:space="0" w:color="auto"/>
        <w:left w:val="none" w:sz="0" w:space="0" w:color="auto"/>
        <w:bottom w:val="none" w:sz="0" w:space="0" w:color="auto"/>
        <w:right w:val="none" w:sz="0" w:space="0" w:color="auto"/>
      </w:divBdr>
    </w:div>
    <w:div w:id="1421950026">
      <w:bodyDiv w:val="1"/>
      <w:marLeft w:val="0"/>
      <w:marRight w:val="0"/>
      <w:marTop w:val="0"/>
      <w:marBottom w:val="0"/>
      <w:divBdr>
        <w:top w:val="none" w:sz="0" w:space="0" w:color="auto"/>
        <w:left w:val="none" w:sz="0" w:space="0" w:color="auto"/>
        <w:bottom w:val="none" w:sz="0" w:space="0" w:color="auto"/>
        <w:right w:val="none" w:sz="0" w:space="0" w:color="auto"/>
      </w:divBdr>
    </w:div>
    <w:div w:id="1425303008">
      <w:bodyDiv w:val="1"/>
      <w:marLeft w:val="0"/>
      <w:marRight w:val="0"/>
      <w:marTop w:val="0"/>
      <w:marBottom w:val="0"/>
      <w:divBdr>
        <w:top w:val="none" w:sz="0" w:space="0" w:color="auto"/>
        <w:left w:val="none" w:sz="0" w:space="0" w:color="auto"/>
        <w:bottom w:val="none" w:sz="0" w:space="0" w:color="auto"/>
        <w:right w:val="none" w:sz="0" w:space="0" w:color="auto"/>
      </w:divBdr>
    </w:div>
    <w:div w:id="1427072457">
      <w:bodyDiv w:val="1"/>
      <w:marLeft w:val="0"/>
      <w:marRight w:val="0"/>
      <w:marTop w:val="0"/>
      <w:marBottom w:val="0"/>
      <w:divBdr>
        <w:top w:val="none" w:sz="0" w:space="0" w:color="auto"/>
        <w:left w:val="none" w:sz="0" w:space="0" w:color="auto"/>
        <w:bottom w:val="none" w:sz="0" w:space="0" w:color="auto"/>
        <w:right w:val="none" w:sz="0" w:space="0" w:color="auto"/>
      </w:divBdr>
      <w:divsChild>
        <w:div w:id="1824201307">
          <w:marLeft w:val="0"/>
          <w:marRight w:val="0"/>
          <w:marTop w:val="0"/>
          <w:marBottom w:val="0"/>
          <w:divBdr>
            <w:top w:val="none" w:sz="0" w:space="0" w:color="auto"/>
            <w:left w:val="none" w:sz="0" w:space="0" w:color="auto"/>
            <w:bottom w:val="none" w:sz="0" w:space="0" w:color="auto"/>
            <w:right w:val="none" w:sz="0" w:space="0" w:color="auto"/>
          </w:divBdr>
          <w:divsChild>
            <w:div w:id="1483159886">
              <w:marLeft w:val="0"/>
              <w:marRight w:val="0"/>
              <w:marTop w:val="0"/>
              <w:marBottom w:val="0"/>
              <w:divBdr>
                <w:top w:val="none" w:sz="0" w:space="0" w:color="auto"/>
                <w:left w:val="none" w:sz="0" w:space="0" w:color="auto"/>
                <w:bottom w:val="none" w:sz="0" w:space="0" w:color="auto"/>
                <w:right w:val="none" w:sz="0" w:space="0" w:color="auto"/>
              </w:divBdr>
              <w:divsChild>
                <w:div w:id="16466874">
                  <w:marLeft w:val="0"/>
                  <w:marRight w:val="0"/>
                  <w:marTop w:val="0"/>
                  <w:marBottom w:val="0"/>
                  <w:divBdr>
                    <w:top w:val="none" w:sz="0" w:space="0" w:color="auto"/>
                    <w:left w:val="none" w:sz="0" w:space="0" w:color="auto"/>
                    <w:bottom w:val="none" w:sz="0" w:space="0" w:color="auto"/>
                    <w:right w:val="none" w:sz="0" w:space="0" w:color="auto"/>
                  </w:divBdr>
                  <w:divsChild>
                    <w:div w:id="196348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8502149">
      <w:bodyDiv w:val="1"/>
      <w:marLeft w:val="0"/>
      <w:marRight w:val="0"/>
      <w:marTop w:val="0"/>
      <w:marBottom w:val="0"/>
      <w:divBdr>
        <w:top w:val="none" w:sz="0" w:space="0" w:color="auto"/>
        <w:left w:val="none" w:sz="0" w:space="0" w:color="auto"/>
        <w:bottom w:val="none" w:sz="0" w:space="0" w:color="auto"/>
        <w:right w:val="none" w:sz="0" w:space="0" w:color="auto"/>
      </w:divBdr>
    </w:div>
    <w:div w:id="1433739842">
      <w:bodyDiv w:val="1"/>
      <w:marLeft w:val="0"/>
      <w:marRight w:val="0"/>
      <w:marTop w:val="0"/>
      <w:marBottom w:val="0"/>
      <w:divBdr>
        <w:top w:val="none" w:sz="0" w:space="0" w:color="auto"/>
        <w:left w:val="none" w:sz="0" w:space="0" w:color="auto"/>
        <w:bottom w:val="none" w:sz="0" w:space="0" w:color="auto"/>
        <w:right w:val="none" w:sz="0" w:space="0" w:color="auto"/>
      </w:divBdr>
    </w:div>
    <w:div w:id="1446542311">
      <w:bodyDiv w:val="1"/>
      <w:marLeft w:val="0"/>
      <w:marRight w:val="0"/>
      <w:marTop w:val="0"/>
      <w:marBottom w:val="0"/>
      <w:divBdr>
        <w:top w:val="none" w:sz="0" w:space="0" w:color="auto"/>
        <w:left w:val="none" w:sz="0" w:space="0" w:color="auto"/>
        <w:bottom w:val="none" w:sz="0" w:space="0" w:color="auto"/>
        <w:right w:val="none" w:sz="0" w:space="0" w:color="auto"/>
      </w:divBdr>
    </w:div>
    <w:div w:id="1449740566">
      <w:bodyDiv w:val="1"/>
      <w:marLeft w:val="0"/>
      <w:marRight w:val="0"/>
      <w:marTop w:val="0"/>
      <w:marBottom w:val="0"/>
      <w:divBdr>
        <w:top w:val="none" w:sz="0" w:space="0" w:color="auto"/>
        <w:left w:val="none" w:sz="0" w:space="0" w:color="auto"/>
        <w:bottom w:val="none" w:sz="0" w:space="0" w:color="auto"/>
        <w:right w:val="none" w:sz="0" w:space="0" w:color="auto"/>
      </w:divBdr>
    </w:div>
    <w:div w:id="1453744686">
      <w:bodyDiv w:val="1"/>
      <w:marLeft w:val="0"/>
      <w:marRight w:val="0"/>
      <w:marTop w:val="0"/>
      <w:marBottom w:val="0"/>
      <w:divBdr>
        <w:top w:val="none" w:sz="0" w:space="0" w:color="auto"/>
        <w:left w:val="none" w:sz="0" w:space="0" w:color="auto"/>
        <w:bottom w:val="none" w:sz="0" w:space="0" w:color="auto"/>
        <w:right w:val="none" w:sz="0" w:space="0" w:color="auto"/>
      </w:divBdr>
    </w:div>
    <w:div w:id="1455444864">
      <w:bodyDiv w:val="1"/>
      <w:marLeft w:val="0"/>
      <w:marRight w:val="0"/>
      <w:marTop w:val="0"/>
      <w:marBottom w:val="0"/>
      <w:divBdr>
        <w:top w:val="none" w:sz="0" w:space="0" w:color="auto"/>
        <w:left w:val="none" w:sz="0" w:space="0" w:color="auto"/>
        <w:bottom w:val="none" w:sz="0" w:space="0" w:color="auto"/>
        <w:right w:val="none" w:sz="0" w:space="0" w:color="auto"/>
      </w:divBdr>
    </w:div>
    <w:div w:id="1457289500">
      <w:bodyDiv w:val="1"/>
      <w:marLeft w:val="0"/>
      <w:marRight w:val="0"/>
      <w:marTop w:val="0"/>
      <w:marBottom w:val="0"/>
      <w:divBdr>
        <w:top w:val="none" w:sz="0" w:space="0" w:color="auto"/>
        <w:left w:val="none" w:sz="0" w:space="0" w:color="auto"/>
        <w:bottom w:val="none" w:sz="0" w:space="0" w:color="auto"/>
        <w:right w:val="none" w:sz="0" w:space="0" w:color="auto"/>
      </w:divBdr>
    </w:div>
    <w:div w:id="1459566315">
      <w:bodyDiv w:val="1"/>
      <w:marLeft w:val="0"/>
      <w:marRight w:val="0"/>
      <w:marTop w:val="0"/>
      <w:marBottom w:val="0"/>
      <w:divBdr>
        <w:top w:val="none" w:sz="0" w:space="0" w:color="auto"/>
        <w:left w:val="none" w:sz="0" w:space="0" w:color="auto"/>
        <w:bottom w:val="none" w:sz="0" w:space="0" w:color="auto"/>
        <w:right w:val="none" w:sz="0" w:space="0" w:color="auto"/>
      </w:divBdr>
    </w:div>
    <w:div w:id="1462459586">
      <w:bodyDiv w:val="1"/>
      <w:marLeft w:val="0"/>
      <w:marRight w:val="0"/>
      <w:marTop w:val="0"/>
      <w:marBottom w:val="0"/>
      <w:divBdr>
        <w:top w:val="none" w:sz="0" w:space="0" w:color="auto"/>
        <w:left w:val="none" w:sz="0" w:space="0" w:color="auto"/>
        <w:bottom w:val="none" w:sz="0" w:space="0" w:color="auto"/>
        <w:right w:val="none" w:sz="0" w:space="0" w:color="auto"/>
      </w:divBdr>
    </w:div>
    <w:div w:id="1462576717">
      <w:bodyDiv w:val="1"/>
      <w:marLeft w:val="0"/>
      <w:marRight w:val="0"/>
      <w:marTop w:val="0"/>
      <w:marBottom w:val="0"/>
      <w:divBdr>
        <w:top w:val="none" w:sz="0" w:space="0" w:color="auto"/>
        <w:left w:val="none" w:sz="0" w:space="0" w:color="auto"/>
        <w:bottom w:val="none" w:sz="0" w:space="0" w:color="auto"/>
        <w:right w:val="none" w:sz="0" w:space="0" w:color="auto"/>
      </w:divBdr>
    </w:div>
    <w:div w:id="1465738608">
      <w:bodyDiv w:val="1"/>
      <w:marLeft w:val="0"/>
      <w:marRight w:val="0"/>
      <w:marTop w:val="0"/>
      <w:marBottom w:val="0"/>
      <w:divBdr>
        <w:top w:val="none" w:sz="0" w:space="0" w:color="auto"/>
        <w:left w:val="none" w:sz="0" w:space="0" w:color="auto"/>
        <w:bottom w:val="none" w:sz="0" w:space="0" w:color="auto"/>
        <w:right w:val="none" w:sz="0" w:space="0" w:color="auto"/>
      </w:divBdr>
    </w:div>
    <w:div w:id="1470200760">
      <w:bodyDiv w:val="1"/>
      <w:marLeft w:val="0"/>
      <w:marRight w:val="0"/>
      <w:marTop w:val="0"/>
      <w:marBottom w:val="0"/>
      <w:divBdr>
        <w:top w:val="none" w:sz="0" w:space="0" w:color="auto"/>
        <w:left w:val="none" w:sz="0" w:space="0" w:color="auto"/>
        <w:bottom w:val="none" w:sz="0" w:space="0" w:color="auto"/>
        <w:right w:val="none" w:sz="0" w:space="0" w:color="auto"/>
      </w:divBdr>
    </w:div>
    <w:div w:id="1475104558">
      <w:bodyDiv w:val="1"/>
      <w:marLeft w:val="0"/>
      <w:marRight w:val="0"/>
      <w:marTop w:val="0"/>
      <w:marBottom w:val="0"/>
      <w:divBdr>
        <w:top w:val="none" w:sz="0" w:space="0" w:color="auto"/>
        <w:left w:val="none" w:sz="0" w:space="0" w:color="auto"/>
        <w:bottom w:val="none" w:sz="0" w:space="0" w:color="auto"/>
        <w:right w:val="none" w:sz="0" w:space="0" w:color="auto"/>
      </w:divBdr>
    </w:div>
    <w:div w:id="1475180701">
      <w:bodyDiv w:val="1"/>
      <w:marLeft w:val="0"/>
      <w:marRight w:val="0"/>
      <w:marTop w:val="0"/>
      <w:marBottom w:val="0"/>
      <w:divBdr>
        <w:top w:val="none" w:sz="0" w:space="0" w:color="auto"/>
        <w:left w:val="none" w:sz="0" w:space="0" w:color="auto"/>
        <w:bottom w:val="none" w:sz="0" w:space="0" w:color="auto"/>
        <w:right w:val="none" w:sz="0" w:space="0" w:color="auto"/>
      </w:divBdr>
    </w:div>
    <w:div w:id="1477379481">
      <w:bodyDiv w:val="1"/>
      <w:marLeft w:val="0"/>
      <w:marRight w:val="0"/>
      <w:marTop w:val="0"/>
      <w:marBottom w:val="0"/>
      <w:divBdr>
        <w:top w:val="none" w:sz="0" w:space="0" w:color="auto"/>
        <w:left w:val="none" w:sz="0" w:space="0" w:color="auto"/>
        <w:bottom w:val="none" w:sz="0" w:space="0" w:color="auto"/>
        <w:right w:val="none" w:sz="0" w:space="0" w:color="auto"/>
      </w:divBdr>
    </w:div>
    <w:div w:id="1484541688">
      <w:bodyDiv w:val="1"/>
      <w:marLeft w:val="0"/>
      <w:marRight w:val="0"/>
      <w:marTop w:val="0"/>
      <w:marBottom w:val="0"/>
      <w:divBdr>
        <w:top w:val="none" w:sz="0" w:space="0" w:color="auto"/>
        <w:left w:val="none" w:sz="0" w:space="0" w:color="auto"/>
        <w:bottom w:val="none" w:sz="0" w:space="0" w:color="auto"/>
        <w:right w:val="none" w:sz="0" w:space="0" w:color="auto"/>
      </w:divBdr>
      <w:divsChild>
        <w:div w:id="1839033080">
          <w:marLeft w:val="0"/>
          <w:marRight w:val="0"/>
          <w:marTop w:val="0"/>
          <w:marBottom w:val="0"/>
          <w:divBdr>
            <w:top w:val="none" w:sz="0" w:space="0" w:color="auto"/>
            <w:left w:val="none" w:sz="0" w:space="0" w:color="auto"/>
            <w:bottom w:val="none" w:sz="0" w:space="0" w:color="auto"/>
            <w:right w:val="none" w:sz="0" w:space="0" w:color="auto"/>
          </w:divBdr>
        </w:div>
      </w:divsChild>
    </w:div>
    <w:div w:id="1486631093">
      <w:bodyDiv w:val="1"/>
      <w:marLeft w:val="0"/>
      <w:marRight w:val="0"/>
      <w:marTop w:val="0"/>
      <w:marBottom w:val="0"/>
      <w:divBdr>
        <w:top w:val="none" w:sz="0" w:space="0" w:color="auto"/>
        <w:left w:val="none" w:sz="0" w:space="0" w:color="auto"/>
        <w:bottom w:val="none" w:sz="0" w:space="0" w:color="auto"/>
        <w:right w:val="none" w:sz="0" w:space="0" w:color="auto"/>
      </w:divBdr>
    </w:div>
    <w:div w:id="1488352210">
      <w:bodyDiv w:val="1"/>
      <w:marLeft w:val="0"/>
      <w:marRight w:val="0"/>
      <w:marTop w:val="0"/>
      <w:marBottom w:val="0"/>
      <w:divBdr>
        <w:top w:val="none" w:sz="0" w:space="0" w:color="auto"/>
        <w:left w:val="none" w:sz="0" w:space="0" w:color="auto"/>
        <w:bottom w:val="none" w:sz="0" w:space="0" w:color="auto"/>
        <w:right w:val="none" w:sz="0" w:space="0" w:color="auto"/>
      </w:divBdr>
    </w:div>
    <w:div w:id="1493139027">
      <w:bodyDiv w:val="1"/>
      <w:marLeft w:val="0"/>
      <w:marRight w:val="0"/>
      <w:marTop w:val="0"/>
      <w:marBottom w:val="0"/>
      <w:divBdr>
        <w:top w:val="none" w:sz="0" w:space="0" w:color="auto"/>
        <w:left w:val="none" w:sz="0" w:space="0" w:color="auto"/>
        <w:bottom w:val="none" w:sz="0" w:space="0" w:color="auto"/>
        <w:right w:val="none" w:sz="0" w:space="0" w:color="auto"/>
      </w:divBdr>
    </w:div>
    <w:div w:id="1495799002">
      <w:bodyDiv w:val="1"/>
      <w:marLeft w:val="0"/>
      <w:marRight w:val="0"/>
      <w:marTop w:val="0"/>
      <w:marBottom w:val="0"/>
      <w:divBdr>
        <w:top w:val="none" w:sz="0" w:space="0" w:color="auto"/>
        <w:left w:val="none" w:sz="0" w:space="0" w:color="auto"/>
        <w:bottom w:val="none" w:sz="0" w:space="0" w:color="auto"/>
        <w:right w:val="none" w:sz="0" w:space="0" w:color="auto"/>
      </w:divBdr>
    </w:div>
    <w:div w:id="1497108199">
      <w:bodyDiv w:val="1"/>
      <w:marLeft w:val="0"/>
      <w:marRight w:val="0"/>
      <w:marTop w:val="0"/>
      <w:marBottom w:val="0"/>
      <w:divBdr>
        <w:top w:val="none" w:sz="0" w:space="0" w:color="auto"/>
        <w:left w:val="none" w:sz="0" w:space="0" w:color="auto"/>
        <w:bottom w:val="none" w:sz="0" w:space="0" w:color="auto"/>
        <w:right w:val="none" w:sz="0" w:space="0" w:color="auto"/>
      </w:divBdr>
    </w:div>
    <w:div w:id="1497185996">
      <w:bodyDiv w:val="1"/>
      <w:marLeft w:val="0"/>
      <w:marRight w:val="0"/>
      <w:marTop w:val="0"/>
      <w:marBottom w:val="0"/>
      <w:divBdr>
        <w:top w:val="none" w:sz="0" w:space="0" w:color="auto"/>
        <w:left w:val="none" w:sz="0" w:space="0" w:color="auto"/>
        <w:bottom w:val="none" w:sz="0" w:space="0" w:color="auto"/>
        <w:right w:val="none" w:sz="0" w:space="0" w:color="auto"/>
      </w:divBdr>
    </w:div>
    <w:div w:id="1498881182">
      <w:bodyDiv w:val="1"/>
      <w:marLeft w:val="0"/>
      <w:marRight w:val="0"/>
      <w:marTop w:val="0"/>
      <w:marBottom w:val="0"/>
      <w:divBdr>
        <w:top w:val="none" w:sz="0" w:space="0" w:color="auto"/>
        <w:left w:val="none" w:sz="0" w:space="0" w:color="auto"/>
        <w:bottom w:val="none" w:sz="0" w:space="0" w:color="auto"/>
        <w:right w:val="none" w:sz="0" w:space="0" w:color="auto"/>
      </w:divBdr>
    </w:div>
    <w:div w:id="1503013803">
      <w:bodyDiv w:val="1"/>
      <w:marLeft w:val="0"/>
      <w:marRight w:val="0"/>
      <w:marTop w:val="0"/>
      <w:marBottom w:val="0"/>
      <w:divBdr>
        <w:top w:val="none" w:sz="0" w:space="0" w:color="auto"/>
        <w:left w:val="none" w:sz="0" w:space="0" w:color="auto"/>
        <w:bottom w:val="none" w:sz="0" w:space="0" w:color="auto"/>
        <w:right w:val="none" w:sz="0" w:space="0" w:color="auto"/>
      </w:divBdr>
      <w:divsChild>
        <w:div w:id="328948554">
          <w:marLeft w:val="0"/>
          <w:marRight w:val="0"/>
          <w:marTop w:val="0"/>
          <w:marBottom w:val="0"/>
          <w:divBdr>
            <w:top w:val="none" w:sz="0" w:space="0" w:color="auto"/>
            <w:left w:val="none" w:sz="0" w:space="0" w:color="auto"/>
            <w:bottom w:val="none" w:sz="0" w:space="0" w:color="auto"/>
            <w:right w:val="none" w:sz="0" w:space="0" w:color="auto"/>
          </w:divBdr>
        </w:div>
      </w:divsChild>
    </w:div>
    <w:div w:id="1511875674">
      <w:bodyDiv w:val="1"/>
      <w:marLeft w:val="0"/>
      <w:marRight w:val="0"/>
      <w:marTop w:val="0"/>
      <w:marBottom w:val="0"/>
      <w:divBdr>
        <w:top w:val="none" w:sz="0" w:space="0" w:color="auto"/>
        <w:left w:val="none" w:sz="0" w:space="0" w:color="auto"/>
        <w:bottom w:val="none" w:sz="0" w:space="0" w:color="auto"/>
        <w:right w:val="none" w:sz="0" w:space="0" w:color="auto"/>
      </w:divBdr>
    </w:div>
    <w:div w:id="1513371865">
      <w:bodyDiv w:val="1"/>
      <w:marLeft w:val="0"/>
      <w:marRight w:val="0"/>
      <w:marTop w:val="0"/>
      <w:marBottom w:val="0"/>
      <w:divBdr>
        <w:top w:val="none" w:sz="0" w:space="0" w:color="auto"/>
        <w:left w:val="none" w:sz="0" w:space="0" w:color="auto"/>
        <w:bottom w:val="none" w:sz="0" w:space="0" w:color="auto"/>
        <w:right w:val="none" w:sz="0" w:space="0" w:color="auto"/>
      </w:divBdr>
    </w:div>
    <w:div w:id="1515224886">
      <w:bodyDiv w:val="1"/>
      <w:marLeft w:val="0"/>
      <w:marRight w:val="0"/>
      <w:marTop w:val="0"/>
      <w:marBottom w:val="0"/>
      <w:divBdr>
        <w:top w:val="none" w:sz="0" w:space="0" w:color="auto"/>
        <w:left w:val="none" w:sz="0" w:space="0" w:color="auto"/>
        <w:bottom w:val="none" w:sz="0" w:space="0" w:color="auto"/>
        <w:right w:val="none" w:sz="0" w:space="0" w:color="auto"/>
      </w:divBdr>
    </w:div>
    <w:div w:id="1515800765">
      <w:bodyDiv w:val="1"/>
      <w:marLeft w:val="0"/>
      <w:marRight w:val="0"/>
      <w:marTop w:val="0"/>
      <w:marBottom w:val="0"/>
      <w:divBdr>
        <w:top w:val="none" w:sz="0" w:space="0" w:color="auto"/>
        <w:left w:val="none" w:sz="0" w:space="0" w:color="auto"/>
        <w:bottom w:val="none" w:sz="0" w:space="0" w:color="auto"/>
        <w:right w:val="none" w:sz="0" w:space="0" w:color="auto"/>
      </w:divBdr>
    </w:div>
    <w:div w:id="1516919599">
      <w:bodyDiv w:val="1"/>
      <w:marLeft w:val="0"/>
      <w:marRight w:val="0"/>
      <w:marTop w:val="0"/>
      <w:marBottom w:val="0"/>
      <w:divBdr>
        <w:top w:val="none" w:sz="0" w:space="0" w:color="auto"/>
        <w:left w:val="none" w:sz="0" w:space="0" w:color="auto"/>
        <w:bottom w:val="none" w:sz="0" w:space="0" w:color="auto"/>
        <w:right w:val="none" w:sz="0" w:space="0" w:color="auto"/>
      </w:divBdr>
    </w:div>
    <w:div w:id="1517885677">
      <w:bodyDiv w:val="1"/>
      <w:marLeft w:val="0"/>
      <w:marRight w:val="0"/>
      <w:marTop w:val="0"/>
      <w:marBottom w:val="0"/>
      <w:divBdr>
        <w:top w:val="none" w:sz="0" w:space="0" w:color="auto"/>
        <w:left w:val="none" w:sz="0" w:space="0" w:color="auto"/>
        <w:bottom w:val="none" w:sz="0" w:space="0" w:color="auto"/>
        <w:right w:val="none" w:sz="0" w:space="0" w:color="auto"/>
      </w:divBdr>
    </w:div>
    <w:div w:id="1518425532">
      <w:bodyDiv w:val="1"/>
      <w:marLeft w:val="0"/>
      <w:marRight w:val="0"/>
      <w:marTop w:val="0"/>
      <w:marBottom w:val="0"/>
      <w:divBdr>
        <w:top w:val="none" w:sz="0" w:space="0" w:color="auto"/>
        <w:left w:val="none" w:sz="0" w:space="0" w:color="auto"/>
        <w:bottom w:val="none" w:sz="0" w:space="0" w:color="auto"/>
        <w:right w:val="none" w:sz="0" w:space="0" w:color="auto"/>
      </w:divBdr>
    </w:div>
    <w:div w:id="1519351778">
      <w:bodyDiv w:val="1"/>
      <w:marLeft w:val="0"/>
      <w:marRight w:val="0"/>
      <w:marTop w:val="0"/>
      <w:marBottom w:val="0"/>
      <w:divBdr>
        <w:top w:val="none" w:sz="0" w:space="0" w:color="auto"/>
        <w:left w:val="none" w:sz="0" w:space="0" w:color="auto"/>
        <w:bottom w:val="none" w:sz="0" w:space="0" w:color="auto"/>
        <w:right w:val="none" w:sz="0" w:space="0" w:color="auto"/>
      </w:divBdr>
    </w:div>
    <w:div w:id="1523283498">
      <w:bodyDiv w:val="1"/>
      <w:marLeft w:val="0"/>
      <w:marRight w:val="0"/>
      <w:marTop w:val="0"/>
      <w:marBottom w:val="0"/>
      <w:divBdr>
        <w:top w:val="none" w:sz="0" w:space="0" w:color="auto"/>
        <w:left w:val="none" w:sz="0" w:space="0" w:color="auto"/>
        <w:bottom w:val="none" w:sz="0" w:space="0" w:color="auto"/>
        <w:right w:val="none" w:sz="0" w:space="0" w:color="auto"/>
      </w:divBdr>
    </w:div>
    <w:div w:id="1524244104">
      <w:bodyDiv w:val="1"/>
      <w:marLeft w:val="0"/>
      <w:marRight w:val="0"/>
      <w:marTop w:val="0"/>
      <w:marBottom w:val="0"/>
      <w:divBdr>
        <w:top w:val="none" w:sz="0" w:space="0" w:color="auto"/>
        <w:left w:val="none" w:sz="0" w:space="0" w:color="auto"/>
        <w:bottom w:val="none" w:sz="0" w:space="0" w:color="auto"/>
        <w:right w:val="none" w:sz="0" w:space="0" w:color="auto"/>
      </w:divBdr>
    </w:div>
    <w:div w:id="1529030751">
      <w:bodyDiv w:val="1"/>
      <w:marLeft w:val="0"/>
      <w:marRight w:val="0"/>
      <w:marTop w:val="0"/>
      <w:marBottom w:val="0"/>
      <w:divBdr>
        <w:top w:val="none" w:sz="0" w:space="0" w:color="auto"/>
        <w:left w:val="none" w:sz="0" w:space="0" w:color="auto"/>
        <w:bottom w:val="none" w:sz="0" w:space="0" w:color="auto"/>
        <w:right w:val="none" w:sz="0" w:space="0" w:color="auto"/>
      </w:divBdr>
    </w:div>
    <w:div w:id="1531062920">
      <w:bodyDiv w:val="1"/>
      <w:marLeft w:val="0"/>
      <w:marRight w:val="0"/>
      <w:marTop w:val="0"/>
      <w:marBottom w:val="0"/>
      <w:divBdr>
        <w:top w:val="none" w:sz="0" w:space="0" w:color="auto"/>
        <w:left w:val="none" w:sz="0" w:space="0" w:color="auto"/>
        <w:bottom w:val="none" w:sz="0" w:space="0" w:color="auto"/>
        <w:right w:val="none" w:sz="0" w:space="0" w:color="auto"/>
      </w:divBdr>
    </w:div>
    <w:div w:id="1531603659">
      <w:bodyDiv w:val="1"/>
      <w:marLeft w:val="0"/>
      <w:marRight w:val="0"/>
      <w:marTop w:val="0"/>
      <w:marBottom w:val="0"/>
      <w:divBdr>
        <w:top w:val="none" w:sz="0" w:space="0" w:color="auto"/>
        <w:left w:val="none" w:sz="0" w:space="0" w:color="auto"/>
        <w:bottom w:val="none" w:sz="0" w:space="0" w:color="auto"/>
        <w:right w:val="none" w:sz="0" w:space="0" w:color="auto"/>
      </w:divBdr>
    </w:div>
    <w:div w:id="1533109463">
      <w:bodyDiv w:val="1"/>
      <w:marLeft w:val="0"/>
      <w:marRight w:val="0"/>
      <w:marTop w:val="0"/>
      <w:marBottom w:val="0"/>
      <w:divBdr>
        <w:top w:val="none" w:sz="0" w:space="0" w:color="auto"/>
        <w:left w:val="none" w:sz="0" w:space="0" w:color="auto"/>
        <w:bottom w:val="none" w:sz="0" w:space="0" w:color="auto"/>
        <w:right w:val="none" w:sz="0" w:space="0" w:color="auto"/>
      </w:divBdr>
    </w:div>
    <w:div w:id="1534803216">
      <w:bodyDiv w:val="1"/>
      <w:marLeft w:val="0"/>
      <w:marRight w:val="0"/>
      <w:marTop w:val="0"/>
      <w:marBottom w:val="0"/>
      <w:divBdr>
        <w:top w:val="none" w:sz="0" w:space="0" w:color="auto"/>
        <w:left w:val="none" w:sz="0" w:space="0" w:color="auto"/>
        <w:bottom w:val="none" w:sz="0" w:space="0" w:color="auto"/>
        <w:right w:val="none" w:sz="0" w:space="0" w:color="auto"/>
      </w:divBdr>
    </w:div>
    <w:div w:id="1536890580">
      <w:bodyDiv w:val="1"/>
      <w:marLeft w:val="0"/>
      <w:marRight w:val="0"/>
      <w:marTop w:val="0"/>
      <w:marBottom w:val="0"/>
      <w:divBdr>
        <w:top w:val="none" w:sz="0" w:space="0" w:color="auto"/>
        <w:left w:val="none" w:sz="0" w:space="0" w:color="auto"/>
        <w:bottom w:val="none" w:sz="0" w:space="0" w:color="auto"/>
        <w:right w:val="none" w:sz="0" w:space="0" w:color="auto"/>
      </w:divBdr>
    </w:div>
    <w:div w:id="1537229405">
      <w:bodyDiv w:val="1"/>
      <w:marLeft w:val="0"/>
      <w:marRight w:val="0"/>
      <w:marTop w:val="0"/>
      <w:marBottom w:val="0"/>
      <w:divBdr>
        <w:top w:val="none" w:sz="0" w:space="0" w:color="auto"/>
        <w:left w:val="none" w:sz="0" w:space="0" w:color="auto"/>
        <w:bottom w:val="none" w:sz="0" w:space="0" w:color="auto"/>
        <w:right w:val="none" w:sz="0" w:space="0" w:color="auto"/>
      </w:divBdr>
      <w:divsChild>
        <w:div w:id="1129980202">
          <w:marLeft w:val="0"/>
          <w:marRight w:val="0"/>
          <w:marTop w:val="0"/>
          <w:marBottom w:val="0"/>
          <w:divBdr>
            <w:top w:val="none" w:sz="0" w:space="0" w:color="auto"/>
            <w:left w:val="none" w:sz="0" w:space="0" w:color="auto"/>
            <w:bottom w:val="none" w:sz="0" w:space="0" w:color="auto"/>
            <w:right w:val="none" w:sz="0" w:space="0" w:color="auto"/>
          </w:divBdr>
        </w:div>
      </w:divsChild>
    </w:div>
    <w:div w:id="1539120623">
      <w:bodyDiv w:val="1"/>
      <w:marLeft w:val="0"/>
      <w:marRight w:val="0"/>
      <w:marTop w:val="0"/>
      <w:marBottom w:val="0"/>
      <w:divBdr>
        <w:top w:val="none" w:sz="0" w:space="0" w:color="auto"/>
        <w:left w:val="none" w:sz="0" w:space="0" w:color="auto"/>
        <w:bottom w:val="none" w:sz="0" w:space="0" w:color="auto"/>
        <w:right w:val="none" w:sz="0" w:space="0" w:color="auto"/>
      </w:divBdr>
    </w:div>
    <w:div w:id="1541236741">
      <w:bodyDiv w:val="1"/>
      <w:marLeft w:val="0"/>
      <w:marRight w:val="0"/>
      <w:marTop w:val="0"/>
      <w:marBottom w:val="0"/>
      <w:divBdr>
        <w:top w:val="none" w:sz="0" w:space="0" w:color="auto"/>
        <w:left w:val="none" w:sz="0" w:space="0" w:color="auto"/>
        <w:bottom w:val="none" w:sz="0" w:space="0" w:color="auto"/>
        <w:right w:val="none" w:sz="0" w:space="0" w:color="auto"/>
      </w:divBdr>
    </w:div>
    <w:div w:id="1547764544">
      <w:bodyDiv w:val="1"/>
      <w:marLeft w:val="0"/>
      <w:marRight w:val="0"/>
      <w:marTop w:val="0"/>
      <w:marBottom w:val="0"/>
      <w:divBdr>
        <w:top w:val="none" w:sz="0" w:space="0" w:color="auto"/>
        <w:left w:val="none" w:sz="0" w:space="0" w:color="auto"/>
        <w:bottom w:val="none" w:sz="0" w:space="0" w:color="auto"/>
        <w:right w:val="none" w:sz="0" w:space="0" w:color="auto"/>
      </w:divBdr>
      <w:divsChild>
        <w:div w:id="557130610">
          <w:marLeft w:val="0"/>
          <w:marRight w:val="0"/>
          <w:marTop w:val="0"/>
          <w:marBottom w:val="0"/>
          <w:divBdr>
            <w:top w:val="none" w:sz="0" w:space="0" w:color="auto"/>
            <w:left w:val="none" w:sz="0" w:space="0" w:color="auto"/>
            <w:bottom w:val="none" w:sz="0" w:space="0" w:color="auto"/>
            <w:right w:val="none" w:sz="0" w:space="0" w:color="auto"/>
          </w:divBdr>
        </w:div>
      </w:divsChild>
    </w:div>
    <w:div w:id="1552837285">
      <w:bodyDiv w:val="1"/>
      <w:marLeft w:val="0"/>
      <w:marRight w:val="0"/>
      <w:marTop w:val="0"/>
      <w:marBottom w:val="0"/>
      <w:divBdr>
        <w:top w:val="none" w:sz="0" w:space="0" w:color="auto"/>
        <w:left w:val="none" w:sz="0" w:space="0" w:color="auto"/>
        <w:bottom w:val="none" w:sz="0" w:space="0" w:color="auto"/>
        <w:right w:val="none" w:sz="0" w:space="0" w:color="auto"/>
      </w:divBdr>
    </w:div>
    <w:div w:id="1555774883">
      <w:bodyDiv w:val="1"/>
      <w:marLeft w:val="0"/>
      <w:marRight w:val="0"/>
      <w:marTop w:val="0"/>
      <w:marBottom w:val="0"/>
      <w:divBdr>
        <w:top w:val="none" w:sz="0" w:space="0" w:color="auto"/>
        <w:left w:val="none" w:sz="0" w:space="0" w:color="auto"/>
        <w:bottom w:val="none" w:sz="0" w:space="0" w:color="auto"/>
        <w:right w:val="none" w:sz="0" w:space="0" w:color="auto"/>
      </w:divBdr>
    </w:div>
    <w:div w:id="1556696701">
      <w:bodyDiv w:val="1"/>
      <w:marLeft w:val="0"/>
      <w:marRight w:val="0"/>
      <w:marTop w:val="0"/>
      <w:marBottom w:val="0"/>
      <w:divBdr>
        <w:top w:val="none" w:sz="0" w:space="0" w:color="auto"/>
        <w:left w:val="none" w:sz="0" w:space="0" w:color="auto"/>
        <w:bottom w:val="none" w:sz="0" w:space="0" w:color="auto"/>
        <w:right w:val="none" w:sz="0" w:space="0" w:color="auto"/>
      </w:divBdr>
    </w:div>
    <w:div w:id="1558512750">
      <w:bodyDiv w:val="1"/>
      <w:marLeft w:val="0"/>
      <w:marRight w:val="0"/>
      <w:marTop w:val="0"/>
      <w:marBottom w:val="0"/>
      <w:divBdr>
        <w:top w:val="none" w:sz="0" w:space="0" w:color="auto"/>
        <w:left w:val="none" w:sz="0" w:space="0" w:color="auto"/>
        <w:bottom w:val="none" w:sz="0" w:space="0" w:color="auto"/>
        <w:right w:val="none" w:sz="0" w:space="0" w:color="auto"/>
      </w:divBdr>
    </w:div>
    <w:div w:id="1563516069">
      <w:bodyDiv w:val="1"/>
      <w:marLeft w:val="0"/>
      <w:marRight w:val="0"/>
      <w:marTop w:val="0"/>
      <w:marBottom w:val="0"/>
      <w:divBdr>
        <w:top w:val="none" w:sz="0" w:space="0" w:color="auto"/>
        <w:left w:val="none" w:sz="0" w:space="0" w:color="auto"/>
        <w:bottom w:val="none" w:sz="0" w:space="0" w:color="auto"/>
        <w:right w:val="none" w:sz="0" w:space="0" w:color="auto"/>
      </w:divBdr>
    </w:div>
    <w:div w:id="1568613670">
      <w:bodyDiv w:val="1"/>
      <w:marLeft w:val="0"/>
      <w:marRight w:val="0"/>
      <w:marTop w:val="0"/>
      <w:marBottom w:val="0"/>
      <w:divBdr>
        <w:top w:val="none" w:sz="0" w:space="0" w:color="auto"/>
        <w:left w:val="none" w:sz="0" w:space="0" w:color="auto"/>
        <w:bottom w:val="none" w:sz="0" w:space="0" w:color="auto"/>
        <w:right w:val="none" w:sz="0" w:space="0" w:color="auto"/>
      </w:divBdr>
    </w:div>
    <w:div w:id="1569149438">
      <w:bodyDiv w:val="1"/>
      <w:marLeft w:val="0"/>
      <w:marRight w:val="0"/>
      <w:marTop w:val="0"/>
      <w:marBottom w:val="0"/>
      <w:divBdr>
        <w:top w:val="none" w:sz="0" w:space="0" w:color="auto"/>
        <w:left w:val="none" w:sz="0" w:space="0" w:color="auto"/>
        <w:bottom w:val="none" w:sz="0" w:space="0" w:color="auto"/>
        <w:right w:val="none" w:sz="0" w:space="0" w:color="auto"/>
      </w:divBdr>
    </w:div>
    <w:div w:id="1569261804">
      <w:bodyDiv w:val="1"/>
      <w:marLeft w:val="0"/>
      <w:marRight w:val="0"/>
      <w:marTop w:val="0"/>
      <w:marBottom w:val="0"/>
      <w:divBdr>
        <w:top w:val="none" w:sz="0" w:space="0" w:color="auto"/>
        <w:left w:val="none" w:sz="0" w:space="0" w:color="auto"/>
        <w:bottom w:val="none" w:sz="0" w:space="0" w:color="auto"/>
        <w:right w:val="none" w:sz="0" w:space="0" w:color="auto"/>
      </w:divBdr>
    </w:div>
    <w:div w:id="1570653877">
      <w:bodyDiv w:val="1"/>
      <w:marLeft w:val="0"/>
      <w:marRight w:val="0"/>
      <w:marTop w:val="0"/>
      <w:marBottom w:val="0"/>
      <w:divBdr>
        <w:top w:val="none" w:sz="0" w:space="0" w:color="auto"/>
        <w:left w:val="none" w:sz="0" w:space="0" w:color="auto"/>
        <w:bottom w:val="none" w:sz="0" w:space="0" w:color="auto"/>
        <w:right w:val="none" w:sz="0" w:space="0" w:color="auto"/>
      </w:divBdr>
      <w:divsChild>
        <w:div w:id="1157839161">
          <w:marLeft w:val="0"/>
          <w:marRight w:val="0"/>
          <w:marTop w:val="0"/>
          <w:marBottom w:val="0"/>
          <w:divBdr>
            <w:top w:val="none" w:sz="0" w:space="0" w:color="auto"/>
            <w:left w:val="none" w:sz="0" w:space="0" w:color="auto"/>
            <w:bottom w:val="none" w:sz="0" w:space="0" w:color="auto"/>
            <w:right w:val="none" w:sz="0" w:space="0" w:color="auto"/>
          </w:divBdr>
        </w:div>
      </w:divsChild>
    </w:div>
    <w:div w:id="1576402971">
      <w:bodyDiv w:val="1"/>
      <w:marLeft w:val="0"/>
      <w:marRight w:val="0"/>
      <w:marTop w:val="0"/>
      <w:marBottom w:val="0"/>
      <w:divBdr>
        <w:top w:val="none" w:sz="0" w:space="0" w:color="auto"/>
        <w:left w:val="none" w:sz="0" w:space="0" w:color="auto"/>
        <w:bottom w:val="none" w:sz="0" w:space="0" w:color="auto"/>
        <w:right w:val="none" w:sz="0" w:space="0" w:color="auto"/>
      </w:divBdr>
      <w:divsChild>
        <w:div w:id="1472791865">
          <w:marLeft w:val="0"/>
          <w:marRight w:val="0"/>
          <w:marTop w:val="0"/>
          <w:marBottom w:val="0"/>
          <w:divBdr>
            <w:top w:val="none" w:sz="0" w:space="0" w:color="auto"/>
            <w:left w:val="none" w:sz="0" w:space="0" w:color="auto"/>
            <w:bottom w:val="none" w:sz="0" w:space="0" w:color="auto"/>
            <w:right w:val="none" w:sz="0" w:space="0" w:color="auto"/>
          </w:divBdr>
        </w:div>
      </w:divsChild>
    </w:div>
    <w:div w:id="1577982505">
      <w:bodyDiv w:val="1"/>
      <w:marLeft w:val="0"/>
      <w:marRight w:val="0"/>
      <w:marTop w:val="0"/>
      <w:marBottom w:val="0"/>
      <w:divBdr>
        <w:top w:val="none" w:sz="0" w:space="0" w:color="auto"/>
        <w:left w:val="none" w:sz="0" w:space="0" w:color="auto"/>
        <w:bottom w:val="none" w:sz="0" w:space="0" w:color="auto"/>
        <w:right w:val="none" w:sz="0" w:space="0" w:color="auto"/>
      </w:divBdr>
    </w:div>
    <w:div w:id="1580406193">
      <w:bodyDiv w:val="1"/>
      <w:marLeft w:val="0"/>
      <w:marRight w:val="0"/>
      <w:marTop w:val="0"/>
      <w:marBottom w:val="0"/>
      <w:divBdr>
        <w:top w:val="none" w:sz="0" w:space="0" w:color="auto"/>
        <w:left w:val="none" w:sz="0" w:space="0" w:color="auto"/>
        <w:bottom w:val="none" w:sz="0" w:space="0" w:color="auto"/>
        <w:right w:val="none" w:sz="0" w:space="0" w:color="auto"/>
      </w:divBdr>
    </w:div>
    <w:div w:id="1580868609">
      <w:bodyDiv w:val="1"/>
      <w:marLeft w:val="0"/>
      <w:marRight w:val="0"/>
      <w:marTop w:val="0"/>
      <w:marBottom w:val="0"/>
      <w:divBdr>
        <w:top w:val="none" w:sz="0" w:space="0" w:color="auto"/>
        <w:left w:val="none" w:sz="0" w:space="0" w:color="auto"/>
        <w:bottom w:val="none" w:sz="0" w:space="0" w:color="auto"/>
        <w:right w:val="none" w:sz="0" w:space="0" w:color="auto"/>
      </w:divBdr>
    </w:div>
    <w:div w:id="1582132167">
      <w:bodyDiv w:val="1"/>
      <w:marLeft w:val="0"/>
      <w:marRight w:val="0"/>
      <w:marTop w:val="0"/>
      <w:marBottom w:val="0"/>
      <w:divBdr>
        <w:top w:val="none" w:sz="0" w:space="0" w:color="auto"/>
        <w:left w:val="none" w:sz="0" w:space="0" w:color="auto"/>
        <w:bottom w:val="none" w:sz="0" w:space="0" w:color="auto"/>
        <w:right w:val="none" w:sz="0" w:space="0" w:color="auto"/>
      </w:divBdr>
    </w:div>
    <w:div w:id="1583027771">
      <w:bodyDiv w:val="1"/>
      <w:marLeft w:val="0"/>
      <w:marRight w:val="0"/>
      <w:marTop w:val="0"/>
      <w:marBottom w:val="0"/>
      <w:divBdr>
        <w:top w:val="none" w:sz="0" w:space="0" w:color="auto"/>
        <w:left w:val="none" w:sz="0" w:space="0" w:color="auto"/>
        <w:bottom w:val="none" w:sz="0" w:space="0" w:color="auto"/>
        <w:right w:val="none" w:sz="0" w:space="0" w:color="auto"/>
      </w:divBdr>
    </w:div>
    <w:div w:id="1592154897">
      <w:bodyDiv w:val="1"/>
      <w:marLeft w:val="0"/>
      <w:marRight w:val="0"/>
      <w:marTop w:val="0"/>
      <w:marBottom w:val="0"/>
      <w:divBdr>
        <w:top w:val="none" w:sz="0" w:space="0" w:color="auto"/>
        <w:left w:val="none" w:sz="0" w:space="0" w:color="auto"/>
        <w:bottom w:val="none" w:sz="0" w:space="0" w:color="auto"/>
        <w:right w:val="none" w:sz="0" w:space="0" w:color="auto"/>
      </w:divBdr>
    </w:div>
    <w:div w:id="1602907696">
      <w:bodyDiv w:val="1"/>
      <w:marLeft w:val="0"/>
      <w:marRight w:val="0"/>
      <w:marTop w:val="0"/>
      <w:marBottom w:val="0"/>
      <w:divBdr>
        <w:top w:val="none" w:sz="0" w:space="0" w:color="auto"/>
        <w:left w:val="none" w:sz="0" w:space="0" w:color="auto"/>
        <w:bottom w:val="none" w:sz="0" w:space="0" w:color="auto"/>
        <w:right w:val="none" w:sz="0" w:space="0" w:color="auto"/>
      </w:divBdr>
    </w:div>
    <w:div w:id="1608660101">
      <w:bodyDiv w:val="1"/>
      <w:marLeft w:val="0"/>
      <w:marRight w:val="0"/>
      <w:marTop w:val="0"/>
      <w:marBottom w:val="0"/>
      <w:divBdr>
        <w:top w:val="none" w:sz="0" w:space="0" w:color="auto"/>
        <w:left w:val="none" w:sz="0" w:space="0" w:color="auto"/>
        <w:bottom w:val="none" w:sz="0" w:space="0" w:color="auto"/>
        <w:right w:val="none" w:sz="0" w:space="0" w:color="auto"/>
      </w:divBdr>
    </w:div>
    <w:div w:id="1613508974">
      <w:bodyDiv w:val="1"/>
      <w:marLeft w:val="0"/>
      <w:marRight w:val="0"/>
      <w:marTop w:val="0"/>
      <w:marBottom w:val="0"/>
      <w:divBdr>
        <w:top w:val="none" w:sz="0" w:space="0" w:color="auto"/>
        <w:left w:val="none" w:sz="0" w:space="0" w:color="auto"/>
        <w:bottom w:val="none" w:sz="0" w:space="0" w:color="auto"/>
        <w:right w:val="none" w:sz="0" w:space="0" w:color="auto"/>
      </w:divBdr>
    </w:div>
    <w:div w:id="1618367261">
      <w:bodyDiv w:val="1"/>
      <w:marLeft w:val="0"/>
      <w:marRight w:val="0"/>
      <w:marTop w:val="0"/>
      <w:marBottom w:val="0"/>
      <w:divBdr>
        <w:top w:val="none" w:sz="0" w:space="0" w:color="auto"/>
        <w:left w:val="none" w:sz="0" w:space="0" w:color="auto"/>
        <w:bottom w:val="none" w:sz="0" w:space="0" w:color="auto"/>
        <w:right w:val="none" w:sz="0" w:space="0" w:color="auto"/>
      </w:divBdr>
    </w:div>
    <w:div w:id="1625766253">
      <w:bodyDiv w:val="1"/>
      <w:marLeft w:val="0"/>
      <w:marRight w:val="0"/>
      <w:marTop w:val="0"/>
      <w:marBottom w:val="0"/>
      <w:divBdr>
        <w:top w:val="none" w:sz="0" w:space="0" w:color="auto"/>
        <w:left w:val="none" w:sz="0" w:space="0" w:color="auto"/>
        <w:bottom w:val="none" w:sz="0" w:space="0" w:color="auto"/>
        <w:right w:val="none" w:sz="0" w:space="0" w:color="auto"/>
      </w:divBdr>
    </w:div>
    <w:div w:id="1631591270">
      <w:bodyDiv w:val="1"/>
      <w:marLeft w:val="0"/>
      <w:marRight w:val="0"/>
      <w:marTop w:val="0"/>
      <w:marBottom w:val="0"/>
      <w:divBdr>
        <w:top w:val="none" w:sz="0" w:space="0" w:color="auto"/>
        <w:left w:val="none" w:sz="0" w:space="0" w:color="auto"/>
        <w:bottom w:val="none" w:sz="0" w:space="0" w:color="auto"/>
        <w:right w:val="none" w:sz="0" w:space="0" w:color="auto"/>
      </w:divBdr>
    </w:div>
    <w:div w:id="1633511966">
      <w:bodyDiv w:val="1"/>
      <w:marLeft w:val="0"/>
      <w:marRight w:val="0"/>
      <w:marTop w:val="0"/>
      <w:marBottom w:val="0"/>
      <w:divBdr>
        <w:top w:val="none" w:sz="0" w:space="0" w:color="auto"/>
        <w:left w:val="none" w:sz="0" w:space="0" w:color="auto"/>
        <w:bottom w:val="none" w:sz="0" w:space="0" w:color="auto"/>
        <w:right w:val="none" w:sz="0" w:space="0" w:color="auto"/>
      </w:divBdr>
    </w:div>
    <w:div w:id="1635409530">
      <w:bodyDiv w:val="1"/>
      <w:marLeft w:val="0"/>
      <w:marRight w:val="0"/>
      <w:marTop w:val="0"/>
      <w:marBottom w:val="0"/>
      <w:divBdr>
        <w:top w:val="none" w:sz="0" w:space="0" w:color="auto"/>
        <w:left w:val="none" w:sz="0" w:space="0" w:color="auto"/>
        <w:bottom w:val="none" w:sz="0" w:space="0" w:color="auto"/>
        <w:right w:val="none" w:sz="0" w:space="0" w:color="auto"/>
      </w:divBdr>
    </w:div>
    <w:div w:id="1635601930">
      <w:bodyDiv w:val="1"/>
      <w:marLeft w:val="0"/>
      <w:marRight w:val="0"/>
      <w:marTop w:val="0"/>
      <w:marBottom w:val="0"/>
      <w:divBdr>
        <w:top w:val="none" w:sz="0" w:space="0" w:color="auto"/>
        <w:left w:val="none" w:sz="0" w:space="0" w:color="auto"/>
        <w:bottom w:val="none" w:sz="0" w:space="0" w:color="auto"/>
        <w:right w:val="none" w:sz="0" w:space="0" w:color="auto"/>
      </w:divBdr>
    </w:div>
    <w:div w:id="1637679464">
      <w:bodyDiv w:val="1"/>
      <w:marLeft w:val="0"/>
      <w:marRight w:val="0"/>
      <w:marTop w:val="0"/>
      <w:marBottom w:val="0"/>
      <w:divBdr>
        <w:top w:val="none" w:sz="0" w:space="0" w:color="auto"/>
        <w:left w:val="none" w:sz="0" w:space="0" w:color="auto"/>
        <w:bottom w:val="none" w:sz="0" w:space="0" w:color="auto"/>
        <w:right w:val="none" w:sz="0" w:space="0" w:color="auto"/>
      </w:divBdr>
    </w:div>
    <w:div w:id="1638296166">
      <w:bodyDiv w:val="1"/>
      <w:marLeft w:val="0"/>
      <w:marRight w:val="0"/>
      <w:marTop w:val="0"/>
      <w:marBottom w:val="0"/>
      <w:divBdr>
        <w:top w:val="none" w:sz="0" w:space="0" w:color="auto"/>
        <w:left w:val="none" w:sz="0" w:space="0" w:color="auto"/>
        <w:bottom w:val="none" w:sz="0" w:space="0" w:color="auto"/>
        <w:right w:val="none" w:sz="0" w:space="0" w:color="auto"/>
      </w:divBdr>
    </w:div>
    <w:div w:id="1638488337">
      <w:bodyDiv w:val="1"/>
      <w:marLeft w:val="0"/>
      <w:marRight w:val="0"/>
      <w:marTop w:val="0"/>
      <w:marBottom w:val="0"/>
      <w:divBdr>
        <w:top w:val="none" w:sz="0" w:space="0" w:color="auto"/>
        <w:left w:val="none" w:sz="0" w:space="0" w:color="auto"/>
        <w:bottom w:val="none" w:sz="0" w:space="0" w:color="auto"/>
        <w:right w:val="none" w:sz="0" w:space="0" w:color="auto"/>
      </w:divBdr>
    </w:div>
    <w:div w:id="1641229947">
      <w:bodyDiv w:val="1"/>
      <w:marLeft w:val="0"/>
      <w:marRight w:val="0"/>
      <w:marTop w:val="0"/>
      <w:marBottom w:val="0"/>
      <w:divBdr>
        <w:top w:val="none" w:sz="0" w:space="0" w:color="auto"/>
        <w:left w:val="none" w:sz="0" w:space="0" w:color="auto"/>
        <w:bottom w:val="none" w:sz="0" w:space="0" w:color="auto"/>
        <w:right w:val="none" w:sz="0" w:space="0" w:color="auto"/>
      </w:divBdr>
    </w:div>
    <w:div w:id="1647782815">
      <w:bodyDiv w:val="1"/>
      <w:marLeft w:val="0"/>
      <w:marRight w:val="0"/>
      <w:marTop w:val="0"/>
      <w:marBottom w:val="0"/>
      <w:divBdr>
        <w:top w:val="none" w:sz="0" w:space="0" w:color="auto"/>
        <w:left w:val="none" w:sz="0" w:space="0" w:color="auto"/>
        <w:bottom w:val="none" w:sz="0" w:space="0" w:color="auto"/>
        <w:right w:val="none" w:sz="0" w:space="0" w:color="auto"/>
      </w:divBdr>
    </w:div>
    <w:div w:id="1648824126">
      <w:bodyDiv w:val="1"/>
      <w:marLeft w:val="0"/>
      <w:marRight w:val="0"/>
      <w:marTop w:val="0"/>
      <w:marBottom w:val="0"/>
      <w:divBdr>
        <w:top w:val="none" w:sz="0" w:space="0" w:color="auto"/>
        <w:left w:val="none" w:sz="0" w:space="0" w:color="auto"/>
        <w:bottom w:val="none" w:sz="0" w:space="0" w:color="auto"/>
        <w:right w:val="none" w:sz="0" w:space="0" w:color="auto"/>
      </w:divBdr>
    </w:div>
    <w:div w:id="1649045321">
      <w:bodyDiv w:val="1"/>
      <w:marLeft w:val="0"/>
      <w:marRight w:val="0"/>
      <w:marTop w:val="0"/>
      <w:marBottom w:val="0"/>
      <w:divBdr>
        <w:top w:val="none" w:sz="0" w:space="0" w:color="auto"/>
        <w:left w:val="none" w:sz="0" w:space="0" w:color="auto"/>
        <w:bottom w:val="none" w:sz="0" w:space="0" w:color="auto"/>
        <w:right w:val="none" w:sz="0" w:space="0" w:color="auto"/>
      </w:divBdr>
    </w:div>
    <w:div w:id="1651053513">
      <w:bodyDiv w:val="1"/>
      <w:marLeft w:val="0"/>
      <w:marRight w:val="0"/>
      <w:marTop w:val="0"/>
      <w:marBottom w:val="0"/>
      <w:divBdr>
        <w:top w:val="none" w:sz="0" w:space="0" w:color="auto"/>
        <w:left w:val="none" w:sz="0" w:space="0" w:color="auto"/>
        <w:bottom w:val="none" w:sz="0" w:space="0" w:color="auto"/>
        <w:right w:val="none" w:sz="0" w:space="0" w:color="auto"/>
      </w:divBdr>
    </w:div>
    <w:div w:id="1651519552">
      <w:bodyDiv w:val="1"/>
      <w:marLeft w:val="0"/>
      <w:marRight w:val="0"/>
      <w:marTop w:val="0"/>
      <w:marBottom w:val="0"/>
      <w:divBdr>
        <w:top w:val="none" w:sz="0" w:space="0" w:color="auto"/>
        <w:left w:val="none" w:sz="0" w:space="0" w:color="auto"/>
        <w:bottom w:val="none" w:sz="0" w:space="0" w:color="auto"/>
        <w:right w:val="none" w:sz="0" w:space="0" w:color="auto"/>
      </w:divBdr>
    </w:div>
    <w:div w:id="1651976915">
      <w:bodyDiv w:val="1"/>
      <w:marLeft w:val="0"/>
      <w:marRight w:val="0"/>
      <w:marTop w:val="0"/>
      <w:marBottom w:val="0"/>
      <w:divBdr>
        <w:top w:val="none" w:sz="0" w:space="0" w:color="auto"/>
        <w:left w:val="none" w:sz="0" w:space="0" w:color="auto"/>
        <w:bottom w:val="none" w:sz="0" w:space="0" w:color="auto"/>
        <w:right w:val="none" w:sz="0" w:space="0" w:color="auto"/>
      </w:divBdr>
    </w:div>
    <w:div w:id="1653607495">
      <w:bodyDiv w:val="1"/>
      <w:marLeft w:val="0"/>
      <w:marRight w:val="0"/>
      <w:marTop w:val="0"/>
      <w:marBottom w:val="0"/>
      <w:divBdr>
        <w:top w:val="none" w:sz="0" w:space="0" w:color="auto"/>
        <w:left w:val="none" w:sz="0" w:space="0" w:color="auto"/>
        <w:bottom w:val="none" w:sz="0" w:space="0" w:color="auto"/>
        <w:right w:val="none" w:sz="0" w:space="0" w:color="auto"/>
      </w:divBdr>
    </w:div>
    <w:div w:id="1654485696">
      <w:bodyDiv w:val="1"/>
      <w:marLeft w:val="0"/>
      <w:marRight w:val="0"/>
      <w:marTop w:val="0"/>
      <w:marBottom w:val="0"/>
      <w:divBdr>
        <w:top w:val="none" w:sz="0" w:space="0" w:color="auto"/>
        <w:left w:val="none" w:sz="0" w:space="0" w:color="auto"/>
        <w:bottom w:val="none" w:sz="0" w:space="0" w:color="auto"/>
        <w:right w:val="none" w:sz="0" w:space="0" w:color="auto"/>
      </w:divBdr>
    </w:div>
    <w:div w:id="1657109438">
      <w:bodyDiv w:val="1"/>
      <w:marLeft w:val="0"/>
      <w:marRight w:val="0"/>
      <w:marTop w:val="0"/>
      <w:marBottom w:val="0"/>
      <w:divBdr>
        <w:top w:val="none" w:sz="0" w:space="0" w:color="auto"/>
        <w:left w:val="none" w:sz="0" w:space="0" w:color="auto"/>
        <w:bottom w:val="none" w:sz="0" w:space="0" w:color="auto"/>
        <w:right w:val="none" w:sz="0" w:space="0" w:color="auto"/>
      </w:divBdr>
    </w:div>
    <w:div w:id="1657685804">
      <w:bodyDiv w:val="1"/>
      <w:marLeft w:val="0"/>
      <w:marRight w:val="0"/>
      <w:marTop w:val="0"/>
      <w:marBottom w:val="0"/>
      <w:divBdr>
        <w:top w:val="none" w:sz="0" w:space="0" w:color="auto"/>
        <w:left w:val="none" w:sz="0" w:space="0" w:color="auto"/>
        <w:bottom w:val="none" w:sz="0" w:space="0" w:color="auto"/>
        <w:right w:val="none" w:sz="0" w:space="0" w:color="auto"/>
      </w:divBdr>
    </w:div>
    <w:div w:id="1665935728">
      <w:bodyDiv w:val="1"/>
      <w:marLeft w:val="0"/>
      <w:marRight w:val="0"/>
      <w:marTop w:val="0"/>
      <w:marBottom w:val="0"/>
      <w:divBdr>
        <w:top w:val="none" w:sz="0" w:space="0" w:color="auto"/>
        <w:left w:val="none" w:sz="0" w:space="0" w:color="auto"/>
        <w:bottom w:val="none" w:sz="0" w:space="0" w:color="auto"/>
        <w:right w:val="none" w:sz="0" w:space="0" w:color="auto"/>
      </w:divBdr>
    </w:div>
    <w:div w:id="1666208555">
      <w:bodyDiv w:val="1"/>
      <w:marLeft w:val="0"/>
      <w:marRight w:val="0"/>
      <w:marTop w:val="0"/>
      <w:marBottom w:val="0"/>
      <w:divBdr>
        <w:top w:val="none" w:sz="0" w:space="0" w:color="auto"/>
        <w:left w:val="none" w:sz="0" w:space="0" w:color="auto"/>
        <w:bottom w:val="none" w:sz="0" w:space="0" w:color="auto"/>
        <w:right w:val="none" w:sz="0" w:space="0" w:color="auto"/>
      </w:divBdr>
    </w:div>
    <w:div w:id="1667634926">
      <w:bodyDiv w:val="1"/>
      <w:marLeft w:val="0"/>
      <w:marRight w:val="0"/>
      <w:marTop w:val="0"/>
      <w:marBottom w:val="0"/>
      <w:divBdr>
        <w:top w:val="none" w:sz="0" w:space="0" w:color="auto"/>
        <w:left w:val="none" w:sz="0" w:space="0" w:color="auto"/>
        <w:bottom w:val="none" w:sz="0" w:space="0" w:color="auto"/>
        <w:right w:val="none" w:sz="0" w:space="0" w:color="auto"/>
      </w:divBdr>
    </w:div>
    <w:div w:id="1668364551">
      <w:bodyDiv w:val="1"/>
      <w:marLeft w:val="0"/>
      <w:marRight w:val="0"/>
      <w:marTop w:val="0"/>
      <w:marBottom w:val="0"/>
      <w:divBdr>
        <w:top w:val="none" w:sz="0" w:space="0" w:color="auto"/>
        <w:left w:val="none" w:sz="0" w:space="0" w:color="auto"/>
        <w:bottom w:val="none" w:sz="0" w:space="0" w:color="auto"/>
        <w:right w:val="none" w:sz="0" w:space="0" w:color="auto"/>
      </w:divBdr>
    </w:div>
    <w:div w:id="1672100100">
      <w:bodyDiv w:val="1"/>
      <w:marLeft w:val="0"/>
      <w:marRight w:val="0"/>
      <w:marTop w:val="0"/>
      <w:marBottom w:val="0"/>
      <w:divBdr>
        <w:top w:val="none" w:sz="0" w:space="0" w:color="auto"/>
        <w:left w:val="none" w:sz="0" w:space="0" w:color="auto"/>
        <w:bottom w:val="none" w:sz="0" w:space="0" w:color="auto"/>
        <w:right w:val="none" w:sz="0" w:space="0" w:color="auto"/>
      </w:divBdr>
    </w:div>
    <w:div w:id="1672485750">
      <w:bodyDiv w:val="1"/>
      <w:marLeft w:val="0"/>
      <w:marRight w:val="0"/>
      <w:marTop w:val="0"/>
      <w:marBottom w:val="0"/>
      <w:divBdr>
        <w:top w:val="none" w:sz="0" w:space="0" w:color="auto"/>
        <w:left w:val="none" w:sz="0" w:space="0" w:color="auto"/>
        <w:bottom w:val="none" w:sz="0" w:space="0" w:color="auto"/>
        <w:right w:val="none" w:sz="0" w:space="0" w:color="auto"/>
      </w:divBdr>
    </w:div>
    <w:div w:id="1675061783">
      <w:bodyDiv w:val="1"/>
      <w:marLeft w:val="0"/>
      <w:marRight w:val="0"/>
      <w:marTop w:val="0"/>
      <w:marBottom w:val="0"/>
      <w:divBdr>
        <w:top w:val="none" w:sz="0" w:space="0" w:color="auto"/>
        <w:left w:val="none" w:sz="0" w:space="0" w:color="auto"/>
        <w:bottom w:val="none" w:sz="0" w:space="0" w:color="auto"/>
        <w:right w:val="none" w:sz="0" w:space="0" w:color="auto"/>
      </w:divBdr>
    </w:div>
    <w:div w:id="1677684863">
      <w:bodyDiv w:val="1"/>
      <w:marLeft w:val="0"/>
      <w:marRight w:val="0"/>
      <w:marTop w:val="0"/>
      <w:marBottom w:val="0"/>
      <w:divBdr>
        <w:top w:val="none" w:sz="0" w:space="0" w:color="auto"/>
        <w:left w:val="none" w:sz="0" w:space="0" w:color="auto"/>
        <w:bottom w:val="none" w:sz="0" w:space="0" w:color="auto"/>
        <w:right w:val="none" w:sz="0" w:space="0" w:color="auto"/>
      </w:divBdr>
    </w:div>
    <w:div w:id="1679652509">
      <w:bodyDiv w:val="1"/>
      <w:marLeft w:val="0"/>
      <w:marRight w:val="0"/>
      <w:marTop w:val="0"/>
      <w:marBottom w:val="0"/>
      <w:divBdr>
        <w:top w:val="none" w:sz="0" w:space="0" w:color="auto"/>
        <w:left w:val="none" w:sz="0" w:space="0" w:color="auto"/>
        <w:bottom w:val="none" w:sz="0" w:space="0" w:color="auto"/>
        <w:right w:val="none" w:sz="0" w:space="0" w:color="auto"/>
      </w:divBdr>
    </w:div>
    <w:div w:id="1680041763">
      <w:bodyDiv w:val="1"/>
      <w:marLeft w:val="0"/>
      <w:marRight w:val="0"/>
      <w:marTop w:val="0"/>
      <w:marBottom w:val="0"/>
      <w:divBdr>
        <w:top w:val="none" w:sz="0" w:space="0" w:color="auto"/>
        <w:left w:val="none" w:sz="0" w:space="0" w:color="auto"/>
        <w:bottom w:val="none" w:sz="0" w:space="0" w:color="auto"/>
        <w:right w:val="none" w:sz="0" w:space="0" w:color="auto"/>
      </w:divBdr>
    </w:div>
    <w:div w:id="1682974921">
      <w:bodyDiv w:val="1"/>
      <w:marLeft w:val="0"/>
      <w:marRight w:val="0"/>
      <w:marTop w:val="0"/>
      <w:marBottom w:val="0"/>
      <w:divBdr>
        <w:top w:val="none" w:sz="0" w:space="0" w:color="auto"/>
        <w:left w:val="none" w:sz="0" w:space="0" w:color="auto"/>
        <w:bottom w:val="none" w:sz="0" w:space="0" w:color="auto"/>
        <w:right w:val="none" w:sz="0" w:space="0" w:color="auto"/>
      </w:divBdr>
      <w:divsChild>
        <w:div w:id="1669668512">
          <w:marLeft w:val="0"/>
          <w:marRight w:val="0"/>
          <w:marTop w:val="0"/>
          <w:marBottom w:val="0"/>
          <w:divBdr>
            <w:top w:val="none" w:sz="0" w:space="0" w:color="auto"/>
            <w:left w:val="none" w:sz="0" w:space="0" w:color="auto"/>
            <w:bottom w:val="none" w:sz="0" w:space="0" w:color="auto"/>
            <w:right w:val="none" w:sz="0" w:space="0" w:color="auto"/>
          </w:divBdr>
        </w:div>
      </w:divsChild>
    </w:div>
    <w:div w:id="1685742418">
      <w:bodyDiv w:val="1"/>
      <w:marLeft w:val="0"/>
      <w:marRight w:val="0"/>
      <w:marTop w:val="0"/>
      <w:marBottom w:val="0"/>
      <w:divBdr>
        <w:top w:val="none" w:sz="0" w:space="0" w:color="auto"/>
        <w:left w:val="none" w:sz="0" w:space="0" w:color="auto"/>
        <w:bottom w:val="none" w:sz="0" w:space="0" w:color="auto"/>
        <w:right w:val="none" w:sz="0" w:space="0" w:color="auto"/>
      </w:divBdr>
    </w:div>
    <w:div w:id="1685984589">
      <w:bodyDiv w:val="1"/>
      <w:marLeft w:val="0"/>
      <w:marRight w:val="0"/>
      <w:marTop w:val="0"/>
      <w:marBottom w:val="0"/>
      <w:divBdr>
        <w:top w:val="none" w:sz="0" w:space="0" w:color="auto"/>
        <w:left w:val="none" w:sz="0" w:space="0" w:color="auto"/>
        <w:bottom w:val="none" w:sz="0" w:space="0" w:color="auto"/>
        <w:right w:val="none" w:sz="0" w:space="0" w:color="auto"/>
      </w:divBdr>
    </w:div>
    <w:div w:id="1691449645">
      <w:bodyDiv w:val="1"/>
      <w:marLeft w:val="0"/>
      <w:marRight w:val="0"/>
      <w:marTop w:val="0"/>
      <w:marBottom w:val="0"/>
      <w:divBdr>
        <w:top w:val="none" w:sz="0" w:space="0" w:color="auto"/>
        <w:left w:val="none" w:sz="0" w:space="0" w:color="auto"/>
        <w:bottom w:val="none" w:sz="0" w:space="0" w:color="auto"/>
        <w:right w:val="none" w:sz="0" w:space="0" w:color="auto"/>
      </w:divBdr>
      <w:divsChild>
        <w:div w:id="1277567268">
          <w:marLeft w:val="0"/>
          <w:marRight w:val="0"/>
          <w:marTop w:val="0"/>
          <w:marBottom w:val="0"/>
          <w:divBdr>
            <w:top w:val="none" w:sz="0" w:space="0" w:color="auto"/>
            <w:left w:val="none" w:sz="0" w:space="0" w:color="auto"/>
            <w:bottom w:val="none" w:sz="0" w:space="0" w:color="auto"/>
            <w:right w:val="none" w:sz="0" w:space="0" w:color="auto"/>
          </w:divBdr>
        </w:div>
      </w:divsChild>
    </w:div>
    <w:div w:id="1691763552">
      <w:bodyDiv w:val="1"/>
      <w:marLeft w:val="0"/>
      <w:marRight w:val="0"/>
      <w:marTop w:val="0"/>
      <w:marBottom w:val="0"/>
      <w:divBdr>
        <w:top w:val="none" w:sz="0" w:space="0" w:color="auto"/>
        <w:left w:val="none" w:sz="0" w:space="0" w:color="auto"/>
        <w:bottom w:val="none" w:sz="0" w:space="0" w:color="auto"/>
        <w:right w:val="none" w:sz="0" w:space="0" w:color="auto"/>
      </w:divBdr>
    </w:div>
    <w:div w:id="1696617700">
      <w:bodyDiv w:val="1"/>
      <w:marLeft w:val="0"/>
      <w:marRight w:val="0"/>
      <w:marTop w:val="0"/>
      <w:marBottom w:val="0"/>
      <w:divBdr>
        <w:top w:val="none" w:sz="0" w:space="0" w:color="auto"/>
        <w:left w:val="none" w:sz="0" w:space="0" w:color="auto"/>
        <w:bottom w:val="none" w:sz="0" w:space="0" w:color="auto"/>
        <w:right w:val="none" w:sz="0" w:space="0" w:color="auto"/>
      </w:divBdr>
    </w:div>
    <w:div w:id="1698462113">
      <w:bodyDiv w:val="1"/>
      <w:marLeft w:val="0"/>
      <w:marRight w:val="0"/>
      <w:marTop w:val="0"/>
      <w:marBottom w:val="0"/>
      <w:divBdr>
        <w:top w:val="none" w:sz="0" w:space="0" w:color="auto"/>
        <w:left w:val="none" w:sz="0" w:space="0" w:color="auto"/>
        <w:bottom w:val="none" w:sz="0" w:space="0" w:color="auto"/>
        <w:right w:val="none" w:sz="0" w:space="0" w:color="auto"/>
      </w:divBdr>
    </w:div>
    <w:div w:id="1699425015">
      <w:bodyDiv w:val="1"/>
      <w:marLeft w:val="0"/>
      <w:marRight w:val="0"/>
      <w:marTop w:val="0"/>
      <w:marBottom w:val="0"/>
      <w:divBdr>
        <w:top w:val="none" w:sz="0" w:space="0" w:color="auto"/>
        <w:left w:val="none" w:sz="0" w:space="0" w:color="auto"/>
        <w:bottom w:val="none" w:sz="0" w:space="0" w:color="auto"/>
        <w:right w:val="none" w:sz="0" w:space="0" w:color="auto"/>
      </w:divBdr>
    </w:div>
    <w:div w:id="1703170794">
      <w:bodyDiv w:val="1"/>
      <w:marLeft w:val="0"/>
      <w:marRight w:val="0"/>
      <w:marTop w:val="0"/>
      <w:marBottom w:val="0"/>
      <w:divBdr>
        <w:top w:val="none" w:sz="0" w:space="0" w:color="auto"/>
        <w:left w:val="none" w:sz="0" w:space="0" w:color="auto"/>
        <w:bottom w:val="none" w:sz="0" w:space="0" w:color="auto"/>
        <w:right w:val="none" w:sz="0" w:space="0" w:color="auto"/>
      </w:divBdr>
    </w:div>
    <w:div w:id="1711342918">
      <w:bodyDiv w:val="1"/>
      <w:marLeft w:val="0"/>
      <w:marRight w:val="0"/>
      <w:marTop w:val="0"/>
      <w:marBottom w:val="0"/>
      <w:divBdr>
        <w:top w:val="none" w:sz="0" w:space="0" w:color="auto"/>
        <w:left w:val="none" w:sz="0" w:space="0" w:color="auto"/>
        <w:bottom w:val="none" w:sz="0" w:space="0" w:color="auto"/>
        <w:right w:val="none" w:sz="0" w:space="0" w:color="auto"/>
      </w:divBdr>
    </w:div>
    <w:div w:id="1713187072">
      <w:bodyDiv w:val="1"/>
      <w:marLeft w:val="0"/>
      <w:marRight w:val="0"/>
      <w:marTop w:val="0"/>
      <w:marBottom w:val="0"/>
      <w:divBdr>
        <w:top w:val="none" w:sz="0" w:space="0" w:color="auto"/>
        <w:left w:val="none" w:sz="0" w:space="0" w:color="auto"/>
        <w:bottom w:val="none" w:sz="0" w:space="0" w:color="auto"/>
        <w:right w:val="none" w:sz="0" w:space="0" w:color="auto"/>
      </w:divBdr>
      <w:divsChild>
        <w:div w:id="1796754834">
          <w:marLeft w:val="0"/>
          <w:marRight w:val="0"/>
          <w:marTop w:val="0"/>
          <w:marBottom w:val="0"/>
          <w:divBdr>
            <w:top w:val="none" w:sz="0" w:space="0" w:color="auto"/>
            <w:left w:val="none" w:sz="0" w:space="0" w:color="auto"/>
            <w:bottom w:val="none" w:sz="0" w:space="0" w:color="auto"/>
            <w:right w:val="none" w:sz="0" w:space="0" w:color="auto"/>
          </w:divBdr>
          <w:divsChild>
            <w:div w:id="1708335366">
              <w:marLeft w:val="0"/>
              <w:marRight w:val="0"/>
              <w:marTop w:val="0"/>
              <w:marBottom w:val="0"/>
              <w:divBdr>
                <w:top w:val="none" w:sz="0" w:space="0" w:color="auto"/>
                <w:left w:val="none" w:sz="0" w:space="0" w:color="auto"/>
                <w:bottom w:val="none" w:sz="0" w:space="0" w:color="auto"/>
                <w:right w:val="none" w:sz="0" w:space="0" w:color="auto"/>
              </w:divBdr>
              <w:divsChild>
                <w:div w:id="1239318142">
                  <w:marLeft w:val="0"/>
                  <w:marRight w:val="0"/>
                  <w:marTop w:val="0"/>
                  <w:marBottom w:val="0"/>
                  <w:divBdr>
                    <w:top w:val="none" w:sz="0" w:space="0" w:color="auto"/>
                    <w:left w:val="none" w:sz="0" w:space="0" w:color="auto"/>
                    <w:bottom w:val="none" w:sz="0" w:space="0" w:color="auto"/>
                    <w:right w:val="none" w:sz="0" w:space="0" w:color="auto"/>
                  </w:divBdr>
                  <w:divsChild>
                    <w:div w:id="142699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309011">
      <w:bodyDiv w:val="1"/>
      <w:marLeft w:val="0"/>
      <w:marRight w:val="0"/>
      <w:marTop w:val="0"/>
      <w:marBottom w:val="0"/>
      <w:divBdr>
        <w:top w:val="none" w:sz="0" w:space="0" w:color="auto"/>
        <w:left w:val="none" w:sz="0" w:space="0" w:color="auto"/>
        <w:bottom w:val="none" w:sz="0" w:space="0" w:color="auto"/>
        <w:right w:val="none" w:sz="0" w:space="0" w:color="auto"/>
      </w:divBdr>
    </w:div>
    <w:div w:id="1717781330">
      <w:bodyDiv w:val="1"/>
      <w:marLeft w:val="0"/>
      <w:marRight w:val="0"/>
      <w:marTop w:val="0"/>
      <w:marBottom w:val="0"/>
      <w:divBdr>
        <w:top w:val="none" w:sz="0" w:space="0" w:color="auto"/>
        <w:left w:val="none" w:sz="0" w:space="0" w:color="auto"/>
        <w:bottom w:val="none" w:sz="0" w:space="0" w:color="auto"/>
        <w:right w:val="none" w:sz="0" w:space="0" w:color="auto"/>
      </w:divBdr>
    </w:div>
    <w:div w:id="1718117168">
      <w:bodyDiv w:val="1"/>
      <w:marLeft w:val="0"/>
      <w:marRight w:val="0"/>
      <w:marTop w:val="0"/>
      <w:marBottom w:val="0"/>
      <w:divBdr>
        <w:top w:val="none" w:sz="0" w:space="0" w:color="auto"/>
        <w:left w:val="none" w:sz="0" w:space="0" w:color="auto"/>
        <w:bottom w:val="none" w:sz="0" w:space="0" w:color="auto"/>
        <w:right w:val="none" w:sz="0" w:space="0" w:color="auto"/>
      </w:divBdr>
      <w:divsChild>
        <w:div w:id="1556501786">
          <w:marLeft w:val="0"/>
          <w:marRight w:val="0"/>
          <w:marTop w:val="0"/>
          <w:marBottom w:val="0"/>
          <w:divBdr>
            <w:top w:val="none" w:sz="0" w:space="0" w:color="auto"/>
            <w:left w:val="none" w:sz="0" w:space="0" w:color="auto"/>
            <w:bottom w:val="none" w:sz="0" w:space="0" w:color="auto"/>
            <w:right w:val="none" w:sz="0" w:space="0" w:color="auto"/>
          </w:divBdr>
        </w:div>
      </w:divsChild>
    </w:div>
    <w:div w:id="1718581316">
      <w:bodyDiv w:val="1"/>
      <w:marLeft w:val="0"/>
      <w:marRight w:val="0"/>
      <w:marTop w:val="0"/>
      <w:marBottom w:val="0"/>
      <w:divBdr>
        <w:top w:val="none" w:sz="0" w:space="0" w:color="auto"/>
        <w:left w:val="none" w:sz="0" w:space="0" w:color="auto"/>
        <w:bottom w:val="none" w:sz="0" w:space="0" w:color="auto"/>
        <w:right w:val="none" w:sz="0" w:space="0" w:color="auto"/>
      </w:divBdr>
    </w:div>
    <w:div w:id="1719162830">
      <w:bodyDiv w:val="1"/>
      <w:marLeft w:val="0"/>
      <w:marRight w:val="0"/>
      <w:marTop w:val="0"/>
      <w:marBottom w:val="0"/>
      <w:divBdr>
        <w:top w:val="none" w:sz="0" w:space="0" w:color="auto"/>
        <w:left w:val="none" w:sz="0" w:space="0" w:color="auto"/>
        <w:bottom w:val="none" w:sz="0" w:space="0" w:color="auto"/>
        <w:right w:val="none" w:sz="0" w:space="0" w:color="auto"/>
      </w:divBdr>
    </w:div>
    <w:div w:id="1725324908">
      <w:bodyDiv w:val="1"/>
      <w:marLeft w:val="0"/>
      <w:marRight w:val="0"/>
      <w:marTop w:val="0"/>
      <w:marBottom w:val="0"/>
      <w:divBdr>
        <w:top w:val="none" w:sz="0" w:space="0" w:color="auto"/>
        <w:left w:val="none" w:sz="0" w:space="0" w:color="auto"/>
        <w:bottom w:val="none" w:sz="0" w:space="0" w:color="auto"/>
        <w:right w:val="none" w:sz="0" w:space="0" w:color="auto"/>
      </w:divBdr>
    </w:div>
    <w:div w:id="1725374170">
      <w:bodyDiv w:val="1"/>
      <w:marLeft w:val="0"/>
      <w:marRight w:val="0"/>
      <w:marTop w:val="0"/>
      <w:marBottom w:val="0"/>
      <w:divBdr>
        <w:top w:val="none" w:sz="0" w:space="0" w:color="auto"/>
        <w:left w:val="none" w:sz="0" w:space="0" w:color="auto"/>
        <w:bottom w:val="none" w:sz="0" w:space="0" w:color="auto"/>
        <w:right w:val="none" w:sz="0" w:space="0" w:color="auto"/>
      </w:divBdr>
    </w:div>
    <w:div w:id="1729109232">
      <w:bodyDiv w:val="1"/>
      <w:marLeft w:val="0"/>
      <w:marRight w:val="0"/>
      <w:marTop w:val="0"/>
      <w:marBottom w:val="0"/>
      <w:divBdr>
        <w:top w:val="none" w:sz="0" w:space="0" w:color="auto"/>
        <w:left w:val="none" w:sz="0" w:space="0" w:color="auto"/>
        <w:bottom w:val="none" w:sz="0" w:space="0" w:color="auto"/>
        <w:right w:val="none" w:sz="0" w:space="0" w:color="auto"/>
      </w:divBdr>
    </w:div>
    <w:div w:id="1731803088">
      <w:bodyDiv w:val="1"/>
      <w:marLeft w:val="0"/>
      <w:marRight w:val="0"/>
      <w:marTop w:val="0"/>
      <w:marBottom w:val="0"/>
      <w:divBdr>
        <w:top w:val="none" w:sz="0" w:space="0" w:color="auto"/>
        <w:left w:val="none" w:sz="0" w:space="0" w:color="auto"/>
        <w:bottom w:val="none" w:sz="0" w:space="0" w:color="auto"/>
        <w:right w:val="none" w:sz="0" w:space="0" w:color="auto"/>
      </w:divBdr>
    </w:div>
    <w:div w:id="1731883207">
      <w:bodyDiv w:val="1"/>
      <w:marLeft w:val="0"/>
      <w:marRight w:val="0"/>
      <w:marTop w:val="0"/>
      <w:marBottom w:val="0"/>
      <w:divBdr>
        <w:top w:val="none" w:sz="0" w:space="0" w:color="auto"/>
        <w:left w:val="none" w:sz="0" w:space="0" w:color="auto"/>
        <w:bottom w:val="none" w:sz="0" w:space="0" w:color="auto"/>
        <w:right w:val="none" w:sz="0" w:space="0" w:color="auto"/>
      </w:divBdr>
    </w:div>
    <w:div w:id="1733503296">
      <w:bodyDiv w:val="1"/>
      <w:marLeft w:val="0"/>
      <w:marRight w:val="0"/>
      <w:marTop w:val="0"/>
      <w:marBottom w:val="0"/>
      <w:divBdr>
        <w:top w:val="none" w:sz="0" w:space="0" w:color="auto"/>
        <w:left w:val="none" w:sz="0" w:space="0" w:color="auto"/>
        <w:bottom w:val="none" w:sz="0" w:space="0" w:color="auto"/>
        <w:right w:val="none" w:sz="0" w:space="0" w:color="auto"/>
      </w:divBdr>
    </w:div>
    <w:div w:id="1745297876">
      <w:bodyDiv w:val="1"/>
      <w:marLeft w:val="0"/>
      <w:marRight w:val="0"/>
      <w:marTop w:val="0"/>
      <w:marBottom w:val="0"/>
      <w:divBdr>
        <w:top w:val="none" w:sz="0" w:space="0" w:color="auto"/>
        <w:left w:val="none" w:sz="0" w:space="0" w:color="auto"/>
        <w:bottom w:val="none" w:sz="0" w:space="0" w:color="auto"/>
        <w:right w:val="none" w:sz="0" w:space="0" w:color="auto"/>
      </w:divBdr>
    </w:div>
    <w:div w:id="1747724005">
      <w:bodyDiv w:val="1"/>
      <w:marLeft w:val="0"/>
      <w:marRight w:val="0"/>
      <w:marTop w:val="0"/>
      <w:marBottom w:val="0"/>
      <w:divBdr>
        <w:top w:val="none" w:sz="0" w:space="0" w:color="auto"/>
        <w:left w:val="none" w:sz="0" w:space="0" w:color="auto"/>
        <w:bottom w:val="none" w:sz="0" w:space="0" w:color="auto"/>
        <w:right w:val="none" w:sz="0" w:space="0" w:color="auto"/>
      </w:divBdr>
    </w:div>
    <w:div w:id="1749384496">
      <w:bodyDiv w:val="1"/>
      <w:marLeft w:val="0"/>
      <w:marRight w:val="0"/>
      <w:marTop w:val="0"/>
      <w:marBottom w:val="0"/>
      <w:divBdr>
        <w:top w:val="none" w:sz="0" w:space="0" w:color="auto"/>
        <w:left w:val="none" w:sz="0" w:space="0" w:color="auto"/>
        <w:bottom w:val="none" w:sz="0" w:space="0" w:color="auto"/>
        <w:right w:val="none" w:sz="0" w:space="0" w:color="auto"/>
      </w:divBdr>
    </w:div>
    <w:div w:id="1752240012">
      <w:bodyDiv w:val="1"/>
      <w:marLeft w:val="0"/>
      <w:marRight w:val="0"/>
      <w:marTop w:val="0"/>
      <w:marBottom w:val="0"/>
      <w:divBdr>
        <w:top w:val="none" w:sz="0" w:space="0" w:color="auto"/>
        <w:left w:val="none" w:sz="0" w:space="0" w:color="auto"/>
        <w:bottom w:val="none" w:sz="0" w:space="0" w:color="auto"/>
        <w:right w:val="none" w:sz="0" w:space="0" w:color="auto"/>
      </w:divBdr>
    </w:div>
    <w:div w:id="1754157122">
      <w:bodyDiv w:val="1"/>
      <w:marLeft w:val="0"/>
      <w:marRight w:val="0"/>
      <w:marTop w:val="0"/>
      <w:marBottom w:val="0"/>
      <w:divBdr>
        <w:top w:val="none" w:sz="0" w:space="0" w:color="auto"/>
        <w:left w:val="none" w:sz="0" w:space="0" w:color="auto"/>
        <w:bottom w:val="none" w:sz="0" w:space="0" w:color="auto"/>
        <w:right w:val="none" w:sz="0" w:space="0" w:color="auto"/>
      </w:divBdr>
    </w:div>
    <w:div w:id="1754426669">
      <w:bodyDiv w:val="1"/>
      <w:marLeft w:val="0"/>
      <w:marRight w:val="0"/>
      <w:marTop w:val="0"/>
      <w:marBottom w:val="0"/>
      <w:divBdr>
        <w:top w:val="none" w:sz="0" w:space="0" w:color="auto"/>
        <w:left w:val="none" w:sz="0" w:space="0" w:color="auto"/>
        <w:bottom w:val="none" w:sz="0" w:space="0" w:color="auto"/>
        <w:right w:val="none" w:sz="0" w:space="0" w:color="auto"/>
      </w:divBdr>
    </w:div>
    <w:div w:id="1764913095">
      <w:bodyDiv w:val="1"/>
      <w:marLeft w:val="0"/>
      <w:marRight w:val="0"/>
      <w:marTop w:val="0"/>
      <w:marBottom w:val="0"/>
      <w:divBdr>
        <w:top w:val="none" w:sz="0" w:space="0" w:color="auto"/>
        <w:left w:val="none" w:sz="0" w:space="0" w:color="auto"/>
        <w:bottom w:val="none" w:sz="0" w:space="0" w:color="auto"/>
        <w:right w:val="none" w:sz="0" w:space="0" w:color="auto"/>
      </w:divBdr>
    </w:div>
    <w:div w:id="1765346533">
      <w:bodyDiv w:val="1"/>
      <w:marLeft w:val="0"/>
      <w:marRight w:val="0"/>
      <w:marTop w:val="0"/>
      <w:marBottom w:val="0"/>
      <w:divBdr>
        <w:top w:val="none" w:sz="0" w:space="0" w:color="auto"/>
        <w:left w:val="none" w:sz="0" w:space="0" w:color="auto"/>
        <w:bottom w:val="none" w:sz="0" w:space="0" w:color="auto"/>
        <w:right w:val="none" w:sz="0" w:space="0" w:color="auto"/>
      </w:divBdr>
    </w:div>
    <w:div w:id="1770151700">
      <w:bodyDiv w:val="1"/>
      <w:marLeft w:val="0"/>
      <w:marRight w:val="0"/>
      <w:marTop w:val="0"/>
      <w:marBottom w:val="0"/>
      <w:divBdr>
        <w:top w:val="none" w:sz="0" w:space="0" w:color="auto"/>
        <w:left w:val="none" w:sz="0" w:space="0" w:color="auto"/>
        <w:bottom w:val="none" w:sz="0" w:space="0" w:color="auto"/>
        <w:right w:val="none" w:sz="0" w:space="0" w:color="auto"/>
      </w:divBdr>
    </w:div>
    <w:div w:id="1775977493">
      <w:bodyDiv w:val="1"/>
      <w:marLeft w:val="0"/>
      <w:marRight w:val="0"/>
      <w:marTop w:val="0"/>
      <w:marBottom w:val="0"/>
      <w:divBdr>
        <w:top w:val="none" w:sz="0" w:space="0" w:color="auto"/>
        <w:left w:val="none" w:sz="0" w:space="0" w:color="auto"/>
        <w:bottom w:val="none" w:sz="0" w:space="0" w:color="auto"/>
        <w:right w:val="none" w:sz="0" w:space="0" w:color="auto"/>
      </w:divBdr>
    </w:div>
    <w:div w:id="1777560211">
      <w:bodyDiv w:val="1"/>
      <w:marLeft w:val="0"/>
      <w:marRight w:val="0"/>
      <w:marTop w:val="0"/>
      <w:marBottom w:val="0"/>
      <w:divBdr>
        <w:top w:val="none" w:sz="0" w:space="0" w:color="auto"/>
        <w:left w:val="none" w:sz="0" w:space="0" w:color="auto"/>
        <w:bottom w:val="none" w:sz="0" w:space="0" w:color="auto"/>
        <w:right w:val="none" w:sz="0" w:space="0" w:color="auto"/>
      </w:divBdr>
    </w:div>
    <w:div w:id="1777677235">
      <w:bodyDiv w:val="1"/>
      <w:marLeft w:val="0"/>
      <w:marRight w:val="0"/>
      <w:marTop w:val="0"/>
      <w:marBottom w:val="0"/>
      <w:divBdr>
        <w:top w:val="none" w:sz="0" w:space="0" w:color="auto"/>
        <w:left w:val="none" w:sz="0" w:space="0" w:color="auto"/>
        <w:bottom w:val="none" w:sz="0" w:space="0" w:color="auto"/>
        <w:right w:val="none" w:sz="0" w:space="0" w:color="auto"/>
      </w:divBdr>
    </w:div>
    <w:div w:id="1779179250">
      <w:bodyDiv w:val="1"/>
      <w:marLeft w:val="0"/>
      <w:marRight w:val="0"/>
      <w:marTop w:val="0"/>
      <w:marBottom w:val="0"/>
      <w:divBdr>
        <w:top w:val="none" w:sz="0" w:space="0" w:color="auto"/>
        <w:left w:val="none" w:sz="0" w:space="0" w:color="auto"/>
        <w:bottom w:val="none" w:sz="0" w:space="0" w:color="auto"/>
        <w:right w:val="none" w:sz="0" w:space="0" w:color="auto"/>
      </w:divBdr>
      <w:divsChild>
        <w:div w:id="135880570">
          <w:marLeft w:val="0"/>
          <w:marRight w:val="0"/>
          <w:marTop w:val="0"/>
          <w:marBottom w:val="0"/>
          <w:divBdr>
            <w:top w:val="none" w:sz="0" w:space="0" w:color="auto"/>
            <w:left w:val="none" w:sz="0" w:space="0" w:color="auto"/>
            <w:bottom w:val="none" w:sz="0" w:space="0" w:color="auto"/>
            <w:right w:val="none" w:sz="0" w:space="0" w:color="auto"/>
          </w:divBdr>
        </w:div>
      </w:divsChild>
    </w:div>
    <w:div w:id="1784305140">
      <w:bodyDiv w:val="1"/>
      <w:marLeft w:val="0"/>
      <w:marRight w:val="0"/>
      <w:marTop w:val="0"/>
      <w:marBottom w:val="0"/>
      <w:divBdr>
        <w:top w:val="none" w:sz="0" w:space="0" w:color="auto"/>
        <w:left w:val="none" w:sz="0" w:space="0" w:color="auto"/>
        <w:bottom w:val="none" w:sz="0" w:space="0" w:color="auto"/>
        <w:right w:val="none" w:sz="0" w:space="0" w:color="auto"/>
      </w:divBdr>
    </w:div>
    <w:div w:id="1785349094">
      <w:bodyDiv w:val="1"/>
      <w:marLeft w:val="0"/>
      <w:marRight w:val="0"/>
      <w:marTop w:val="0"/>
      <w:marBottom w:val="0"/>
      <w:divBdr>
        <w:top w:val="none" w:sz="0" w:space="0" w:color="auto"/>
        <w:left w:val="none" w:sz="0" w:space="0" w:color="auto"/>
        <w:bottom w:val="none" w:sz="0" w:space="0" w:color="auto"/>
        <w:right w:val="none" w:sz="0" w:space="0" w:color="auto"/>
      </w:divBdr>
    </w:div>
    <w:div w:id="1788354383">
      <w:bodyDiv w:val="1"/>
      <w:marLeft w:val="0"/>
      <w:marRight w:val="0"/>
      <w:marTop w:val="0"/>
      <w:marBottom w:val="0"/>
      <w:divBdr>
        <w:top w:val="none" w:sz="0" w:space="0" w:color="auto"/>
        <w:left w:val="none" w:sz="0" w:space="0" w:color="auto"/>
        <w:bottom w:val="none" w:sz="0" w:space="0" w:color="auto"/>
        <w:right w:val="none" w:sz="0" w:space="0" w:color="auto"/>
      </w:divBdr>
    </w:div>
    <w:div w:id="1788432150">
      <w:bodyDiv w:val="1"/>
      <w:marLeft w:val="0"/>
      <w:marRight w:val="0"/>
      <w:marTop w:val="0"/>
      <w:marBottom w:val="0"/>
      <w:divBdr>
        <w:top w:val="none" w:sz="0" w:space="0" w:color="auto"/>
        <w:left w:val="none" w:sz="0" w:space="0" w:color="auto"/>
        <w:bottom w:val="none" w:sz="0" w:space="0" w:color="auto"/>
        <w:right w:val="none" w:sz="0" w:space="0" w:color="auto"/>
      </w:divBdr>
    </w:div>
    <w:div w:id="1790515413">
      <w:bodyDiv w:val="1"/>
      <w:marLeft w:val="0"/>
      <w:marRight w:val="0"/>
      <w:marTop w:val="0"/>
      <w:marBottom w:val="0"/>
      <w:divBdr>
        <w:top w:val="none" w:sz="0" w:space="0" w:color="auto"/>
        <w:left w:val="none" w:sz="0" w:space="0" w:color="auto"/>
        <w:bottom w:val="none" w:sz="0" w:space="0" w:color="auto"/>
        <w:right w:val="none" w:sz="0" w:space="0" w:color="auto"/>
      </w:divBdr>
    </w:div>
    <w:div w:id="1794977746">
      <w:bodyDiv w:val="1"/>
      <w:marLeft w:val="0"/>
      <w:marRight w:val="0"/>
      <w:marTop w:val="0"/>
      <w:marBottom w:val="0"/>
      <w:divBdr>
        <w:top w:val="none" w:sz="0" w:space="0" w:color="auto"/>
        <w:left w:val="none" w:sz="0" w:space="0" w:color="auto"/>
        <w:bottom w:val="none" w:sz="0" w:space="0" w:color="auto"/>
        <w:right w:val="none" w:sz="0" w:space="0" w:color="auto"/>
      </w:divBdr>
    </w:div>
    <w:div w:id="1796751380">
      <w:bodyDiv w:val="1"/>
      <w:marLeft w:val="0"/>
      <w:marRight w:val="0"/>
      <w:marTop w:val="0"/>
      <w:marBottom w:val="0"/>
      <w:divBdr>
        <w:top w:val="none" w:sz="0" w:space="0" w:color="auto"/>
        <w:left w:val="none" w:sz="0" w:space="0" w:color="auto"/>
        <w:bottom w:val="none" w:sz="0" w:space="0" w:color="auto"/>
        <w:right w:val="none" w:sz="0" w:space="0" w:color="auto"/>
      </w:divBdr>
    </w:div>
    <w:div w:id="1799567267">
      <w:bodyDiv w:val="1"/>
      <w:marLeft w:val="0"/>
      <w:marRight w:val="0"/>
      <w:marTop w:val="0"/>
      <w:marBottom w:val="0"/>
      <w:divBdr>
        <w:top w:val="none" w:sz="0" w:space="0" w:color="auto"/>
        <w:left w:val="none" w:sz="0" w:space="0" w:color="auto"/>
        <w:bottom w:val="none" w:sz="0" w:space="0" w:color="auto"/>
        <w:right w:val="none" w:sz="0" w:space="0" w:color="auto"/>
      </w:divBdr>
    </w:div>
    <w:div w:id="1804427201">
      <w:bodyDiv w:val="1"/>
      <w:marLeft w:val="0"/>
      <w:marRight w:val="0"/>
      <w:marTop w:val="0"/>
      <w:marBottom w:val="0"/>
      <w:divBdr>
        <w:top w:val="none" w:sz="0" w:space="0" w:color="auto"/>
        <w:left w:val="none" w:sz="0" w:space="0" w:color="auto"/>
        <w:bottom w:val="none" w:sz="0" w:space="0" w:color="auto"/>
        <w:right w:val="none" w:sz="0" w:space="0" w:color="auto"/>
      </w:divBdr>
    </w:div>
    <w:div w:id="1811048512">
      <w:bodyDiv w:val="1"/>
      <w:marLeft w:val="0"/>
      <w:marRight w:val="0"/>
      <w:marTop w:val="0"/>
      <w:marBottom w:val="0"/>
      <w:divBdr>
        <w:top w:val="none" w:sz="0" w:space="0" w:color="auto"/>
        <w:left w:val="none" w:sz="0" w:space="0" w:color="auto"/>
        <w:bottom w:val="none" w:sz="0" w:space="0" w:color="auto"/>
        <w:right w:val="none" w:sz="0" w:space="0" w:color="auto"/>
      </w:divBdr>
    </w:div>
    <w:div w:id="1821650338">
      <w:bodyDiv w:val="1"/>
      <w:marLeft w:val="0"/>
      <w:marRight w:val="0"/>
      <w:marTop w:val="0"/>
      <w:marBottom w:val="0"/>
      <w:divBdr>
        <w:top w:val="none" w:sz="0" w:space="0" w:color="auto"/>
        <w:left w:val="none" w:sz="0" w:space="0" w:color="auto"/>
        <w:bottom w:val="none" w:sz="0" w:space="0" w:color="auto"/>
        <w:right w:val="none" w:sz="0" w:space="0" w:color="auto"/>
      </w:divBdr>
    </w:div>
    <w:div w:id="1822960970">
      <w:bodyDiv w:val="1"/>
      <w:marLeft w:val="0"/>
      <w:marRight w:val="0"/>
      <w:marTop w:val="0"/>
      <w:marBottom w:val="0"/>
      <w:divBdr>
        <w:top w:val="none" w:sz="0" w:space="0" w:color="auto"/>
        <w:left w:val="none" w:sz="0" w:space="0" w:color="auto"/>
        <w:bottom w:val="none" w:sz="0" w:space="0" w:color="auto"/>
        <w:right w:val="none" w:sz="0" w:space="0" w:color="auto"/>
      </w:divBdr>
      <w:divsChild>
        <w:div w:id="1133210331">
          <w:marLeft w:val="0"/>
          <w:marRight w:val="0"/>
          <w:marTop w:val="0"/>
          <w:marBottom w:val="0"/>
          <w:divBdr>
            <w:top w:val="none" w:sz="0" w:space="0" w:color="auto"/>
            <w:left w:val="none" w:sz="0" w:space="0" w:color="auto"/>
            <w:bottom w:val="none" w:sz="0" w:space="0" w:color="auto"/>
            <w:right w:val="none" w:sz="0" w:space="0" w:color="auto"/>
          </w:divBdr>
        </w:div>
      </w:divsChild>
    </w:div>
    <w:div w:id="1836532509">
      <w:bodyDiv w:val="1"/>
      <w:marLeft w:val="0"/>
      <w:marRight w:val="0"/>
      <w:marTop w:val="0"/>
      <w:marBottom w:val="0"/>
      <w:divBdr>
        <w:top w:val="none" w:sz="0" w:space="0" w:color="auto"/>
        <w:left w:val="none" w:sz="0" w:space="0" w:color="auto"/>
        <w:bottom w:val="none" w:sz="0" w:space="0" w:color="auto"/>
        <w:right w:val="none" w:sz="0" w:space="0" w:color="auto"/>
      </w:divBdr>
    </w:div>
    <w:div w:id="1838572519">
      <w:bodyDiv w:val="1"/>
      <w:marLeft w:val="0"/>
      <w:marRight w:val="0"/>
      <w:marTop w:val="0"/>
      <w:marBottom w:val="0"/>
      <w:divBdr>
        <w:top w:val="none" w:sz="0" w:space="0" w:color="auto"/>
        <w:left w:val="none" w:sz="0" w:space="0" w:color="auto"/>
        <w:bottom w:val="none" w:sz="0" w:space="0" w:color="auto"/>
        <w:right w:val="none" w:sz="0" w:space="0" w:color="auto"/>
      </w:divBdr>
    </w:div>
    <w:div w:id="1839340679">
      <w:bodyDiv w:val="1"/>
      <w:marLeft w:val="0"/>
      <w:marRight w:val="0"/>
      <w:marTop w:val="0"/>
      <w:marBottom w:val="0"/>
      <w:divBdr>
        <w:top w:val="none" w:sz="0" w:space="0" w:color="auto"/>
        <w:left w:val="none" w:sz="0" w:space="0" w:color="auto"/>
        <w:bottom w:val="none" w:sz="0" w:space="0" w:color="auto"/>
        <w:right w:val="none" w:sz="0" w:space="0" w:color="auto"/>
      </w:divBdr>
    </w:div>
    <w:div w:id="1839812141">
      <w:bodyDiv w:val="1"/>
      <w:marLeft w:val="0"/>
      <w:marRight w:val="0"/>
      <w:marTop w:val="0"/>
      <w:marBottom w:val="0"/>
      <w:divBdr>
        <w:top w:val="none" w:sz="0" w:space="0" w:color="auto"/>
        <w:left w:val="none" w:sz="0" w:space="0" w:color="auto"/>
        <w:bottom w:val="none" w:sz="0" w:space="0" w:color="auto"/>
        <w:right w:val="none" w:sz="0" w:space="0" w:color="auto"/>
      </w:divBdr>
      <w:divsChild>
        <w:div w:id="1608925215">
          <w:marLeft w:val="0"/>
          <w:marRight w:val="0"/>
          <w:marTop w:val="0"/>
          <w:marBottom w:val="0"/>
          <w:divBdr>
            <w:top w:val="none" w:sz="0" w:space="0" w:color="auto"/>
            <w:left w:val="none" w:sz="0" w:space="0" w:color="auto"/>
            <w:bottom w:val="none" w:sz="0" w:space="0" w:color="auto"/>
            <w:right w:val="none" w:sz="0" w:space="0" w:color="auto"/>
          </w:divBdr>
        </w:div>
      </w:divsChild>
    </w:div>
    <w:div w:id="1844004920">
      <w:bodyDiv w:val="1"/>
      <w:marLeft w:val="0"/>
      <w:marRight w:val="0"/>
      <w:marTop w:val="0"/>
      <w:marBottom w:val="0"/>
      <w:divBdr>
        <w:top w:val="none" w:sz="0" w:space="0" w:color="auto"/>
        <w:left w:val="none" w:sz="0" w:space="0" w:color="auto"/>
        <w:bottom w:val="none" w:sz="0" w:space="0" w:color="auto"/>
        <w:right w:val="none" w:sz="0" w:space="0" w:color="auto"/>
      </w:divBdr>
    </w:div>
    <w:div w:id="1844316486">
      <w:bodyDiv w:val="1"/>
      <w:marLeft w:val="0"/>
      <w:marRight w:val="0"/>
      <w:marTop w:val="0"/>
      <w:marBottom w:val="0"/>
      <w:divBdr>
        <w:top w:val="none" w:sz="0" w:space="0" w:color="auto"/>
        <w:left w:val="none" w:sz="0" w:space="0" w:color="auto"/>
        <w:bottom w:val="none" w:sz="0" w:space="0" w:color="auto"/>
        <w:right w:val="none" w:sz="0" w:space="0" w:color="auto"/>
      </w:divBdr>
    </w:div>
    <w:div w:id="1848054661">
      <w:bodyDiv w:val="1"/>
      <w:marLeft w:val="0"/>
      <w:marRight w:val="0"/>
      <w:marTop w:val="0"/>
      <w:marBottom w:val="0"/>
      <w:divBdr>
        <w:top w:val="none" w:sz="0" w:space="0" w:color="auto"/>
        <w:left w:val="none" w:sz="0" w:space="0" w:color="auto"/>
        <w:bottom w:val="none" w:sz="0" w:space="0" w:color="auto"/>
        <w:right w:val="none" w:sz="0" w:space="0" w:color="auto"/>
      </w:divBdr>
    </w:div>
    <w:div w:id="1849368731">
      <w:bodyDiv w:val="1"/>
      <w:marLeft w:val="0"/>
      <w:marRight w:val="0"/>
      <w:marTop w:val="0"/>
      <w:marBottom w:val="0"/>
      <w:divBdr>
        <w:top w:val="none" w:sz="0" w:space="0" w:color="auto"/>
        <w:left w:val="none" w:sz="0" w:space="0" w:color="auto"/>
        <w:bottom w:val="none" w:sz="0" w:space="0" w:color="auto"/>
        <w:right w:val="none" w:sz="0" w:space="0" w:color="auto"/>
      </w:divBdr>
    </w:div>
    <w:div w:id="1855261223">
      <w:bodyDiv w:val="1"/>
      <w:marLeft w:val="0"/>
      <w:marRight w:val="0"/>
      <w:marTop w:val="0"/>
      <w:marBottom w:val="0"/>
      <w:divBdr>
        <w:top w:val="none" w:sz="0" w:space="0" w:color="auto"/>
        <w:left w:val="none" w:sz="0" w:space="0" w:color="auto"/>
        <w:bottom w:val="none" w:sz="0" w:space="0" w:color="auto"/>
        <w:right w:val="none" w:sz="0" w:space="0" w:color="auto"/>
      </w:divBdr>
    </w:div>
    <w:div w:id="1855264430">
      <w:bodyDiv w:val="1"/>
      <w:marLeft w:val="0"/>
      <w:marRight w:val="0"/>
      <w:marTop w:val="0"/>
      <w:marBottom w:val="0"/>
      <w:divBdr>
        <w:top w:val="none" w:sz="0" w:space="0" w:color="auto"/>
        <w:left w:val="none" w:sz="0" w:space="0" w:color="auto"/>
        <w:bottom w:val="none" w:sz="0" w:space="0" w:color="auto"/>
        <w:right w:val="none" w:sz="0" w:space="0" w:color="auto"/>
      </w:divBdr>
    </w:div>
    <w:div w:id="1856842890">
      <w:bodyDiv w:val="1"/>
      <w:marLeft w:val="0"/>
      <w:marRight w:val="0"/>
      <w:marTop w:val="0"/>
      <w:marBottom w:val="0"/>
      <w:divBdr>
        <w:top w:val="none" w:sz="0" w:space="0" w:color="auto"/>
        <w:left w:val="none" w:sz="0" w:space="0" w:color="auto"/>
        <w:bottom w:val="none" w:sz="0" w:space="0" w:color="auto"/>
        <w:right w:val="none" w:sz="0" w:space="0" w:color="auto"/>
      </w:divBdr>
    </w:div>
    <w:div w:id="1858041141">
      <w:bodyDiv w:val="1"/>
      <w:marLeft w:val="0"/>
      <w:marRight w:val="0"/>
      <w:marTop w:val="0"/>
      <w:marBottom w:val="0"/>
      <w:divBdr>
        <w:top w:val="none" w:sz="0" w:space="0" w:color="auto"/>
        <w:left w:val="none" w:sz="0" w:space="0" w:color="auto"/>
        <w:bottom w:val="none" w:sz="0" w:space="0" w:color="auto"/>
        <w:right w:val="none" w:sz="0" w:space="0" w:color="auto"/>
      </w:divBdr>
    </w:div>
    <w:div w:id="1859738381">
      <w:bodyDiv w:val="1"/>
      <w:marLeft w:val="0"/>
      <w:marRight w:val="0"/>
      <w:marTop w:val="0"/>
      <w:marBottom w:val="0"/>
      <w:divBdr>
        <w:top w:val="none" w:sz="0" w:space="0" w:color="auto"/>
        <w:left w:val="none" w:sz="0" w:space="0" w:color="auto"/>
        <w:bottom w:val="none" w:sz="0" w:space="0" w:color="auto"/>
        <w:right w:val="none" w:sz="0" w:space="0" w:color="auto"/>
      </w:divBdr>
    </w:div>
    <w:div w:id="1862670478">
      <w:bodyDiv w:val="1"/>
      <w:marLeft w:val="0"/>
      <w:marRight w:val="0"/>
      <w:marTop w:val="0"/>
      <w:marBottom w:val="0"/>
      <w:divBdr>
        <w:top w:val="none" w:sz="0" w:space="0" w:color="auto"/>
        <w:left w:val="none" w:sz="0" w:space="0" w:color="auto"/>
        <w:bottom w:val="none" w:sz="0" w:space="0" w:color="auto"/>
        <w:right w:val="none" w:sz="0" w:space="0" w:color="auto"/>
      </w:divBdr>
    </w:div>
    <w:div w:id="1862736916">
      <w:bodyDiv w:val="1"/>
      <w:marLeft w:val="0"/>
      <w:marRight w:val="0"/>
      <w:marTop w:val="0"/>
      <w:marBottom w:val="0"/>
      <w:divBdr>
        <w:top w:val="none" w:sz="0" w:space="0" w:color="auto"/>
        <w:left w:val="none" w:sz="0" w:space="0" w:color="auto"/>
        <w:bottom w:val="none" w:sz="0" w:space="0" w:color="auto"/>
        <w:right w:val="none" w:sz="0" w:space="0" w:color="auto"/>
      </w:divBdr>
    </w:div>
    <w:div w:id="1863324842">
      <w:bodyDiv w:val="1"/>
      <w:marLeft w:val="0"/>
      <w:marRight w:val="0"/>
      <w:marTop w:val="0"/>
      <w:marBottom w:val="0"/>
      <w:divBdr>
        <w:top w:val="none" w:sz="0" w:space="0" w:color="auto"/>
        <w:left w:val="none" w:sz="0" w:space="0" w:color="auto"/>
        <w:bottom w:val="none" w:sz="0" w:space="0" w:color="auto"/>
        <w:right w:val="none" w:sz="0" w:space="0" w:color="auto"/>
      </w:divBdr>
    </w:div>
    <w:div w:id="1867057219">
      <w:bodyDiv w:val="1"/>
      <w:marLeft w:val="0"/>
      <w:marRight w:val="0"/>
      <w:marTop w:val="0"/>
      <w:marBottom w:val="0"/>
      <w:divBdr>
        <w:top w:val="none" w:sz="0" w:space="0" w:color="auto"/>
        <w:left w:val="none" w:sz="0" w:space="0" w:color="auto"/>
        <w:bottom w:val="none" w:sz="0" w:space="0" w:color="auto"/>
        <w:right w:val="none" w:sz="0" w:space="0" w:color="auto"/>
      </w:divBdr>
    </w:div>
    <w:div w:id="1868567838">
      <w:bodyDiv w:val="1"/>
      <w:marLeft w:val="0"/>
      <w:marRight w:val="0"/>
      <w:marTop w:val="0"/>
      <w:marBottom w:val="0"/>
      <w:divBdr>
        <w:top w:val="none" w:sz="0" w:space="0" w:color="auto"/>
        <w:left w:val="none" w:sz="0" w:space="0" w:color="auto"/>
        <w:bottom w:val="none" w:sz="0" w:space="0" w:color="auto"/>
        <w:right w:val="none" w:sz="0" w:space="0" w:color="auto"/>
      </w:divBdr>
    </w:div>
    <w:div w:id="1869489647">
      <w:bodyDiv w:val="1"/>
      <w:marLeft w:val="0"/>
      <w:marRight w:val="0"/>
      <w:marTop w:val="0"/>
      <w:marBottom w:val="0"/>
      <w:divBdr>
        <w:top w:val="none" w:sz="0" w:space="0" w:color="auto"/>
        <w:left w:val="none" w:sz="0" w:space="0" w:color="auto"/>
        <w:bottom w:val="none" w:sz="0" w:space="0" w:color="auto"/>
        <w:right w:val="none" w:sz="0" w:space="0" w:color="auto"/>
      </w:divBdr>
    </w:div>
    <w:div w:id="1874270150">
      <w:bodyDiv w:val="1"/>
      <w:marLeft w:val="0"/>
      <w:marRight w:val="0"/>
      <w:marTop w:val="0"/>
      <w:marBottom w:val="0"/>
      <w:divBdr>
        <w:top w:val="none" w:sz="0" w:space="0" w:color="auto"/>
        <w:left w:val="none" w:sz="0" w:space="0" w:color="auto"/>
        <w:bottom w:val="none" w:sz="0" w:space="0" w:color="auto"/>
        <w:right w:val="none" w:sz="0" w:space="0" w:color="auto"/>
      </w:divBdr>
    </w:div>
    <w:div w:id="1885411440">
      <w:bodyDiv w:val="1"/>
      <w:marLeft w:val="0"/>
      <w:marRight w:val="0"/>
      <w:marTop w:val="0"/>
      <w:marBottom w:val="0"/>
      <w:divBdr>
        <w:top w:val="none" w:sz="0" w:space="0" w:color="auto"/>
        <w:left w:val="none" w:sz="0" w:space="0" w:color="auto"/>
        <w:bottom w:val="none" w:sz="0" w:space="0" w:color="auto"/>
        <w:right w:val="none" w:sz="0" w:space="0" w:color="auto"/>
      </w:divBdr>
      <w:divsChild>
        <w:div w:id="1262761040">
          <w:marLeft w:val="0"/>
          <w:marRight w:val="0"/>
          <w:marTop w:val="0"/>
          <w:marBottom w:val="0"/>
          <w:divBdr>
            <w:top w:val="none" w:sz="0" w:space="0" w:color="auto"/>
            <w:left w:val="none" w:sz="0" w:space="0" w:color="auto"/>
            <w:bottom w:val="none" w:sz="0" w:space="0" w:color="auto"/>
            <w:right w:val="none" w:sz="0" w:space="0" w:color="auto"/>
          </w:divBdr>
        </w:div>
      </w:divsChild>
    </w:div>
    <w:div w:id="1894734627">
      <w:bodyDiv w:val="1"/>
      <w:marLeft w:val="0"/>
      <w:marRight w:val="0"/>
      <w:marTop w:val="0"/>
      <w:marBottom w:val="0"/>
      <w:divBdr>
        <w:top w:val="none" w:sz="0" w:space="0" w:color="auto"/>
        <w:left w:val="none" w:sz="0" w:space="0" w:color="auto"/>
        <w:bottom w:val="none" w:sz="0" w:space="0" w:color="auto"/>
        <w:right w:val="none" w:sz="0" w:space="0" w:color="auto"/>
      </w:divBdr>
    </w:div>
    <w:div w:id="1895969724">
      <w:bodyDiv w:val="1"/>
      <w:marLeft w:val="0"/>
      <w:marRight w:val="0"/>
      <w:marTop w:val="0"/>
      <w:marBottom w:val="0"/>
      <w:divBdr>
        <w:top w:val="none" w:sz="0" w:space="0" w:color="auto"/>
        <w:left w:val="none" w:sz="0" w:space="0" w:color="auto"/>
        <w:bottom w:val="none" w:sz="0" w:space="0" w:color="auto"/>
        <w:right w:val="none" w:sz="0" w:space="0" w:color="auto"/>
      </w:divBdr>
    </w:div>
    <w:div w:id="1899853340">
      <w:bodyDiv w:val="1"/>
      <w:marLeft w:val="0"/>
      <w:marRight w:val="0"/>
      <w:marTop w:val="0"/>
      <w:marBottom w:val="0"/>
      <w:divBdr>
        <w:top w:val="none" w:sz="0" w:space="0" w:color="auto"/>
        <w:left w:val="none" w:sz="0" w:space="0" w:color="auto"/>
        <w:bottom w:val="none" w:sz="0" w:space="0" w:color="auto"/>
        <w:right w:val="none" w:sz="0" w:space="0" w:color="auto"/>
      </w:divBdr>
    </w:div>
    <w:div w:id="1900483180">
      <w:bodyDiv w:val="1"/>
      <w:marLeft w:val="0"/>
      <w:marRight w:val="0"/>
      <w:marTop w:val="0"/>
      <w:marBottom w:val="0"/>
      <w:divBdr>
        <w:top w:val="none" w:sz="0" w:space="0" w:color="auto"/>
        <w:left w:val="none" w:sz="0" w:space="0" w:color="auto"/>
        <w:bottom w:val="none" w:sz="0" w:space="0" w:color="auto"/>
        <w:right w:val="none" w:sz="0" w:space="0" w:color="auto"/>
      </w:divBdr>
    </w:div>
    <w:div w:id="1901400129">
      <w:bodyDiv w:val="1"/>
      <w:marLeft w:val="0"/>
      <w:marRight w:val="0"/>
      <w:marTop w:val="0"/>
      <w:marBottom w:val="0"/>
      <w:divBdr>
        <w:top w:val="none" w:sz="0" w:space="0" w:color="auto"/>
        <w:left w:val="none" w:sz="0" w:space="0" w:color="auto"/>
        <w:bottom w:val="none" w:sz="0" w:space="0" w:color="auto"/>
        <w:right w:val="none" w:sz="0" w:space="0" w:color="auto"/>
      </w:divBdr>
    </w:div>
    <w:div w:id="1901672239">
      <w:bodyDiv w:val="1"/>
      <w:marLeft w:val="0"/>
      <w:marRight w:val="0"/>
      <w:marTop w:val="0"/>
      <w:marBottom w:val="0"/>
      <w:divBdr>
        <w:top w:val="none" w:sz="0" w:space="0" w:color="auto"/>
        <w:left w:val="none" w:sz="0" w:space="0" w:color="auto"/>
        <w:bottom w:val="none" w:sz="0" w:space="0" w:color="auto"/>
        <w:right w:val="none" w:sz="0" w:space="0" w:color="auto"/>
      </w:divBdr>
    </w:div>
    <w:div w:id="1903053852">
      <w:bodyDiv w:val="1"/>
      <w:marLeft w:val="0"/>
      <w:marRight w:val="0"/>
      <w:marTop w:val="0"/>
      <w:marBottom w:val="0"/>
      <w:divBdr>
        <w:top w:val="none" w:sz="0" w:space="0" w:color="auto"/>
        <w:left w:val="none" w:sz="0" w:space="0" w:color="auto"/>
        <w:bottom w:val="none" w:sz="0" w:space="0" w:color="auto"/>
        <w:right w:val="none" w:sz="0" w:space="0" w:color="auto"/>
      </w:divBdr>
    </w:div>
    <w:div w:id="1905529934">
      <w:bodyDiv w:val="1"/>
      <w:marLeft w:val="0"/>
      <w:marRight w:val="0"/>
      <w:marTop w:val="0"/>
      <w:marBottom w:val="0"/>
      <w:divBdr>
        <w:top w:val="none" w:sz="0" w:space="0" w:color="auto"/>
        <w:left w:val="none" w:sz="0" w:space="0" w:color="auto"/>
        <w:bottom w:val="none" w:sz="0" w:space="0" w:color="auto"/>
        <w:right w:val="none" w:sz="0" w:space="0" w:color="auto"/>
      </w:divBdr>
    </w:div>
    <w:div w:id="1909605446">
      <w:bodyDiv w:val="1"/>
      <w:marLeft w:val="0"/>
      <w:marRight w:val="0"/>
      <w:marTop w:val="0"/>
      <w:marBottom w:val="0"/>
      <w:divBdr>
        <w:top w:val="none" w:sz="0" w:space="0" w:color="auto"/>
        <w:left w:val="none" w:sz="0" w:space="0" w:color="auto"/>
        <w:bottom w:val="none" w:sz="0" w:space="0" w:color="auto"/>
        <w:right w:val="none" w:sz="0" w:space="0" w:color="auto"/>
      </w:divBdr>
    </w:div>
    <w:div w:id="1910074020">
      <w:bodyDiv w:val="1"/>
      <w:marLeft w:val="0"/>
      <w:marRight w:val="0"/>
      <w:marTop w:val="0"/>
      <w:marBottom w:val="0"/>
      <w:divBdr>
        <w:top w:val="none" w:sz="0" w:space="0" w:color="auto"/>
        <w:left w:val="none" w:sz="0" w:space="0" w:color="auto"/>
        <w:bottom w:val="none" w:sz="0" w:space="0" w:color="auto"/>
        <w:right w:val="none" w:sz="0" w:space="0" w:color="auto"/>
      </w:divBdr>
    </w:div>
    <w:div w:id="1910262280">
      <w:bodyDiv w:val="1"/>
      <w:marLeft w:val="0"/>
      <w:marRight w:val="0"/>
      <w:marTop w:val="0"/>
      <w:marBottom w:val="0"/>
      <w:divBdr>
        <w:top w:val="none" w:sz="0" w:space="0" w:color="auto"/>
        <w:left w:val="none" w:sz="0" w:space="0" w:color="auto"/>
        <w:bottom w:val="none" w:sz="0" w:space="0" w:color="auto"/>
        <w:right w:val="none" w:sz="0" w:space="0" w:color="auto"/>
      </w:divBdr>
    </w:div>
    <w:div w:id="1911500697">
      <w:bodyDiv w:val="1"/>
      <w:marLeft w:val="0"/>
      <w:marRight w:val="0"/>
      <w:marTop w:val="0"/>
      <w:marBottom w:val="0"/>
      <w:divBdr>
        <w:top w:val="none" w:sz="0" w:space="0" w:color="auto"/>
        <w:left w:val="none" w:sz="0" w:space="0" w:color="auto"/>
        <w:bottom w:val="none" w:sz="0" w:space="0" w:color="auto"/>
        <w:right w:val="none" w:sz="0" w:space="0" w:color="auto"/>
      </w:divBdr>
    </w:div>
    <w:div w:id="1914772641">
      <w:bodyDiv w:val="1"/>
      <w:marLeft w:val="0"/>
      <w:marRight w:val="0"/>
      <w:marTop w:val="0"/>
      <w:marBottom w:val="0"/>
      <w:divBdr>
        <w:top w:val="none" w:sz="0" w:space="0" w:color="auto"/>
        <w:left w:val="none" w:sz="0" w:space="0" w:color="auto"/>
        <w:bottom w:val="none" w:sz="0" w:space="0" w:color="auto"/>
        <w:right w:val="none" w:sz="0" w:space="0" w:color="auto"/>
      </w:divBdr>
    </w:div>
    <w:div w:id="1917788089">
      <w:bodyDiv w:val="1"/>
      <w:marLeft w:val="0"/>
      <w:marRight w:val="0"/>
      <w:marTop w:val="0"/>
      <w:marBottom w:val="0"/>
      <w:divBdr>
        <w:top w:val="none" w:sz="0" w:space="0" w:color="auto"/>
        <w:left w:val="none" w:sz="0" w:space="0" w:color="auto"/>
        <w:bottom w:val="none" w:sz="0" w:space="0" w:color="auto"/>
        <w:right w:val="none" w:sz="0" w:space="0" w:color="auto"/>
      </w:divBdr>
    </w:div>
    <w:div w:id="1925798265">
      <w:bodyDiv w:val="1"/>
      <w:marLeft w:val="0"/>
      <w:marRight w:val="0"/>
      <w:marTop w:val="0"/>
      <w:marBottom w:val="0"/>
      <w:divBdr>
        <w:top w:val="none" w:sz="0" w:space="0" w:color="auto"/>
        <w:left w:val="none" w:sz="0" w:space="0" w:color="auto"/>
        <w:bottom w:val="none" w:sz="0" w:space="0" w:color="auto"/>
        <w:right w:val="none" w:sz="0" w:space="0" w:color="auto"/>
      </w:divBdr>
    </w:div>
    <w:div w:id="1927686884">
      <w:bodyDiv w:val="1"/>
      <w:marLeft w:val="0"/>
      <w:marRight w:val="0"/>
      <w:marTop w:val="0"/>
      <w:marBottom w:val="0"/>
      <w:divBdr>
        <w:top w:val="none" w:sz="0" w:space="0" w:color="auto"/>
        <w:left w:val="none" w:sz="0" w:space="0" w:color="auto"/>
        <w:bottom w:val="none" w:sz="0" w:space="0" w:color="auto"/>
        <w:right w:val="none" w:sz="0" w:space="0" w:color="auto"/>
      </w:divBdr>
    </w:div>
    <w:div w:id="1929340698">
      <w:bodyDiv w:val="1"/>
      <w:marLeft w:val="0"/>
      <w:marRight w:val="0"/>
      <w:marTop w:val="0"/>
      <w:marBottom w:val="0"/>
      <w:divBdr>
        <w:top w:val="none" w:sz="0" w:space="0" w:color="auto"/>
        <w:left w:val="none" w:sz="0" w:space="0" w:color="auto"/>
        <w:bottom w:val="none" w:sz="0" w:space="0" w:color="auto"/>
        <w:right w:val="none" w:sz="0" w:space="0" w:color="auto"/>
      </w:divBdr>
    </w:div>
    <w:div w:id="1929579951">
      <w:bodyDiv w:val="1"/>
      <w:marLeft w:val="0"/>
      <w:marRight w:val="0"/>
      <w:marTop w:val="0"/>
      <w:marBottom w:val="0"/>
      <w:divBdr>
        <w:top w:val="none" w:sz="0" w:space="0" w:color="auto"/>
        <w:left w:val="none" w:sz="0" w:space="0" w:color="auto"/>
        <w:bottom w:val="none" w:sz="0" w:space="0" w:color="auto"/>
        <w:right w:val="none" w:sz="0" w:space="0" w:color="auto"/>
      </w:divBdr>
      <w:divsChild>
        <w:div w:id="639380663">
          <w:marLeft w:val="0"/>
          <w:marRight w:val="0"/>
          <w:marTop w:val="0"/>
          <w:marBottom w:val="0"/>
          <w:divBdr>
            <w:top w:val="none" w:sz="0" w:space="0" w:color="auto"/>
            <w:left w:val="none" w:sz="0" w:space="0" w:color="auto"/>
            <w:bottom w:val="none" w:sz="0" w:space="0" w:color="auto"/>
            <w:right w:val="none" w:sz="0" w:space="0" w:color="auto"/>
          </w:divBdr>
        </w:div>
      </w:divsChild>
    </w:div>
    <w:div w:id="1936598216">
      <w:bodyDiv w:val="1"/>
      <w:marLeft w:val="0"/>
      <w:marRight w:val="0"/>
      <w:marTop w:val="0"/>
      <w:marBottom w:val="0"/>
      <w:divBdr>
        <w:top w:val="none" w:sz="0" w:space="0" w:color="auto"/>
        <w:left w:val="none" w:sz="0" w:space="0" w:color="auto"/>
        <w:bottom w:val="none" w:sz="0" w:space="0" w:color="auto"/>
        <w:right w:val="none" w:sz="0" w:space="0" w:color="auto"/>
      </w:divBdr>
      <w:divsChild>
        <w:div w:id="1680085439">
          <w:marLeft w:val="0"/>
          <w:marRight w:val="0"/>
          <w:marTop w:val="300"/>
          <w:marBottom w:val="0"/>
          <w:divBdr>
            <w:top w:val="none" w:sz="0" w:space="0" w:color="auto"/>
            <w:left w:val="none" w:sz="0" w:space="0" w:color="auto"/>
            <w:bottom w:val="none" w:sz="0" w:space="0" w:color="auto"/>
            <w:right w:val="none" w:sz="0" w:space="0" w:color="auto"/>
          </w:divBdr>
          <w:divsChild>
            <w:div w:id="270432831">
              <w:marLeft w:val="0"/>
              <w:marRight w:val="0"/>
              <w:marTop w:val="0"/>
              <w:marBottom w:val="0"/>
              <w:divBdr>
                <w:top w:val="none" w:sz="0" w:space="0" w:color="auto"/>
                <w:left w:val="none" w:sz="0" w:space="0" w:color="auto"/>
                <w:bottom w:val="none" w:sz="0" w:space="0" w:color="auto"/>
                <w:right w:val="none" w:sz="0" w:space="0" w:color="auto"/>
              </w:divBdr>
            </w:div>
          </w:divsChild>
        </w:div>
        <w:div w:id="1739664607">
          <w:marLeft w:val="0"/>
          <w:marRight w:val="0"/>
          <w:marTop w:val="0"/>
          <w:marBottom w:val="0"/>
          <w:divBdr>
            <w:top w:val="none" w:sz="0" w:space="0" w:color="auto"/>
            <w:left w:val="none" w:sz="0" w:space="0" w:color="auto"/>
            <w:bottom w:val="none" w:sz="0" w:space="0" w:color="auto"/>
            <w:right w:val="none" w:sz="0" w:space="0" w:color="auto"/>
          </w:divBdr>
        </w:div>
      </w:divsChild>
    </w:div>
    <w:div w:id="1939409721">
      <w:bodyDiv w:val="1"/>
      <w:marLeft w:val="0"/>
      <w:marRight w:val="0"/>
      <w:marTop w:val="0"/>
      <w:marBottom w:val="0"/>
      <w:divBdr>
        <w:top w:val="none" w:sz="0" w:space="0" w:color="auto"/>
        <w:left w:val="none" w:sz="0" w:space="0" w:color="auto"/>
        <w:bottom w:val="none" w:sz="0" w:space="0" w:color="auto"/>
        <w:right w:val="none" w:sz="0" w:space="0" w:color="auto"/>
      </w:divBdr>
    </w:div>
    <w:div w:id="1950355400">
      <w:bodyDiv w:val="1"/>
      <w:marLeft w:val="0"/>
      <w:marRight w:val="0"/>
      <w:marTop w:val="0"/>
      <w:marBottom w:val="0"/>
      <w:divBdr>
        <w:top w:val="none" w:sz="0" w:space="0" w:color="auto"/>
        <w:left w:val="none" w:sz="0" w:space="0" w:color="auto"/>
        <w:bottom w:val="none" w:sz="0" w:space="0" w:color="auto"/>
        <w:right w:val="none" w:sz="0" w:space="0" w:color="auto"/>
      </w:divBdr>
    </w:div>
    <w:div w:id="1954707964">
      <w:bodyDiv w:val="1"/>
      <w:marLeft w:val="0"/>
      <w:marRight w:val="0"/>
      <w:marTop w:val="0"/>
      <w:marBottom w:val="0"/>
      <w:divBdr>
        <w:top w:val="none" w:sz="0" w:space="0" w:color="auto"/>
        <w:left w:val="none" w:sz="0" w:space="0" w:color="auto"/>
        <w:bottom w:val="none" w:sz="0" w:space="0" w:color="auto"/>
        <w:right w:val="none" w:sz="0" w:space="0" w:color="auto"/>
      </w:divBdr>
    </w:div>
    <w:div w:id="1957708646">
      <w:bodyDiv w:val="1"/>
      <w:marLeft w:val="0"/>
      <w:marRight w:val="0"/>
      <w:marTop w:val="0"/>
      <w:marBottom w:val="0"/>
      <w:divBdr>
        <w:top w:val="none" w:sz="0" w:space="0" w:color="auto"/>
        <w:left w:val="none" w:sz="0" w:space="0" w:color="auto"/>
        <w:bottom w:val="none" w:sz="0" w:space="0" w:color="auto"/>
        <w:right w:val="none" w:sz="0" w:space="0" w:color="auto"/>
      </w:divBdr>
    </w:div>
    <w:div w:id="1959987459">
      <w:bodyDiv w:val="1"/>
      <w:marLeft w:val="0"/>
      <w:marRight w:val="0"/>
      <w:marTop w:val="0"/>
      <w:marBottom w:val="0"/>
      <w:divBdr>
        <w:top w:val="none" w:sz="0" w:space="0" w:color="auto"/>
        <w:left w:val="none" w:sz="0" w:space="0" w:color="auto"/>
        <w:bottom w:val="none" w:sz="0" w:space="0" w:color="auto"/>
        <w:right w:val="none" w:sz="0" w:space="0" w:color="auto"/>
      </w:divBdr>
    </w:div>
    <w:div w:id="1962372048">
      <w:bodyDiv w:val="1"/>
      <w:marLeft w:val="0"/>
      <w:marRight w:val="0"/>
      <w:marTop w:val="0"/>
      <w:marBottom w:val="0"/>
      <w:divBdr>
        <w:top w:val="none" w:sz="0" w:space="0" w:color="auto"/>
        <w:left w:val="none" w:sz="0" w:space="0" w:color="auto"/>
        <w:bottom w:val="none" w:sz="0" w:space="0" w:color="auto"/>
        <w:right w:val="none" w:sz="0" w:space="0" w:color="auto"/>
      </w:divBdr>
    </w:div>
    <w:div w:id="1963153493">
      <w:bodyDiv w:val="1"/>
      <w:marLeft w:val="0"/>
      <w:marRight w:val="0"/>
      <w:marTop w:val="0"/>
      <w:marBottom w:val="0"/>
      <w:divBdr>
        <w:top w:val="none" w:sz="0" w:space="0" w:color="auto"/>
        <w:left w:val="none" w:sz="0" w:space="0" w:color="auto"/>
        <w:bottom w:val="none" w:sz="0" w:space="0" w:color="auto"/>
        <w:right w:val="none" w:sz="0" w:space="0" w:color="auto"/>
      </w:divBdr>
    </w:div>
    <w:div w:id="1968777786">
      <w:bodyDiv w:val="1"/>
      <w:marLeft w:val="0"/>
      <w:marRight w:val="0"/>
      <w:marTop w:val="0"/>
      <w:marBottom w:val="0"/>
      <w:divBdr>
        <w:top w:val="none" w:sz="0" w:space="0" w:color="auto"/>
        <w:left w:val="none" w:sz="0" w:space="0" w:color="auto"/>
        <w:bottom w:val="none" w:sz="0" w:space="0" w:color="auto"/>
        <w:right w:val="none" w:sz="0" w:space="0" w:color="auto"/>
      </w:divBdr>
    </w:div>
    <w:div w:id="1968779669">
      <w:bodyDiv w:val="1"/>
      <w:marLeft w:val="0"/>
      <w:marRight w:val="0"/>
      <w:marTop w:val="0"/>
      <w:marBottom w:val="0"/>
      <w:divBdr>
        <w:top w:val="none" w:sz="0" w:space="0" w:color="auto"/>
        <w:left w:val="none" w:sz="0" w:space="0" w:color="auto"/>
        <w:bottom w:val="none" w:sz="0" w:space="0" w:color="auto"/>
        <w:right w:val="none" w:sz="0" w:space="0" w:color="auto"/>
      </w:divBdr>
    </w:div>
    <w:div w:id="1971934161">
      <w:bodyDiv w:val="1"/>
      <w:marLeft w:val="0"/>
      <w:marRight w:val="0"/>
      <w:marTop w:val="0"/>
      <w:marBottom w:val="0"/>
      <w:divBdr>
        <w:top w:val="none" w:sz="0" w:space="0" w:color="auto"/>
        <w:left w:val="none" w:sz="0" w:space="0" w:color="auto"/>
        <w:bottom w:val="none" w:sz="0" w:space="0" w:color="auto"/>
        <w:right w:val="none" w:sz="0" w:space="0" w:color="auto"/>
      </w:divBdr>
      <w:divsChild>
        <w:div w:id="260992802">
          <w:marLeft w:val="0"/>
          <w:marRight w:val="0"/>
          <w:marTop w:val="0"/>
          <w:marBottom w:val="0"/>
          <w:divBdr>
            <w:top w:val="none" w:sz="0" w:space="0" w:color="auto"/>
            <w:left w:val="none" w:sz="0" w:space="0" w:color="auto"/>
            <w:bottom w:val="none" w:sz="0" w:space="0" w:color="auto"/>
            <w:right w:val="none" w:sz="0" w:space="0" w:color="auto"/>
          </w:divBdr>
        </w:div>
        <w:div w:id="413623863">
          <w:marLeft w:val="0"/>
          <w:marRight w:val="0"/>
          <w:marTop w:val="0"/>
          <w:marBottom w:val="0"/>
          <w:divBdr>
            <w:top w:val="none" w:sz="0" w:space="0" w:color="auto"/>
            <w:left w:val="none" w:sz="0" w:space="0" w:color="auto"/>
            <w:bottom w:val="none" w:sz="0" w:space="0" w:color="auto"/>
            <w:right w:val="none" w:sz="0" w:space="0" w:color="auto"/>
          </w:divBdr>
        </w:div>
        <w:div w:id="595870835">
          <w:marLeft w:val="0"/>
          <w:marRight w:val="0"/>
          <w:marTop w:val="0"/>
          <w:marBottom w:val="0"/>
          <w:divBdr>
            <w:top w:val="none" w:sz="0" w:space="0" w:color="auto"/>
            <w:left w:val="none" w:sz="0" w:space="0" w:color="auto"/>
            <w:bottom w:val="none" w:sz="0" w:space="0" w:color="auto"/>
            <w:right w:val="none" w:sz="0" w:space="0" w:color="auto"/>
          </w:divBdr>
        </w:div>
        <w:div w:id="1490098802">
          <w:marLeft w:val="0"/>
          <w:marRight w:val="0"/>
          <w:marTop w:val="0"/>
          <w:marBottom w:val="0"/>
          <w:divBdr>
            <w:top w:val="none" w:sz="0" w:space="0" w:color="auto"/>
            <w:left w:val="none" w:sz="0" w:space="0" w:color="auto"/>
            <w:bottom w:val="none" w:sz="0" w:space="0" w:color="auto"/>
            <w:right w:val="none" w:sz="0" w:space="0" w:color="auto"/>
          </w:divBdr>
        </w:div>
      </w:divsChild>
    </w:div>
    <w:div w:id="1977759688">
      <w:bodyDiv w:val="1"/>
      <w:marLeft w:val="0"/>
      <w:marRight w:val="0"/>
      <w:marTop w:val="0"/>
      <w:marBottom w:val="0"/>
      <w:divBdr>
        <w:top w:val="none" w:sz="0" w:space="0" w:color="auto"/>
        <w:left w:val="none" w:sz="0" w:space="0" w:color="auto"/>
        <w:bottom w:val="none" w:sz="0" w:space="0" w:color="auto"/>
        <w:right w:val="none" w:sz="0" w:space="0" w:color="auto"/>
      </w:divBdr>
    </w:div>
    <w:div w:id="1979071160">
      <w:bodyDiv w:val="1"/>
      <w:marLeft w:val="0"/>
      <w:marRight w:val="0"/>
      <w:marTop w:val="0"/>
      <w:marBottom w:val="0"/>
      <w:divBdr>
        <w:top w:val="none" w:sz="0" w:space="0" w:color="auto"/>
        <w:left w:val="none" w:sz="0" w:space="0" w:color="auto"/>
        <w:bottom w:val="none" w:sz="0" w:space="0" w:color="auto"/>
        <w:right w:val="none" w:sz="0" w:space="0" w:color="auto"/>
      </w:divBdr>
    </w:div>
    <w:div w:id="1980261522">
      <w:bodyDiv w:val="1"/>
      <w:marLeft w:val="0"/>
      <w:marRight w:val="0"/>
      <w:marTop w:val="0"/>
      <w:marBottom w:val="0"/>
      <w:divBdr>
        <w:top w:val="none" w:sz="0" w:space="0" w:color="auto"/>
        <w:left w:val="none" w:sz="0" w:space="0" w:color="auto"/>
        <w:bottom w:val="none" w:sz="0" w:space="0" w:color="auto"/>
        <w:right w:val="none" w:sz="0" w:space="0" w:color="auto"/>
      </w:divBdr>
    </w:div>
    <w:div w:id="1981180433">
      <w:bodyDiv w:val="1"/>
      <w:marLeft w:val="0"/>
      <w:marRight w:val="0"/>
      <w:marTop w:val="0"/>
      <w:marBottom w:val="0"/>
      <w:divBdr>
        <w:top w:val="none" w:sz="0" w:space="0" w:color="auto"/>
        <w:left w:val="none" w:sz="0" w:space="0" w:color="auto"/>
        <w:bottom w:val="none" w:sz="0" w:space="0" w:color="auto"/>
        <w:right w:val="none" w:sz="0" w:space="0" w:color="auto"/>
      </w:divBdr>
    </w:div>
    <w:div w:id="1983000975">
      <w:bodyDiv w:val="1"/>
      <w:marLeft w:val="0"/>
      <w:marRight w:val="0"/>
      <w:marTop w:val="0"/>
      <w:marBottom w:val="0"/>
      <w:divBdr>
        <w:top w:val="none" w:sz="0" w:space="0" w:color="auto"/>
        <w:left w:val="none" w:sz="0" w:space="0" w:color="auto"/>
        <w:bottom w:val="none" w:sz="0" w:space="0" w:color="auto"/>
        <w:right w:val="none" w:sz="0" w:space="0" w:color="auto"/>
      </w:divBdr>
    </w:div>
    <w:div w:id="1989936204">
      <w:bodyDiv w:val="1"/>
      <w:marLeft w:val="0"/>
      <w:marRight w:val="0"/>
      <w:marTop w:val="0"/>
      <w:marBottom w:val="0"/>
      <w:divBdr>
        <w:top w:val="none" w:sz="0" w:space="0" w:color="auto"/>
        <w:left w:val="none" w:sz="0" w:space="0" w:color="auto"/>
        <w:bottom w:val="none" w:sz="0" w:space="0" w:color="auto"/>
        <w:right w:val="none" w:sz="0" w:space="0" w:color="auto"/>
      </w:divBdr>
    </w:div>
    <w:div w:id="1998416513">
      <w:bodyDiv w:val="1"/>
      <w:marLeft w:val="0"/>
      <w:marRight w:val="0"/>
      <w:marTop w:val="0"/>
      <w:marBottom w:val="0"/>
      <w:divBdr>
        <w:top w:val="none" w:sz="0" w:space="0" w:color="auto"/>
        <w:left w:val="none" w:sz="0" w:space="0" w:color="auto"/>
        <w:bottom w:val="none" w:sz="0" w:space="0" w:color="auto"/>
        <w:right w:val="none" w:sz="0" w:space="0" w:color="auto"/>
      </w:divBdr>
    </w:div>
    <w:div w:id="1998873446">
      <w:bodyDiv w:val="1"/>
      <w:marLeft w:val="0"/>
      <w:marRight w:val="0"/>
      <w:marTop w:val="0"/>
      <w:marBottom w:val="0"/>
      <w:divBdr>
        <w:top w:val="none" w:sz="0" w:space="0" w:color="auto"/>
        <w:left w:val="none" w:sz="0" w:space="0" w:color="auto"/>
        <w:bottom w:val="none" w:sz="0" w:space="0" w:color="auto"/>
        <w:right w:val="none" w:sz="0" w:space="0" w:color="auto"/>
      </w:divBdr>
    </w:div>
    <w:div w:id="1999068440">
      <w:bodyDiv w:val="1"/>
      <w:marLeft w:val="0"/>
      <w:marRight w:val="0"/>
      <w:marTop w:val="0"/>
      <w:marBottom w:val="0"/>
      <w:divBdr>
        <w:top w:val="none" w:sz="0" w:space="0" w:color="auto"/>
        <w:left w:val="none" w:sz="0" w:space="0" w:color="auto"/>
        <w:bottom w:val="none" w:sz="0" w:space="0" w:color="auto"/>
        <w:right w:val="none" w:sz="0" w:space="0" w:color="auto"/>
      </w:divBdr>
    </w:div>
    <w:div w:id="2006593488">
      <w:bodyDiv w:val="1"/>
      <w:marLeft w:val="0"/>
      <w:marRight w:val="0"/>
      <w:marTop w:val="0"/>
      <w:marBottom w:val="0"/>
      <w:divBdr>
        <w:top w:val="none" w:sz="0" w:space="0" w:color="auto"/>
        <w:left w:val="none" w:sz="0" w:space="0" w:color="auto"/>
        <w:bottom w:val="none" w:sz="0" w:space="0" w:color="auto"/>
        <w:right w:val="none" w:sz="0" w:space="0" w:color="auto"/>
      </w:divBdr>
    </w:div>
    <w:div w:id="2007052932">
      <w:bodyDiv w:val="1"/>
      <w:marLeft w:val="0"/>
      <w:marRight w:val="0"/>
      <w:marTop w:val="0"/>
      <w:marBottom w:val="0"/>
      <w:divBdr>
        <w:top w:val="none" w:sz="0" w:space="0" w:color="auto"/>
        <w:left w:val="none" w:sz="0" w:space="0" w:color="auto"/>
        <w:bottom w:val="none" w:sz="0" w:space="0" w:color="auto"/>
        <w:right w:val="none" w:sz="0" w:space="0" w:color="auto"/>
      </w:divBdr>
    </w:div>
    <w:div w:id="2007442880">
      <w:bodyDiv w:val="1"/>
      <w:marLeft w:val="0"/>
      <w:marRight w:val="0"/>
      <w:marTop w:val="0"/>
      <w:marBottom w:val="0"/>
      <w:divBdr>
        <w:top w:val="none" w:sz="0" w:space="0" w:color="auto"/>
        <w:left w:val="none" w:sz="0" w:space="0" w:color="auto"/>
        <w:bottom w:val="none" w:sz="0" w:space="0" w:color="auto"/>
        <w:right w:val="none" w:sz="0" w:space="0" w:color="auto"/>
      </w:divBdr>
    </w:div>
    <w:div w:id="2017490807">
      <w:bodyDiv w:val="1"/>
      <w:marLeft w:val="0"/>
      <w:marRight w:val="0"/>
      <w:marTop w:val="0"/>
      <w:marBottom w:val="0"/>
      <w:divBdr>
        <w:top w:val="none" w:sz="0" w:space="0" w:color="auto"/>
        <w:left w:val="none" w:sz="0" w:space="0" w:color="auto"/>
        <w:bottom w:val="none" w:sz="0" w:space="0" w:color="auto"/>
        <w:right w:val="none" w:sz="0" w:space="0" w:color="auto"/>
      </w:divBdr>
      <w:divsChild>
        <w:div w:id="618874085">
          <w:marLeft w:val="0"/>
          <w:marRight w:val="0"/>
          <w:marTop w:val="0"/>
          <w:marBottom w:val="0"/>
          <w:divBdr>
            <w:top w:val="none" w:sz="0" w:space="0" w:color="auto"/>
            <w:left w:val="none" w:sz="0" w:space="0" w:color="auto"/>
            <w:bottom w:val="none" w:sz="0" w:space="0" w:color="auto"/>
            <w:right w:val="none" w:sz="0" w:space="0" w:color="auto"/>
          </w:divBdr>
        </w:div>
        <w:div w:id="1922638997">
          <w:marLeft w:val="0"/>
          <w:marRight w:val="0"/>
          <w:marTop w:val="0"/>
          <w:marBottom w:val="0"/>
          <w:divBdr>
            <w:top w:val="none" w:sz="0" w:space="0" w:color="auto"/>
            <w:left w:val="none" w:sz="0" w:space="0" w:color="auto"/>
            <w:bottom w:val="none" w:sz="0" w:space="0" w:color="auto"/>
            <w:right w:val="none" w:sz="0" w:space="0" w:color="auto"/>
          </w:divBdr>
        </w:div>
      </w:divsChild>
    </w:div>
    <w:div w:id="2017657010">
      <w:bodyDiv w:val="1"/>
      <w:marLeft w:val="0"/>
      <w:marRight w:val="0"/>
      <w:marTop w:val="0"/>
      <w:marBottom w:val="0"/>
      <w:divBdr>
        <w:top w:val="none" w:sz="0" w:space="0" w:color="auto"/>
        <w:left w:val="none" w:sz="0" w:space="0" w:color="auto"/>
        <w:bottom w:val="none" w:sz="0" w:space="0" w:color="auto"/>
        <w:right w:val="none" w:sz="0" w:space="0" w:color="auto"/>
      </w:divBdr>
    </w:div>
    <w:div w:id="2018077354">
      <w:bodyDiv w:val="1"/>
      <w:marLeft w:val="0"/>
      <w:marRight w:val="0"/>
      <w:marTop w:val="0"/>
      <w:marBottom w:val="0"/>
      <w:divBdr>
        <w:top w:val="none" w:sz="0" w:space="0" w:color="auto"/>
        <w:left w:val="none" w:sz="0" w:space="0" w:color="auto"/>
        <w:bottom w:val="none" w:sz="0" w:space="0" w:color="auto"/>
        <w:right w:val="none" w:sz="0" w:space="0" w:color="auto"/>
      </w:divBdr>
    </w:div>
    <w:div w:id="2018386055">
      <w:bodyDiv w:val="1"/>
      <w:marLeft w:val="0"/>
      <w:marRight w:val="0"/>
      <w:marTop w:val="0"/>
      <w:marBottom w:val="0"/>
      <w:divBdr>
        <w:top w:val="none" w:sz="0" w:space="0" w:color="auto"/>
        <w:left w:val="none" w:sz="0" w:space="0" w:color="auto"/>
        <w:bottom w:val="none" w:sz="0" w:space="0" w:color="auto"/>
        <w:right w:val="none" w:sz="0" w:space="0" w:color="auto"/>
      </w:divBdr>
    </w:div>
    <w:div w:id="2023117791">
      <w:bodyDiv w:val="1"/>
      <w:marLeft w:val="0"/>
      <w:marRight w:val="0"/>
      <w:marTop w:val="0"/>
      <w:marBottom w:val="0"/>
      <w:divBdr>
        <w:top w:val="none" w:sz="0" w:space="0" w:color="auto"/>
        <w:left w:val="none" w:sz="0" w:space="0" w:color="auto"/>
        <w:bottom w:val="none" w:sz="0" w:space="0" w:color="auto"/>
        <w:right w:val="none" w:sz="0" w:space="0" w:color="auto"/>
      </w:divBdr>
    </w:div>
    <w:div w:id="2023779787">
      <w:bodyDiv w:val="1"/>
      <w:marLeft w:val="0"/>
      <w:marRight w:val="0"/>
      <w:marTop w:val="0"/>
      <w:marBottom w:val="0"/>
      <w:divBdr>
        <w:top w:val="none" w:sz="0" w:space="0" w:color="auto"/>
        <w:left w:val="none" w:sz="0" w:space="0" w:color="auto"/>
        <w:bottom w:val="none" w:sz="0" w:space="0" w:color="auto"/>
        <w:right w:val="none" w:sz="0" w:space="0" w:color="auto"/>
      </w:divBdr>
    </w:div>
    <w:div w:id="2024553453">
      <w:bodyDiv w:val="1"/>
      <w:marLeft w:val="0"/>
      <w:marRight w:val="0"/>
      <w:marTop w:val="0"/>
      <w:marBottom w:val="0"/>
      <w:divBdr>
        <w:top w:val="none" w:sz="0" w:space="0" w:color="auto"/>
        <w:left w:val="none" w:sz="0" w:space="0" w:color="auto"/>
        <w:bottom w:val="none" w:sz="0" w:space="0" w:color="auto"/>
        <w:right w:val="none" w:sz="0" w:space="0" w:color="auto"/>
      </w:divBdr>
    </w:div>
    <w:div w:id="2028604293">
      <w:bodyDiv w:val="1"/>
      <w:marLeft w:val="0"/>
      <w:marRight w:val="0"/>
      <w:marTop w:val="0"/>
      <w:marBottom w:val="0"/>
      <w:divBdr>
        <w:top w:val="none" w:sz="0" w:space="0" w:color="auto"/>
        <w:left w:val="none" w:sz="0" w:space="0" w:color="auto"/>
        <w:bottom w:val="none" w:sz="0" w:space="0" w:color="auto"/>
        <w:right w:val="none" w:sz="0" w:space="0" w:color="auto"/>
      </w:divBdr>
    </w:div>
    <w:div w:id="2034913836">
      <w:bodyDiv w:val="1"/>
      <w:marLeft w:val="0"/>
      <w:marRight w:val="0"/>
      <w:marTop w:val="0"/>
      <w:marBottom w:val="0"/>
      <w:divBdr>
        <w:top w:val="none" w:sz="0" w:space="0" w:color="auto"/>
        <w:left w:val="none" w:sz="0" w:space="0" w:color="auto"/>
        <w:bottom w:val="none" w:sz="0" w:space="0" w:color="auto"/>
        <w:right w:val="none" w:sz="0" w:space="0" w:color="auto"/>
      </w:divBdr>
      <w:divsChild>
        <w:div w:id="1898662170">
          <w:marLeft w:val="0"/>
          <w:marRight w:val="0"/>
          <w:marTop w:val="0"/>
          <w:marBottom w:val="0"/>
          <w:divBdr>
            <w:top w:val="none" w:sz="0" w:space="0" w:color="auto"/>
            <w:left w:val="none" w:sz="0" w:space="0" w:color="auto"/>
            <w:bottom w:val="none" w:sz="0" w:space="0" w:color="auto"/>
            <w:right w:val="none" w:sz="0" w:space="0" w:color="auto"/>
          </w:divBdr>
          <w:divsChild>
            <w:div w:id="954287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624498">
      <w:bodyDiv w:val="1"/>
      <w:marLeft w:val="0"/>
      <w:marRight w:val="0"/>
      <w:marTop w:val="0"/>
      <w:marBottom w:val="0"/>
      <w:divBdr>
        <w:top w:val="none" w:sz="0" w:space="0" w:color="auto"/>
        <w:left w:val="none" w:sz="0" w:space="0" w:color="auto"/>
        <w:bottom w:val="none" w:sz="0" w:space="0" w:color="auto"/>
        <w:right w:val="none" w:sz="0" w:space="0" w:color="auto"/>
      </w:divBdr>
      <w:divsChild>
        <w:div w:id="871039186">
          <w:marLeft w:val="0"/>
          <w:marRight w:val="0"/>
          <w:marTop w:val="0"/>
          <w:marBottom w:val="0"/>
          <w:divBdr>
            <w:top w:val="none" w:sz="0" w:space="0" w:color="auto"/>
            <w:left w:val="none" w:sz="0" w:space="0" w:color="auto"/>
            <w:bottom w:val="none" w:sz="0" w:space="0" w:color="auto"/>
            <w:right w:val="none" w:sz="0" w:space="0" w:color="auto"/>
          </w:divBdr>
        </w:div>
      </w:divsChild>
    </w:div>
    <w:div w:id="2040474098">
      <w:bodyDiv w:val="1"/>
      <w:marLeft w:val="0"/>
      <w:marRight w:val="0"/>
      <w:marTop w:val="0"/>
      <w:marBottom w:val="0"/>
      <w:divBdr>
        <w:top w:val="none" w:sz="0" w:space="0" w:color="auto"/>
        <w:left w:val="none" w:sz="0" w:space="0" w:color="auto"/>
        <w:bottom w:val="none" w:sz="0" w:space="0" w:color="auto"/>
        <w:right w:val="none" w:sz="0" w:space="0" w:color="auto"/>
      </w:divBdr>
    </w:div>
    <w:div w:id="2043437837">
      <w:bodyDiv w:val="1"/>
      <w:marLeft w:val="0"/>
      <w:marRight w:val="0"/>
      <w:marTop w:val="0"/>
      <w:marBottom w:val="0"/>
      <w:divBdr>
        <w:top w:val="none" w:sz="0" w:space="0" w:color="auto"/>
        <w:left w:val="none" w:sz="0" w:space="0" w:color="auto"/>
        <w:bottom w:val="none" w:sz="0" w:space="0" w:color="auto"/>
        <w:right w:val="none" w:sz="0" w:space="0" w:color="auto"/>
      </w:divBdr>
    </w:div>
    <w:div w:id="2043826555">
      <w:bodyDiv w:val="1"/>
      <w:marLeft w:val="0"/>
      <w:marRight w:val="0"/>
      <w:marTop w:val="0"/>
      <w:marBottom w:val="0"/>
      <w:divBdr>
        <w:top w:val="none" w:sz="0" w:space="0" w:color="auto"/>
        <w:left w:val="none" w:sz="0" w:space="0" w:color="auto"/>
        <w:bottom w:val="none" w:sz="0" w:space="0" w:color="auto"/>
        <w:right w:val="none" w:sz="0" w:space="0" w:color="auto"/>
      </w:divBdr>
    </w:div>
    <w:div w:id="2046980194">
      <w:bodyDiv w:val="1"/>
      <w:marLeft w:val="0"/>
      <w:marRight w:val="0"/>
      <w:marTop w:val="0"/>
      <w:marBottom w:val="0"/>
      <w:divBdr>
        <w:top w:val="none" w:sz="0" w:space="0" w:color="auto"/>
        <w:left w:val="none" w:sz="0" w:space="0" w:color="auto"/>
        <w:bottom w:val="none" w:sz="0" w:space="0" w:color="auto"/>
        <w:right w:val="none" w:sz="0" w:space="0" w:color="auto"/>
      </w:divBdr>
      <w:divsChild>
        <w:div w:id="2123643668">
          <w:marLeft w:val="0"/>
          <w:marRight w:val="0"/>
          <w:marTop w:val="0"/>
          <w:marBottom w:val="0"/>
          <w:divBdr>
            <w:top w:val="none" w:sz="0" w:space="0" w:color="auto"/>
            <w:left w:val="none" w:sz="0" w:space="0" w:color="auto"/>
            <w:bottom w:val="none" w:sz="0" w:space="0" w:color="auto"/>
            <w:right w:val="none" w:sz="0" w:space="0" w:color="auto"/>
          </w:divBdr>
        </w:div>
      </w:divsChild>
    </w:div>
    <w:div w:id="2050689685">
      <w:bodyDiv w:val="1"/>
      <w:marLeft w:val="0"/>
      <w:marRight w:val="0"/>
      <w:marTop w:val="0"/>
      <w:marBottom w:val="0"/>
      <w:divBdr>
        <w:top w:val="none" w:sz="0" w:space="0" w:color="auto"/>
        <w:left w:val="none" w:sz="0" w:space="0" w:color="auto"/>
        <w:bottom w:val="none" w:sz="0" w:space="0" w:color="auto"/>
        <w:right w:val="none" w:sz="0" w:space="0" w:color="auto"/>
      </w:divBdr>
    </w:div>
    <w:div w:id="2056808494">
      <w:bodyDiv w:val="1"/>
      <w:marLeft w:val="0"/>
      <w:marRight w:val="0"/>
      <w:marTop w:val="0"/>
      <w:marBottom w:val="0"/>
      <w:divBdr>
        <w:top w:val="none" w:sz="0" w:space="0" w:color="auto"/>
        <w:left w:val="none" w:sz="0" w:space="0" w:color="auto"/>
        <w:bottom w:val="none" w:sz="0" w:space="0" w:color="auto"/>
        <w:right w:val="none" w:sz="0" w:space="0" w:color="auto"/>
      </w:divBdr>
    </w:div>
    <w:div w:id="2057856189">
      <w:bodyDiv w:val="1"/>
      <w:marLeft w:val="0"/>
      <w:marRight w:val="0"/>
      <w:marTop w:val="0"/>
      <w:marBottom w:val="0"/>
      <w:divBdr>
        <w:top w:val="none" w:sz="0" w:space="0" w:color="auto"/>
        <w:left w:val="none" w:sz="0" w:space="0" w:color="auto"/>
        <w:bottom w:val="none" w:sz="0" w:space="0" w:color="auto"/>
        <w:right w:val="none" w:sz="0" w:space="0" w:color="auto"/>
      </w:divBdr>
    </w:div>
    <w:div w:id="2061781534">
      <w:bodyDiv w:val="1"/>
      <w:marLeft w:val="0"/>
      <w:marRight w:val="0"/>
      <w:marTop w:val="0"/>
      <w:marBottom w:val="0"/>
      <w:divBdr>
        <w:top w:val="none" w:sz="0" w:space="0" w:color="auto"/>
        <w:left w:val="none" w:sz="0" w:space="0" w:color="auto"/>
        <w:bottom w:val="none" w:sz="0" w:space="0" w:color="auto"/>
        <w:right w:val="none" w:sz="0" w:space="0" w:color="auto"/>
      </w:divBdr>
    </w:div>
    <w:div w:id="2062753128">
      <w:bodyDiv w:val="1"/>
      <w:marLeft w:val="0"/>
      <w:marRight w:val="0"/>
      <w:marTop w:val="0"/>
      <w:marBottom w:val="0"/>
      <w:divBdr>
        <w:top w:val="none" w:sz="0" w:space="0" w:color="auto"/>
        <w:left w:val="none" w:sz="0" w:space="0" w:color="auto"/>
        <w:bottom w:val="none" w:sz="0" w:space="0" w:color="auto"/>
        <w:right w:val="none" w:sz="0" w:space="0" w:color="auto"/>
      </w:divBdr>
    </w:div>
    <w:div w:id="2065056146">
      <w:bodyDiv w:val="1"/>
      <w:marLeft w:val="0"/>
      <w:marRight w:val="0"/>
      <w:marTop w:val="0"/>
      <w:marBottom w:val="0"/>
      <w:divBdr>
        <w:top w:val="none" w:sz="0" w:space="0" w:color="auto"/>
        <w:left w:val="none" w:sz="0" w:space="0" w:color="auto"/>
        <w:bottom w:val="none" w:sz="0" w:space="0" w:color="auto"/>
        <w:right w:val="none" w:sz="0" w:space="0" w:color="auto"/>
      </w:divBdr>
    </w:div>
    <w:div w:id="2070154815">
      <w:bodyDiv w:val="1"/>
      <w:marLeft w:val="0"/>
      <w:marRight w:val="0"/>
      <w:marTop w:val="0"/>
      <w:marBottom w:val="0"/>
      <w:divBdr>
        <w:top w:val="none" w:sz="0" w:space="0" w:color="auto"/>
        <w:left w:val="none" w:sz="0" w:space="0" w:color="auto"/>
        <w:bottom w:val="none" w:sz="0" w:space="0" w:color="auto"/>
        <w:right w:val="none" w:sz="0" w:space="0" w:color="auto"/>
      </w:divBdr>
    </w:div>
    <w:div w:id="2075157161">
      <w:bodyDiv w:val="1"/>
      <w:marLeft w:val="0"/>
      <w:marRight w:val="0"/>
      <w:marTop w:val="0"/>
      <w:marBottom w:val="0"/>
      <w:divBdr>
        <w:top w:val="none" w:sz="0" w:space="0" w:color="auto"/>
        <w:left w:val="none" w:sz="0" w:space="0" w:color="auto"/>
        <w:bottom w:val="none" w:sz="0" w:space="0" w:color="auto"/>
        <w:right w:val="none" w:sz="0" w:space="0" w:color="auto"/>
      </w:divBdr>
    </w:div>
    <w:div w:id="2075539996">
      <w:bodyDiv w:val="1"/>
      <w:marLeft w:val="0"/>
      <w:marRight w:val="0"/>
      <w:marTop w:val="0"/>
      <w:marBottom w:val="0"/>
      <w:divBdr>
        <w:top w:val="none" w:sz="0" w:space="0" w:color="auto"/>
        <w:left w:val="none" w:sz="0" w:space="0" w:color="auto"/>
        <w:bottom w:val="none" w:sz="0" w:space="0" w:color="auto"/>
        <w:right w:val="none" w:sz="0" w:space="0" w:color="auto"/>
      </w:divBdr>
    </w:div>
    <w:div w:id="2080128565">
      <w:bodyDiv w:val="1"/>
      <w:marLeft w:val="0"/>
      <w:marRight w:val="0"/>
      <w:marTop w:val="0"/>
      <w:marBottom w:val="0"/>
      <w:divBdr>
        <w:top w:val="none" w:sz="0" w:space="0" w:color="auto"/>
        <w:left w:val="none" w:sz="0" w:space="0" w:color="auto"/>
        <w:bottom w:val="none" w:sz="0" w:space="0" w:color="auto"/>
        <w:right w:val="none" w:sz="0" w:space="0" w:color="auto"/>
      </w:divBdr>
    </w:div>
    <w:div w:id="2080902275">
      <w:bodyDiv w:val="1"/>
      <w:marLeft w:val="0"/>
      <w:marRight w:val="0"/>
      <w:marTop w:val="0"/>
      <w:marBottom w:val="0"/>
      <w:divBdr>
        <w:top w:val="none" w:sz="0" w:space="0" w:color="auto"/>
        <w:left w:val="none" w:sz="0" w:space="0" w:color="auto"/>
        <w:bottom w:val="none" w:sz="0" w:space="0" w:color="auto"/>
        <w:right w:val="none" w:sz="0" w:space="0" w:color="auto"/>
      </w:divBdr>
      <w:divsChild>
        <w:div w:id="1165971955">
          <w:marLeft w:val="0"/>
          <w:marRight w:val="0"/>
          <w:marTop w:val="0"/>
          <w:marBottom w:val="0"/>
          <w:divBdr>
            <w:top w:val="none" w:sz="0" w:space="0" w:color="auto"/>
            <w:left w:val="none" w:sz="0" w:space="0" w:color="auto"/>
            <w:bottom w:val="none" w:sz="0" w:space="0" w:color="auto"/>
            <w:right w:val="none" w:sz="0" w:space="0" w:color="auto"/>
          </w:divBdr>
        </w:div>
      </w:divsChild>
    </w:div>
    <w:div w:id="2081706159">
      <w:bodyDiv w:val="1"/>
      <w:marLeft w:val="0"/>
      <w:marRight w:val="0"/>
      <w:marTop w:val="0"/>
      <w:marBottom w:val="0"/>
      <w:divBdr>
        <w:top w:val="none" w:sz="0" w:space="0" w:color="auto"/>
        <w:left w:val="none" w:sz="0" w:space="0" w:color="auto"/>
        <w:bottom w:val="none" w:sz="0" w:space="0" w:color="auto"/>
        <w:right w:val="none" w:sz="0" w:space="0" w:color="auto"/>
      </w:divBdr>
    </w:div>
    <w:div w:id="2085058491">
      <w:bodyDiv w:val="1"/>
      <w:marLeft w:val="0"/>
      <w:marRight w:val="0"/>
      <w:marTop w:val="0"/>
      <w:marBottom w:val="0"/>
      <w:divBdr>
        <w:top w:val="none" w:sz="0" w:space="0" w:color="auto"/>
        <w:left w:val="none" w:sz="0" w:space="0" w:color="auto"/>
        <w:bottom w:val="none" w:sz="0" w:space="0" w:color="auto"/>
        <w:right w:val="none" w:sz="0" w:space="0" w:color="auto"/>
      </w:divBdr>
    </w:div>
    <w:div w:id="2086107744">
      <w:bodyDiv w:val="1"/>
      <w:marLeft w:val="0"/>
      <w:marRight w:val="0"/>
      <w:marTop w:val="0"/>
      <w:marBottom w:val="0"/>
      <w:divBdr>
        <w:top w:val="none" w:sz="0" w:space="0" w:color="auto"/>
        <w:left w:val="none" w:sz="0" w:space="0" w:color="auto"/>
        <w:bottom w:val="none" w:sz="0" w:space="0" w:color="auto"/>
        <w:right w:val="none" w:sz="0" w:space="0" w:color="auto"/>
      </w:divBdr>
    </w:div>
    <w:div w:id="2086683438">
      <w:bodyDiv w:val="1"/>
      <w:marLeft w:val="0"/>
      <w:marRight w:val="0"/>
      <w:marTop w:val="0"/>
      <w:marBottom w:val="0"/>
      <w:divBdr>
        <w:top w:val="none" w:sz="0" w:space="0" w:color="auto"/>
        <w:left w:val="none" w:sz="0" w:space="0" w:color="auto"/>
        <w:bottom w:val="none" w:sz="0" w:space="0" w:color="auto"/>
        <w:right w:val="none" w:sz="0" w:space="0" w:color="auto"/>
      </w:divBdr>
    </w:div>
    <w:div w:id="2086948143">
      <w:bodyDiv w:val="1"/>
      <w:marLeft w:val="0"/>
      <w:marRight w:val="0"/>
      <w:marTop w:val="0"/>
      <w:marBottom w:val="0"/>
      <w:divBdr>
        <w:top w:val="none" w:sz="0" w:space="0" w:color="auto"/>
        <w:left w:val="none" w:sz="0" w:space="0" w:color="auto"/>
        <w:bottom w:val="none" w:sz="0" w:space="0" w:color="auto"/>
        <w:right w:val="none" w:sz="0" w:space="0" w:color="auto"/>
      </w:divBdr>
    </w:div>
    <w:div w:id="2089035575">
      <w:bodyDiv w:val="1"/>
      <w:marLeft w:val="0"/>
      <w:marRight w:val="0"/>
      <w:marTop w:val="0"/>
      <w:marBottom w:val="0"/>
      <w:divBdr>
        <w:top w:val="none" w:sz="0" w:space="0" w:color="auto"/>
        <w:left w:val="none" w:sz="0" w:space="0" w:color="auto"/>
        <w:bottom w:val="none" w:sz="0" w:space="0" w:color="auto"/>
        <w:right w:val="none" w:sz="0" w:space="0" w:color="auto"/>
      </w:divBdr>
    </w:div>
    <w:div w:id="2090761063">
      <w:bodyDiv w:val="1"/>
      <w:marLeft w:val="0"/>
      <w:marRight w:val="0"/>
      <w:marTop w:val="0"/>
      <w:marBottom w:val="0"/>
      <w:divBdr>
        <w:top w:val="none" w:sz="0" w:space="0" w:color="auto"/>
        <w:left w:val="none" w:sz="0" w:space="0" w:color="auto"/>
        <w:bottom w:val="none" w:sz="0" w:space="0" w:color="auto"/>
        <w:right w:val="none" w:sz="0" w:space="0" w:color="auto"/>
      </w:divBdr>
    </w:div>
    <w:div w:id="2092046386">
      <w:bodyDiv w:val="1"/>
      <w:marLeft w:val="0"/>
      <w:marRight w:val="0"/>
      <w:marTop w:val="0"/>
      <w:marBottom w:val="0"/>
      <w:divBdr>
        <w:top w:val="none" w:sz="0" w:space="0" w:color="auto"/>
        <w:left w:val="none" w:sz="0" w:space="0" w:color="auto"/>
        <w:bottom w:val="none" w:sz="0" w:space="0" w:color="auto"/>
        <w:right w:val="none" w:sz="0" w:space="0" w:color="auto"/>
      </w:divBdr>
    </w:div>
    <w:div w:id="2093312601">
      <w:bodyDiv w:val="1"/>
      <w:marLeft w:val="0"/>
      <w:marRight w:val="0"/>
      <w:marTop w:val="0"/>
      <w:marBottom w:val="0"/>
      <w:divBdr>
        <w:top w:val="none" w:sz="0" w:space="0" w:color="auto"/>
        <w:left w:val="none" w:sz="0" w:space="0" w:color="auto"/>
        <w:bottom w:val="none" w:sz="0" w:space="0" w:color="auto"/>
        <w:right w:val="none" w:sz="0" w:space="0" w:color="auto"/>
      </w:divBdr>
    </w:div>
    <w:div w:id="2094817227">
      <w:bodyDiv w:val="1"/>
      <w:marLeft w:val="0"/>
      <w:marRight w:val="0"/>
      <w:marTop w:val="0"/>
      <w:marBottom w:val="0"/>
      <w:divBdr>
        <w:top w:val="none" w:sz="0" w:space="0" w:color="auto"/>
        <w:left w:val="none" w:sz="0" w:space="0" w:color="auto"/>
        <w:bottom w:val="none" w:sz="0" w:space="0" w:color="auto"/>
        <w:right w:val="none" w:sz="0" w:space="0" w:color="auto"/>
      </w:divBdr>
    </w:div>
    <w:div w:id="2096315238">
      <w:bodyDiv w:val="1"/>
      <w:marLeft w:val="0"/>
      <w:marRight w:val="0"/>
      <w:marTop w:val="0"/>
      <w:marBottom w:val="0"/>
      <w:divBdr>
        <w:top w:val="none" w:sz="0" w:space="0" w:color="auto"/>
        <w:left w:val="none" w:sz="0" w:space="0" w:color="auto"/>
        <w:bottom w:val="none" w:sz="0" w:space="0" w:color="auto"/>
        <w:right w:val="none" w:sz="0" w:space="0" w:color="auto"/>
      </w:divBdr>
    </w:div>
    <w:div w:id="2099060304">
      <w:bodyDiv w:val="1"/>
      <w:marLeft w:val="0"/>
      <w:marRight w:val="0"/>
      <w:marTop w:val="0"/>
      <w:marBottom w:val="0"/>
      <w:divBdr>
        <w:top w:val="none" w:sz="0" w:space="0" w:color="auto"/>
        <w:left w:val="none" w:sz="0" w:space="0" w:color="auto"/>
        <w:bottom w:val="none" w:sz="0" w:space="0" w:color="auto"/>
        <w:right w:val="none" w:sz="0" w:space="0" w:color="auto"/>
      </w:divBdr>
    </w:div>
    <w:div w:id="2102795015">
      <w:bodyDiv w:val="1"/>
      <w:marLeft w:val="0"/>
      <w:marRight w:val="0"/>
      <w:marTop w:val="0"/>
      <w:marBottom w:val="0"/>
      <w:divBdr>
        <w:top w:val="none" w:sz="0" w:space="0" w:color="auto"/>
        <w:left w:val="none" w:sz="0" w:space="0" w:color="auto"/>
        <w:bottom w:val="none" w:sz="0" w:space="0" w:color="auto"/>
        <w:right w:val="none" w:sz="0" w:space="0" w:color="auto"/>
      </w:divBdr>
    </w:div>
    <w:div w:id="2104494322">
      <w:bodyDiv w:val="1"/>
      <w:marLeft w:val="0"/>
      <w:marRight w:val="0"/>
      <w:marTop w:val="0"/>
      <w:marBottom w:val="0"/>
      <w:divBdr>
        <w:top w:val="none" w:sz="0" w:space="0" w:color="auto"/>
        <w:left w:val="none" w:sz="0" w:space="0" w:color="auto"/>
        <w:bottom w:val="none" w:sz="0" w:space="0" w:color="auto"/>
        <w:right w:val="none" w:sz="0" w:space="0" w:color="auto"/>
      </w:divBdr>
    </w:div>
    <w:div w:id="2105416505">
      <w:bodyDiv w:val="1"/>
      <w:marLeft w:val="0"/>
      <w:marRight w:val="0"/>
      <w:marTop w:val="0"/>
      <w:marBottom w:val="0"/>
      <w:divBdr>
        <w:top w:val="none" w:sz="0" w:space="0" w:color="auto"/>
        <w:left w:val="none" w:sz="0" w:space="0" w:color="auto"/>
        <w:bottom w:val="none" w:sz="0" w:space="0" w:color="auto"/>
        <w:right w:val="none" w:sz="0" w:space="0" w:color="auto"/>
      </w:divBdr>
    </w:div>
    <w:div w:id="2110076058">
      <w:bodyDiv w:val="1"/>
      <w:marLeft w:val="0"/>
      <w:marRight w:val="0"/>
      <w:marTop w:val="0"/>
      <w:marBottom w:val="0"/>
      <w:divBdr>
        <w:top w:val="none" w:sz="0" w:space="0" w:color="auto"/>
        <w:left w:val="none" w:sz="0" w:space="0" w:color="auto"/>
        <w:bottom w:val="none" w:sz="0" w:space="0" w:color="auto"/>
        <w:right w:val="none" w:sz="0" w:space="0" w:color="auto"/>
      </w:divBdr>
    </w:div>
    <w:div w:id="2110419137">
      <w:bodyDiv w:val="1"/>
      <w:marLeft w:val="0"/>
      <w:marRight w:val="0"/>
      <w:marTop w:val="0"/>
      <w:marBottom w:val="0"/>
      <w:divBdr>
        <w:top w:val="none" w:sz="0" w:space="0" w:color="auto"/>
        <w:left w:val="none" w:sz="0" w:space="0" w:color="auto"/>
        <w:bottom w:val="none" w:sz="0" w:space="0" w:color="auto"/>
        <w:right w:val="none" w:sz="0" w:space="0" w:color="auto"/>
      </w:divBdr>
      <w:divsChild>
        <w:div w:id="1831942014">
          <w:marLeft w:val="0"/>
          <w:marRight w:val="0"/>
          <w:marTop w:val="0"/>
          <w:marBottom w:val="0"/>
          <w:divBdr>
            <w:top w:val="none" w:sz="0" w:space="0" w:color="auto"/>
            <w:left w:val="none" w:sz="0" w:space="0" w:color="auto"/>
            <w:bottom w:val="none" w:sz="0" w:space="0" w:color="auto"/>
            <w:right w:val="none" w:sz="0" w:space="0" w:color="auto"/>
          </w:divBdr>
        </w:div>
      </w:divsChild>
    </w:div>
    <w:div w:id="2118794936">
      <w:bodyDiv w:val="1"/>
      <w:marLeft w:val="0"/>
      <w:marRight w:val="0"/>
      <w:marTop w:val="0"/>
      <w:marBottom w:val="0"/>
      <w:divBdr>
        <w:top w:val="none" w:sz="0" w:space="0" w:color="auto"/>
        <w:left w:val="none" w:sz="0" w:space="0" w:color="auto"/>
        <w:bottom w:val="none" w:sz="0" w:space="0" w:color="auto"/>
        <w:right w:val="none" w:sz="0" w:space="0" w:color="auto"/>
      </w:divBdr>
    </w:div>
    <w:div w:id="2121147784">
      <w:bodyDiv w:val="1"/>
      <w:marLeft w:val="0"/>
      <w:marRight w:val="0"/>
      <w:marTop w:val="0"/>
      <w:marBottom w:val="0"/>
      <w:divBdr>
        <w:top w:val="none" w:sz="0" w:space="0" w:color="auto"/>
        <w:left w:val="none" w:sz="0" w:space="0" w:color="auto"/>
        <w:bottom w:val="none" w:sz="0" w:space="0" w:color="auto"/>
        <w:right w:val="none" w:sz="0" w:space="0" w:color="auto"/>
      </w:divBdr>
    </w:div>
    <w:div w:id="2122217990">
      <w:bodyDiv w:val="1"/>
      <w:marLeft w:val="0"/>
      <w:marRight w:val="0"/>
      <w:marTop w:val="0"/>
      <w:marBottom w:val="0"/>
      <w:divBdr>
        <w:top w:val="none" w:sz="0" w:space="0" w:color="auto"/>
        <w:left w:val="none" w:sz="0" w:space="0" w:color="auto"/>
        <w:bottom w:val="none" w:sz="0" w:space="0" w:color="auto"/>
        <w:right w:val="none" w:sz="0" w:space="0" w:color="auto"/>
      </w:divBdr>
    </w:div>
    <w:div w:id="2122454502">
      <w:bodyDiv w:val="1"/>
      <w:marLeft w:val="0"/>
      <w:marRight w:val="0"/>
      <w:marTop w:val="0"/>
      <w:marBottom w:val="0"/>
      <w:divBdr>
        <w:top w:val="none" w:sz="0" w:space="0" w:color="auto"/>
        <w:left w:val="none" w:sz="0" w:space="0" w:color="auto"/>
        <w:bottom w:val="none" w:sz="0" w:space="0" w:color="auto"/>
        <w:right w:val="none" w:sz="0" w:space="0" w:color="auto"/>
      </w:divBdr>
    </w:div>
    <w:div w:id="2125730316">
      <w:bodyDiv w:val="1"/>
      <w:marLeft w:val="0"/>
      <w:marRight w:val="0"/>
      <w:marTop w:val="0"/>
      <w:marBottom w:val="0"/>
      <w:divBdr>
        <w:top w:val="none" w:sz="0" w:space="0" w:color="auto"/>
        <w:left w:val="none" w:sz="0" w:space="0" w:color="auto"/>
        <w:bottom w:val="none" w:sz="0" w:space="0" w:color="auto"/>
        <w:right w:val="none" w:sz="0" w:space="0" w:color="auto"/>
      </w:divBdr>
    </w:div>
    <w:div w:id="2132281189">
      <w:bodyDiv w:val="1"/>
      <w:marLeft w:val="0"/>
      <w:marRight w:val="0"/>
      <w:marTop w:val="0"/>
      <w:marBottom w:val="0"/>
      <w:divBdr>
        <w:top w:val="none" w:sz="0" w:space="0" w:color="auto"/>
        <w:left w:val="none" w:sz="0" w:space="0" w:color="auto"/>
        <w:bottom w:val="none" w:sz="0" w:space="0" w:color="auto"/>
        <w:right w:val="none" w:sz="0" w:space="0" w:color="auto"/>
      </w:divBdr>
    </w:div>
    <w:div w:id="2137479027">
      <w:bodyDiv w:val="1"/>
      <w:marLeft w:val="0"/>
      <w:marRight w:val="0"/>
      <w:marTop w:val="0"/>
      <w:marBottom w:val="0"/>
      <w:divBdr>
        <w:top w:val="none" w:sz="0" w:space="0" w:color="auto"/>
        <w:left w:val="none" w:sz="0" w:space="0" w:color="auto"/>
        <w:bottom w:val="none" w:sz="0" w:space="0" w:color="auto"/>
        <w:right w:val="none" w:sz="0" w:space="0" w:color="auto"/>
      </w:divBdr>
    </w:div>
    <w:div w:id="2144540212">
      <w:bodyDiv w:val="1"/>
      <w:marLeft w:val="0"/>
      <w:marRight w:val="0"/>
      <w:marTop w:val="0"/>
      <w:marBottom w:val="0"/>
      <w:divBdr>
        <w:top w:val="none" w:sz="0" w:space="0" w:color="auto"/>
        <w:left w:val="none" w:sz="0" w:space="0" w:color="auto"/>
        <w:bottom w:val="none" w:sz="0" w:space="0" w:color="auto"/>
        <w:right w:val="none" w:sz="0" w:space="0" w:color="auto"/>
      </w:divBdr>
    </w:div>
    <w:div w:id="2145615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oleObject" Target="embeddings/oleObject1.bin"/><Relationship Id="rId26" Type="http://schemas.openxmlformats.org/officeDocument/2006/relationships/image" Target="media/image13.wmf"/><Relationship Id="rId39" Type="http://schemas.openxmlformats.org/officeDocument/2006/relationships/oleObject" Target="embeddings/oleObject6.bin"/><Relationship Id="rId21" Type="http://schemas.openxmlformats.org/officeDocument/2006/relationships/image" Target="media/image9.png"/><Relationship Id="rId34" Type="http://schemas.openxmlformats.org/officeDocument/2006/relationships/image" Target="http://dokipedia.ru/sites/default/files/doc_files/515/550/8/files/image3.emf.jpg" TargetMode="External"/><Relationship Id="rId42" Type="http://schemas.openxmlformats.org/officeDocument/2006/relationships/oleObject" Target="embeddings/oleObject9.bin"/><Relationship Id="rId47" Type="http://schemas.openxmlformats.org/officeDocument/2006/relationships/image" Target="media/image21.gif"/><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emf"/><Relationship Id="rId29" Type="http://schemas.openxmlformats.org/officeDocument/2006/relationships/oleObject" Target="embeddings/oleObject4.bin"/><Relationship Id="rId11" Type="http://schemas.openxmlformats.org/officeDocument/2006/relationships/image" Target="media/image2.png"/><Relationship Id="rId24" Type="http://schemas.openxmlformats.org/officeDocument/2006/relationships/image" Target="media/image12.wmf"/><Relationship Id="rId32" Type="http://schemas.openxmlformats.org/officeDocument/2006/relationships/chart" Target="charts/chart1.xml"/><Relationship Id="rId37" Type="http://schemas.openxmlformats.org/officeDocument/2006/relationships/hyperlink" Target="http://ri.eias.ru/" TargetMode="External"/><Relationship Id="rId40" Type="http://schemas.openxmlformats.org/officeDocument/2006/relationships/oleObject" Target="embeddings/oleObject7.bin"/><Relationship Id="rId45" Type="http://schemas.openxmlformats.org/officeDocument/2006/relationships/image" Target="media/image19.gif"/><Relationship Id="rId5" Type="http://schemas.openxmlformats.org/officeDocument/2006/relationships/webSettings" Target="webSettings.xml"/><Relationship Id="rId15" Type="http://schemas.openxmlformats.org/officeDocument/2006/relationships/hyperlink" Target="http://www.consultant.ru/document/cons_doc_LAW_302970/264375cc84de16ce0dbf829a5708d9c799335772/" TargetMode="External"/><Relationship Id="rId23" Type="http://schemas.openxmlformats.org/officeDocument/2006/relationships/image" Target="media/image11.png"/><Relationship Id="rId28" Type="http://schemas.openxmlformats.org/officeDocument/2006/relationships/image" Target="media/image14.wmf"/><Relationship Id="rId36" Type="http://schemas.openxmlformats.org/officeDocument/2006/relationships/hyperlink" Target="http://ri.eias.ru/" TargetMode="External"/><Relationship Id="rId49"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image" Target="media/image7.png"/><Relationship Id="rId31" Type="http://schemas.openxmlformats.org/officeDocument/2006/relationships/oleObject" Target="embeddings/oleObject5.bin"/><Relationship Id="rId44" Type="http://schemas.openxmlformats.org/officeDocument/2006/relationships/image" Target="media/image18.gi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consultant.ru/document/cons_doc_LAW_302970/264375cc84de16ce0dbf829a5708d9c799335772/" TargetMode="External"/><Relationship Id="rId22" Type="http://schemas.openxmlformats.org/officeDocument/2006/relationships/image" Target="media/image10.png"/><Relationship Id="rId27" Type="http://schemas.openxmlformats.org/officeDocument/2006/relationships/oleObject" Target="embeddings/oleObject3.bin"/><Relationship Id="rId30" Type="http://schemas.openxmlformats.org/officeDocument/2006/relationships/image" Target="media/image15.wmf"/><Relationship Id="rId35" Type="http://schemas.openxmlformats.org/officeDocument/2006/relationships/footer" Target="footer3.xml"/><Relationship Id="rId43" Type="http://schemas.openxmlformats.org/officeDocument/2006/relationships/image" Target="media/image17.gif"/><Relationship Id="rId48" Type="http://schemas.openxmlformats.org/officeDocument/2006/relationships/image" Target="media/image22.gif"/><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image" Target="media/image6.wmf"/><Relationship Id="rId25" Type="http://schemas.openxmlformats.org/officeDocument/2006/relationships/oleObject" Target="embeddings/oleObject2.bin"/><Relationship Id="rId33" Type="http://schemas.openxmlformats.org/officeDocument/2006/relationships/image" Target="media/image16.png"/><Relationship Id="rId38" Type="http://schemas.openxmlformats.org/officeDocument/2006/relationships/hyperlink" Target="http://ri.eias.ru/" TargetMode="External"/><Relationship Id="rId46" Type="http://schemas.openxmlformats.org/officeDocument/2006/relationships/image" Target="media/image20.gif"/><Relationship Id="rId20" Type="http://schemas.openxmlformats.org/officeDocument/2006/relationships/image" Target="media/image8.png"/><Relationship Id="rId41" Type="http://schemas.openxmlformats.org/officeDocument/2006/relationships/oleObject" Target="embeddings/oleObject8.bin"/><Relationship Id="rId1" Type="http://schemas.openxmlformats.org/officeDocument/2006/relationships/customXml" Target="../customXml/item1.xml"/><Relationship Id="rId6" Type="http://schemas.openxmlformats.org/officeDocument/2006/relationships/footnotes" Target="footnotes.xml"/></Relationships>
</file>

<file path=word/charts/_rels/chart1.xml.rels><?xml version="1.0" encoding="UTF-8" standalone="yes"?>
<Relationships xmlns="http://schemas.openxmlformats.org/package/2006/relationships"><Relationship Id="rId2" Type="http://schemas.openxmlformats.org/officeDocument/2006/relationships/oleObject" Target="file:///E:\&#1088;&#1072;&#1089;&#1095;&#1077;&#1090;&#1099;\&#1085;&#1072;&#1076;&#1077;&#1078;&#1085;&#1086;&#1089;&#1090;&#1100;%20&#1086;&#1073;&#1097;&#1077;&#1077;.xls"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3985680190930964E-2"/>
          <c:y val="2.7713625866050886E-2"/>
          <c:w val="0.90692124105011962"/>
          <c:h val="0.75750577367205563"/>
        </c:manualLayout>
      </c:layout>
      <c:lineChart>
        <c:grouping val="standard"/>
        <c:varyColors val="0"/>
        <c:ser>
          <c:idx val="0"/>
          <c:order val="0"/>
          <c:tx>
            <c:v>Время снижения температуры</c:v>
          </c:tx>
          <c:spPr>
            <a:ln w="25400">
              <a:solidFill>
                <a:srgbClr val="666699"/>
              </a:solidFill>
              <a:prstDash val="solid"/>
            </a:ln>
          </c:spPr>
          <c:marker>
            <c:symbol val="none"/>
          </c:marker>
          <c:cat>
            <c:numRef>
              <c:f>Участки!$BQ$64:$BQ$90</c:f>
              <c:numCache>
                <c:formatCode>General</c:formatCode>
                <c:ptCount val="27"/>
                <c:pt idx="0">
                  <c:v>-43</c:v>
                </c:pt>
                <c:pt idx="1">
                  <c:v>-41</c:v>
                </c:pt>
                <c:pt idx="2">
                  <c:v>-39</c:v>
                </c:pt>
                <c:pt idx="3">
                  <c:v>-37</c:v>
                </c:pt>
                <c:pt idx="4">
                  <c:v>-35</c:v>
                </c:pt>
                <c:pt idx="5">
                  <c:v>-33</c:v>
                </c:pt>
                <c:pt idx="6">
                  <c:v>-31</c:v>
                </c:pt>
                <c:pt idx="7">
                  <c:v>-29</c:v>
                </c:pt>
                <c:pt idx="8">
                  <c:v>-27</c:v>
                </c:pt>
                <c:pt idx="9">
                  <c:v>-25</c:v>
                </c:pt>
                <c:pt idx="10">
                  <c:v>-23</c:v>
                </c:pt>
                <c:pt idx="11">
                  <c:v>-21</c:v>
                </c:pt>
                <c:pt idx="12">
                  <c:v>-19</c:v>
                </c:pt>
                <c:pt idx="13">
                  <c:v>-17</c:v>
                </c:pt>
                <c:pt idx="14">
                  <c:v>-15</c:v>
                </c:pt>
                <c:pt idx="15">
                  <c:v>-13</c:v>
                </c:pt>
                <c:pt idx="16">
                  <c:v>-11</c:v>
                </c:pt>
                <c:pt idx="17">
                  <c:v>-9</c:v>
                </c:pt>
                <c:pt idx="18">
                  <c:v>-7</c:v>
                </c:pt>
                <c:pt idx="19">
                  <c:v>-5</c:v>
                </c:pt>
                <c:pt idx="20">
                  <c:v>-3</c:v>
                </c:pt>
                <c:pt idx="21">
                  <c:v>-1</c:v>
                </c:pt>
                <c:pt idx="22">
                  <c:v>1</c:v>
                </c:pt>
                <c:pt idx="23">
                  <c:v>3</c:v>
                </c:pt>
                <c:pt idx="24">
                  <c:v>5</c:v>
                </c:pt>
                <c:pt idx="25">
                  <c:v>7</c:v>
                </c:pt>
                <c:pt idx="26">
                  <c:v>9</c:v>
                </c:pt>
              </c:numCache>
            </c:numRef>
          </c:cat>
          <c:val>
            <c:numRef>
              <c:f>Участки!$BU$64:$BU$90</c:f>
              <c:numCache>
                <c:formatCode>0.0000</c:formatCode>
                <c:ptCount val="27"/>
                <c:pt idx="0">
                  <c:v>5.4320616463624729</c:v>
                </c:pt>
                <c:pt idx="1">
                  <c:v>5.6232780248475764</c:v>
                </c:pt>
                <c:pt idx="2">
                  <c:v>5.8284724472557246</c:v>
                </c:pt>
                <c:pt idx="3">
                  <c:v>6.0492387889569414</c:v>
                </c:pt>
                <c:pt idx="4">
                  <c:v>6.2874233408964875</c:v>
                </c:pt>
                <c:pt idx="5">
                  <c:v>6.5451769512720848</c:v>
                </c:pt>
                <c:pt idx="6">
                  <c:v>6.8250206812305381</c:v>
                </c:pt>
                <c:pt idx="7">
                  <c:v>7.1299292562527246</c:v>
                </c:pt>
                <c:pt idx="8">
                  <c:v>7.4634382232164755</c:v>
                </c:pt>
                <c:pt idx="9">
                  <c:v>7.8297830850438492</c:v>
                </c:pt>
                <c:pt idx="10">
                  <c:v>8.2340821681659531</c:v>
                </c:pt>
                <c:pt idx="11">
                  <c:v>8.6825802095131248</c:v>
                </c:pt>
                <c:pt idx="12">
                  <c:v>9.1829776657800029</c:v>
                </c:pt>
                <c:pt idx="13">
                  <c:v>9.7448833063099993</c:v>
                </c:pt>
                <c:pt idx="14">
                  <c:v>10.3804478194035</c:v>
                </c:pt>
                <c:pt idx="15">
                  <c:v>11.105269463931148</c:v>
                </c:pt>
                <c:pt idx="16">
                  <c:v>11.939719542239862</c:v>
                </c:pt>
                <c:pt idx="17">
                  <c:v>12.91093569052205</c:v>
                </c:pt>
                <c:pt idx="18">
                  <c:v>14.055915473515544</c:v>
                </c:pt>
                <c:pt idx="19">
                  <c:v>15.426499232479468</c:v>
                </c:pt>
                <c:pt idx="20">
                  <c:v>17.097760593077588</c:v>
                </c:pt>
                <c:pt idx="21">
                  <c:v>19.182923210475426</c:v>
                </c:pt>
                <c:pt idx="22">
                  <c:v>21.861748254722674</c:v>
                </c:pt>
                <c:pt idx="23">
                  <c:v>25.439550668799868</c:v>
                </c:pt>
                <c:pt idx="24">
                  <c:v>30.485602081875616</c:v>
                </c:pt>
                <c:pt idx="25">
                  <c:v>38.220457801097446</c:v>
                </c:pt>
                <c:pt idx="26">
                  <c:v>51.971319365210213</c:v>
                </c:pt>
              </c:numCache>
            </c:numRef>
          </c:val>
          <c:smooth val="0"/>
          <c:extLst>
            <c:ext xmlns:c16="http://schemas.microsoft.com/office/drawing/2014/chart" uri="{C3380CC4-5D6E-409C-BE32-E72D297353CC}">
              <c16:uniqueId val="{00000000-4889-471B-AAE3-E95886945C93}"/>
            </c:ext>
          </c:extLst>
        </c:ser>
        <c:ser>
          <c:idx val="1"/>
          <c:order val="1"/>
          <c:tx>
            <c:v>D=32 мм</c:v>
          </c:tx>
          <c:spPr>
            <a:ln w="25400">
              <a:solidFill>
                <a:srgbClr val="993366"/>
              </a:solidFill>
              <a:prstDash val="solid"/>
            </a:ln>
          </c:spPr>
          <c:marker>
            <c:symbol val="none"/>
          </c:marker>
          <c:val>
            <c:numRef>
              <c:f>Участки!$BX$64:$BX$90</c:f>
              <c:numCache>
                <c:formatCode>0.000</c:formatCode>
                <c:ptCount val="27"/>
                <c:pt idx="0">
                  <c:v>3.8025858188725605</c:v>
                </c:pt>
                <c:pt idx="1">
                  <c:v>3.8025858188725605</c:v>
                </c:pt>
                <c:pt idx="2">
                  <c:v>3.8025858188725605</c:v>
                </c:pt>
                <c:pt idx="3">
                  <c:v>3.8025858188725605</c:v>
                </c:pt>
                <c:pt idx="4">
                  <c:v>3.8025858188725605</c:v>
                </c:pt>
                <c:pt idx="5">
                  <c:v>3.8025858188725605</c:v>
                </c:pt>
                <c:pt idx="6">
                  <c:v>3.8025858188725605</c:v>
                </c:pt>
                <c:pt idx="7">
                  <c:v>3.8025858188725605</c:v>
                </c:pt>
                <c:pt idx="8">
                  <c:v>3.8025858188725605</c:v>
                </c:pt>
                <c:pt idx="9">
                  <c:v>3.8025858188725605</c:v>
                </c:pt>
                <c:pt idx="10">
                  <c:v>3.8025858188725605</c:v>
                </c:pt>
                <c:pt idx="11">
                  <c:v>3.8025858188725605</c:v>
                </c:pt>
                <c:pt idx="12">
                  <c:v>3.8025858188725605</c:v>
                </c:pt>
                <c:pt idx="13">
                  <c:v>3.8025858188725605</c:v>
                </c:pt>
                <c:pt idx="14">
                  <c:v>3.8025858188725605</c:v>
                </c:pt>
                <c:pt idx="15">
                  <c:v>3.8025858188725605</c:v>
                </c:pt>
                <c:pt idx="16">
                  <c:v>3.8025858188725605</c:v>
                </c:pt>
                <c:pt idx="17">
                  <c:v>3.8025858188725605</c:v>
                </c:pt>
                <c:pt idx="18">
                  <c:v>3.8025858188725605</c:v>
                </c:pt>
                <c:pt idx="19">
                  <c:v>3.8025858188725605</c:v>
                </c:pt>
                <c:pt idx="20">
                  <c:v>3.8025858188725605</c:v>
                </c:pt>
                <c:pt idx="21">
                  <c:v>3.8025858188725605</c:v>
                </c:pt>
                <c:pt idx="22">
                  <c:v>3.8025858188725605</c:v>
                </c:pt>
                <c:pt idx="23">
                  <c:v>3.8025858188725605</c:v>
                </c:pt>
                <c:pt idx="24">
                  <c:v>3.8025858188725605</c:v>
                </c:pt>
                <c:pt idx="25">
                  <c:v>3.8025858188725605</c:v>
                </c:pt>
                <c:pt idx="26">
                  <c:v>3.8025858188725605</c:v>
                </c:pt>
              </c:numCache>
            </c:numRef>
          </c:val>
          <c:smooth val="0"/>
          <c:extLst>
            <c:ext xmlns:c16="http://schemas.microsoft.com/office/drawing/2014/chart" uri="{C3380CC4-5D6E-409C-BE32-E72D297353CC}">
              <c16:uniqueId val="{00000001-4889-471B-AAE3-E95886945C93}"/>
            </c:ext>
          </c:extLst>
        </c:ser>
        <c:ser>
          <c:idx val="2"/>
          <c:order val="2"/>
          <c:tx>
            <c:v>D=100 мм</c:v>
          </c:tx>
          <c:spPr>
            <a:ln w="25400">
              <a:solidFill>
                <a:srgbClr val="99CC00"/>
              </a:solidFill>
              <a:prstDash val="solid"/>
            </a:ln>
          </c:spPr>
          <c:marker>
            <c:symbol val="none"/>
          </c:marker>
          <c:val>
            <c:numRef>
              <c:f>Участки!$CH$65:$CH$90</c:f>
              <c:numCache>
                <c:formatCode>0.000</c:formatCode>
                <c:ptCount val="26"/>
                <c:pt idx="0">
                  <c:v>6.4057512161074364</c:v>
                </c:pt>
                <c:pt idx="1">
                  <c:v>6.4057512161074364</c:v>
                </c:pt>
                <c:pt idx="2">
                  <c:v>6.4057512161074364</c:v>
                </c:pt>
                <c:pt idx="3">
                  <c:v>6.4057512161074364</c:v>
                </c:pt>
                <c:pt idx="4">
                  <c:v>6.4057512161074364</c:v>
                </c:pt>
                <c:pt idx="5">
                  <c:v>6.4057512161074364</c:v>
                </c:pt>
                <c:pt idx="6">
                  <c:v>6.4057512161074364</c:v>
                </c:pt>
                <c:pt idx="7">
                  <c:v>6.4057512161074364</c:v>
                </c:pt>
                <c:pt idx="8">
                  <c:v>6.4057512161074364</c:v>
                </c:pt>
                <c:pt idx="9">
                  <c:v>6.4057512161074364</c:v>
                </c:pt>
                <c:pt idx="10">
                  <c:v>6.4057512161074364</c:v>
                </c:pt>
                <c:pt idx="11">
                  <c:v>6.4057512161074364</c:v>
                </c:pt>
                <c:pt idx="12">
                  <c:v>6.4057512161074364</c:v>
                </c:pt>
                <c:pt idx="13">
                  <c:v>6.4057512161074364</c:v>
                </c:pt>
                <c:pt idx="14">
                  <c:v>6.4057512161074364</c:v>
                </c:pt>
                <c:pt idx="15">
                  <c:v>6.4057512161074364</c:v>
                </c:pt>
                <c:pt idx="16">
                  <c:v>6.4057512161074364</c:v>
                </c:pt>
                <c:pt idx="17">
                  <c:v>6.4057512161074364</c:v>
                </c:pt>
                <c:pt idx="18">
                  <c:v>6.4057512161074364</c:v>
                </c:pt>
                <c:pt idx="19">
                  <c:v>6.4057512161074364</c:v>
                </c:pt>
                <c:pt idx="20">
                  <c:v>6.4057512161074364</c:v>
                </c:pt>
                <c:pt idx="21">
                  <c:v>6.4057512161074364</c:v>
                </c:pt>
                <c:pt idx="22">
                  <c:v>6.4057512161074364</c:v>
                </c:pt>
                <c:pt idx="23">
                  <c:v>6.4057512161074364</c:v>
                </c:pt>
                <c:pt idx="24">
                  <c:v>6.4057512161074364</c:v>
                </c:pt>
                <c:pt idx="25">
                  <c:v>6.4057512161074364</c:v>
                </c:pt>
              </c:numCache>
            </c:numRef>
          </c:val>
          <c:smooth val="0"/>
          <c:extLst>
            <c:ext xmlns:c16="http://schemas.microsoft.com/office/drawing/2014/chart" uri="{C3380CC4-5D6E-409C-BE32-E72D297353CC}">
              <c16:uniqueId val="{00000002-4889-471B-AAE3-E95886945C93}"/>
            </c:ext>
          </c:extLst>
        </c:ser>
        <c:ser>
          <c:idx val="3"/>
          <c:order val="3"/>
          <c:tx>
            <c:v>D=200 мм</c:v>
          </c:tx>
          <c:spPr>
            <a:ln w="25400">
              <a:solidFill>
                <a:srgbClr val="666699"/>
              </a:solidFill>
              <a:prstDash val="solid"/>
            </a:ln>
          </c:spPr>
          <c:marker>
            <c:symbol val="none"/>
          </c:marker>
          <c:val>
            <c:numRef>
              <c:f>Участки!$CN$65:$CN$90</c:f>
              <c:numCache>
                <c:formatCode>0.000</c:formatCode>
                <c:ptCount val="26"/>
                <c:pt idx="0">
                  <c:v>10.937805037062684</c:v>
                </c:pt>
                <c:pt idx="1">
                  <c:v>10.937805037062684</c:v>
                </c:pt>
                <c:pt idx="2">
                  <c:v>10.937805037062684</c:v>
                </c:pt>
                <c:pt idx="3">
                  <c:v>10.937805037062684</c:v>
                </c:pt>
                <c:pt idx="4">
                  <c:v>10.937805037062684</c:v>
                </c:pt>
                <c:pt idx="5">
                  <c:v>10.937805037062684</c:v>
                </c:pt>
                <c:pt idx="6">
                  <c:v>10.937805037062684</c:v>
                </c:pt>
                <c:pt idx="7">
                  <c:v>10.937805037062684</c:v>
                </c:pt>
                <c:pt idx="8">
                  <c:v>10.937805037062684</c:v>
                </c:pt>
                <c:pt idx="9">
                  <c:v>10.937805037062684</c:v>
                </c:pt>
                <c:pt idx="10">
                  <c:v>10.937805037062684</c:v>
                </c:pt>
                <c:pt idx="11">
                  <c:v>10.937805037062684</c:v>
                </c:pt>
                <c:pt idx="12">
                  <c:v>10.937805037062684</c:v>
                </c:pt>
                <c:pt idx="13">
                  <c:v>10.937805037062684</c:v>
                </c:pt>
                <c:pt idx="14">
                  <c:v>10.937805037062684</c:v>
                </c:pt>
                <c:pt idx="15">
                  <c:v>10.937805037062684</c:v>
                </c:pt>
                <c:pt idx="16">
                  <c:v>10.937805037062684</c:v>
                </c:pt>
                <c:pt idx="17">
                  <c:v>10.937805037062684</c:v>
                </c:pt>
                <c:pt idx="18">
                  <c:v>10.937805037062684</c:v>
                </c:pt>
                <c:pt idx="19">
                  <c:v>10.937805037062684</c:v>
                </c:pt>
                <c:pt idx="20">
                  <c:v>10.937805037062684</c:v>
                </c:pt>
                <c:pt idx="21">
                  <c:v>10.937805037062684</c:v>
                </c:pt>
                <c:pt idx="22">
                  <c:v>10.937805037062684</c:v>
                </c:pt>
                <c:pt idx="23">
                  <c:v>10.937805037062684</c:v>
                </c:pt>
                <c:pt idx="24">
                  <c:v>10.937805037062684</c:v>
                </c:pt>
                <c:pt idx="25">
                  <c:v>10.937805037062684</c:v>
                </c:pt>
              </c:numCache>
            </c:numRef>
          </c:val>
          <c:smooth val="0"/>
          <c:extLst>
            <c:ext xmlns:c16="http://schemas.microsoft.com/office/drawing/2014/chart" uri="{C3380CC4-5D6E-409C-BE32-E72D297353CC}">
              <c16:uniqueId val="{00000003-4889-471B-AAE3-E95886945C93}"/>
            </c:ext>
          </c:extLst>
        </c:ser>
        <c:ser>
          <c:idx val="4"/>
          <c:order val="4"/>
          <c:tx>
            <c:v>D=300 мм</c:v>
          </c:tx>
          <c:spPr>
            <a:ln w="25400">
              <a:solidFill>
                <a:srgbClr val="33CCCC"/>
              </a:solidFill>
              <a:prstDash val="solid"/>
            </a:ln>
          </c:spPr>
          <c:marker>
            <c:symbol val="none"/>
          </c:marker>
          <c:val>
            <c:numRef>
              <c:f>Участки!$CR$65:$CR$90</c:f>
              <c:numCache>
                <c:formatCode>0.000</c:formatCode>
                <c:ptCount val="26"/>
                <c:pt idx="0">
                  <c:v>15.96728708080177</c:v>
                </c:pt>
                <c:pt idx="1">
                  <c:v>15.96728708080177</c:v>
                </c:pt>
                <c:pt idx="2">
                  <c:v>15.96728708080177</c:v>
                </c:pt>
                <c:pt idx="3">
                  <c:v>15.96728708080177</c:v>
                </c:pt>
                <c:pt idx="4">
                  <c:v>15.96728708080177</c:v>
                </c:pt>
                <c:pt idx="5">
                  <c:v>15.96728708080177</c:v>
                </c:pt>
                <c:pt idx="6">
                  <c:v>15.96728708080177</c:v>
                </c:pt>
                <c:pt idx="7">
                  <c:v>15.96728708080177</c:v>
                </c:pt>
                <c:pt idx="8">
                  <c:v>15.96728708080177</c:v>
                </c:pt>
                <c:pt idx="9">
                  <c:v>15.96728708080177</c:v>
                </c:pt>
                <c:pt idx="10">
                  <c:v>15.96728708080177</c:v>
                </c:pt>
                <c:pt idx="11">
                  <c:v>15.96728708080177</c:v>
                </c:pt>
                <c:pt idx="12">
                  <c:v>15.96728708080177</c:v>
                </c:pt>
                <c:pt idx="13">
                  <c:v>15.96728708080177</c:v>
                </c:pt>
                <c:pt idx="14">
                  <c:v>15.96728708080177</c:v>
                </c:pt>
                <c:pt idx="15">
                  <c:v>15.96728708080177</c:v>
                </c:pt>
                <c:pt idx="16">
                  <c:v>15.96728708080177</c:v>
                </c:pt>
                <c:pt idx="17">
                  <c:v>15.96728708080177</c:v>
                </c:pt>
                <c:pt idx="18">
                  <c:v>15.96728708080177</c:v>
                </c:pt>
                <c:pt idx="19">
                  <c:v>15.96728708080177</c:v>
                </c:pt>
                <c:pt idx="20">
                  <c:v>15.96728708080177</c:v>
                </c:pt>
                <c:pt idx="21">
                  <c:v>15.96728708080177</c:v>
                </c:pt>
                <c:pt idx="22">
                  <c:v>15.96728708080177</c:v>
                </c:pt>
                <c:pt idx="23">
                  <c:v>15.96728708080177</c:v>
                </c:pt>
                <c:pt idx="24">
                  <c:v>15.96728708080177</c:v>
                </c:pt>
                <c:pt idx="25">
                  <c:v>15.96728708080177</c:v>
                </c:pt>
              </c:numCache>
            </c:numRef>
          </c:val>
          <c:smooth val="0"/>
          <c:extLst>
            <c:ext xmlns:c16="http://schemas.microsoft.com/office/drawing/2014/chart" uri="{C3380CC4-5D6E-409C-BE32-E72D297353CC}">
              <c16:uniqueId val="{00000004-4889-471B-AAE3-E95886945C93}"/>
            </c:ext>
          </c:extLst>
        </c:ser>
        <c:ser>
          <c:idx val="5"/>
          <c:order val="5"/>
          <c:tx>
            <c:v>D=600 мм</c:v>
          </c:tx>
          <c:spPr>
            <a:ln w="25400">
              <a:solidFill>
                <a:srgbClr val="FF9900"/>
              </a:solidFill>
              <a:prstDash val="solid"/>
            </a:ln>
          </c:spPr>
          <c:marker>
            <c:symbol val="none"/>
          </c:marker>
          <c:val>
            <c:numRef>
              <c:f>Участки!$CT$64:$CT$90</c:f>
              <c:numCache>
                <c:formatCode>0.000</c:formatCode>
                <c:ptCount val="27"/>
                <c:pt idx="0">
                  <c:v>32.904446075101404</c:v>
                </c:pt>
                <c:pt idx="1">
                  <c:v>32.904446075101404</c:v>
                </c:pt>
                <c:pt idx="2">
                  <c:v>32.904446075101404</c:v>
                </c:pt>
                <c:pt idx="3">
                  <c:v>32.904446075101404</c:v>
                </c:pt>
                <c:pt idx="4">
                  <c:v>32.904446075101404</c:v>
                </c:pt>
                <c:pt idx="5">
                  <c:v>32.904446075101404</c:v>
                </c:pt>
                <c:pt idx="6">
                  <c:v>32.904446075101404</c:v>
                </c:pt>
                <c:pt idx="7">
                  <c:v>32.904446075101404</c:v>
                </c:pt>
                <c:pt idx="8">
                  <c:v>32.904446075101404</c:v>
                </c:pt>
                <c:pt idx="9">
                  <c:v>32.904446075101404</c:v>
                </c:pt>
                <c:pt idx="10">
                  <c:v>32.904446075101404</c:v>
                </c:pt>
                <c:pt idx="11">
                  <c:v>32.904446075101404</c:v>
                </c:pt>
                <c:pt idx="12">
                  <c:v>32.904446075101404</c:v>
                </c:pt>
                <c:pt idx="13">
                  <c:v>32.904446075101404</c:v>
                </c:pt>
                <c:pt idx="14">
                  <c:v>32.904446075101404</c:v>
                </c:pt>
                <c:pt idx="15">
                  <c:v>32.904446075101404</c:v>
                </c:pt>
                <c:pt idx="16">
                  <c:v>32.904446075101404</c:v>
                </c:pt>
                <c:pt idx="17">
                  <c:v>32.904446075101404</c:v>
                </c:pt>
                <c:pt idx="18">
                  <c:v>32.904446075101404</c:v>
                </c:pt>
                <c:pt idx="19">
                  <c:v>32.904446075101404</c:v>
                </c:pt>
                <c:pt idx="20">
                  <c:v>32.904446075101404</c:v>
                </c:pt>
                <c:pt idx="21">
                  <c:v>32.904446075101404</c:v>
                </c:pt>
                <c:pt idx="22">
                  <c:v>32.904446075101404</c:v>
                </c:pt>
                <c:pt idx="23">
                  <c:v>32.904446075101404</c:v>
                </c:pt>
                <c:pt idx="24">
                  <c:v>32.904446075101404</c:v>
                </c:pt>
                <c:pt idx="25">
                  <c:v>32.904446075101404</c:v>
                </c:pt>
                <c:pt idx="26">
                  <c:v>32.904446075101404</c:v>
                </c:pt>
              </c:numCache>
            </c:numRef>
          </c:val>
          <c:smooth val="0"/>
          <c:extLst>
            <c:ext xmlns:c16="http://schemas.microsoft.com/office/drawing/2014/chart" uri="{C3380CC4-5D6E-409C-BE32-E72D297353CC}">
              <c16:uniqueId val="{00000005-4889-471B-AAE3-E95886945C93}"/>
            </c:ext>
          </c:extLst>
        </c:ser>
        <c:dLbls>
          <c:showLegendKey val="0"/>
          <c:showVal val="0"/>
          <c:showCatName val="0"/>
          <c:showSerName val="0"/>
          <c:showPercent val="0"/>
          <c:showBubbleSize val="0"/>
        </c:dLbls>
        <c:smooth val="0"/>
        <c:axId val="527469568"/>
        <c:axId val="414487616"/>
      </c:lineChart>
      <c:catAx>
        <c:axId val="527469568"/>
        <c:scaling>
          <c:orientation val="minMax"/>
        </c:scaling>
        <c:delete val="0"/>
        <c:axPos val="b"/>
        <c:majorGridlines>
          <c:spPr>
            <a:ln w="3175">
              <a:solidFill>
                <a:srgbClr val="808080"/>
              </a:solidFill>
              <a:prstDash val="solid"/>
            </a:ln>
          </c:spPr>
        </c:majorGridlines>
        <c:title>
          <c:tx>
            <c:rich>
              <a:bodyPr/>
              <a:lstStyle/>
              <a:p>
                <a:pPr>
                  <a:defRPr sz="1200" b="1" i="0" u="none" strike="noStrike" baseline="0">
                    <a:solidFill>
                      <a:srgbClr val="000000"/>
                    </a:solidFill>
                    <a:latin typeface="Times New Roman"/>
                    <a:ea typeface="Times New Roman"/>
                    <a:cs typeface="Times New Roman"/>
                  </a:defRPr>
                </a:pPr>
                <a:r>
                  <a:rPr lang="ru-RU"/>
                  <a:t>Температура наружного воздуха, град. С</a:t>
                </a:r>
              </a:p>
            </c:rich>
          </c:tx>
          <c:layout>
            <c:manualLayout>
              <c:xMode val="edge"/>
              <c:yMode val="edge"/>
              <c:x val="0.33731105807478295"/>
              <c:y val="0.85912240184757505"/>
            </c:manualLayout>
          </c:layout>
          <c:overlay val="0"/>
          <c:spPr>
            <a:noFill/>
            <a:ln w="25400">
              <a:noFill/>
            </a:ln>
          </c:spPr>
        </c:title>
        <c:numFmt formatCode="General" sourceLinked="1"/>
        <c:majorTickMark val="out"/>
        <c:minorTickMark val="none"/>
        <c:tickLblPos val="low"/>
        <c:spPr>
          <a:ln w="12700">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ru-RU"/>
          </a:p>
        </c:txPr>
        <c:crossAx val="414487616"/>
        <c:crossesAt val="0"/>
        <c:auto val="0"/>
        <c:lblAlgn val="ctr"/>
        <c:lblOffset val="100"/>
        <c:tickLblSkip val="1"/>
        <c:tickMarkSkip val="4"/>
        <c:noMultiLvlLbl val="0"/>
      </c:catAx>
      <c:valAx>
        <c:axId val="414487616"/>
        <c:scaling>
          <c:orientation val="minMax"/>
          <c:max val="55"/>
          <c:min val="0"/>
        </c:scaling>
        <c:delete val="0"/>
        <c:axPos val="l"/>
        <c:majorGridlines>
          <c:spPr>
            <a:ln w="3175">
              <a:solidFill>
                <a:srgbClr val="808080"/>
              </a:solidFill>
              <a:prstDash val="solid"/>
            </a:ln>
          </c:spPr>
        </c:majorGridlines>
        <c:title>
          <c:tx>
            <c:rich>
              <a:bodyPr/>
              <a:lstStyle/>
              <a:p>
                <a:pPr>
                  <a:defRPr sz="1200" b="1" i="0" u="none" strike="noStrike" baseline="0">
                    <a:solidFill>
                      <a:srgbClr val="000000"/>
                    </a:solidFill>
                    <a:latin typeface="Times New Roman"/>
                    <a:ea typeface="Times New Roman"/>
                    <a:cs typeface="Times New Roman"/>
                  </a:defRPr>
                </a:pPr>
                <a:r>
                  <a:rPr lang="ru-RU"/>
                  <a:t>Число часов</a:t>
                </a:r>
              </a:p>
            </c:rich>
          </c:tx>
          <c:layout>
            <c:manualLayout>
              <c:xMode val="edge"/>
              <c:yMode val="edge"/>
              <c:x val="5.9665871121718792E-3"/>
              <c:y val="0.31408775981524589"/>
            </c:manualLayout>
          </c:layout>
          <c:overlay val="0"/>
          <c:spPr>
            <a:noFill/>
            <a:ln w="25400">
              <a:noFill/>
            </a:ln>
          </c:spPr>
        </c:title>
        <c:numFmt formatCode="0" sourceLinked="0"/>
        <c:majorTickMark val="out"/>
        <c:minorTickMark val="none"/>
        <c:tickLblPos val="nextTo"/>
        <c:spPr>
          <a:ln w="3175">
            <a:solidFill>
              <a:srgbClr val="80808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ru-RU"/>
          </a:p>
        </c:txPr>
        <c:crossAx val="527469568"/>
        <c:crosses val="autoZero"/>
        <c:crossBetween val="between"/>
        <c:majorUnit val="5"/>
      </c:valAx>
      <c:spPr>
        <a:solidFill>
          <a:srgbClr val="FFFFFF"/>
        </a:solidFill>
        <a:ln w="25400">
          <a:noFill/>
        </a:ln>
      </c:spPr>
    </c:plotArea>
    <c:legend>
      <c:legendPos val="r"/>
      <c:layout>
        <c:manualLayout>
          <c:xMode val="edge"/>
          <c:yMode val="edge"/>
          <c:x val="6.5632458233890426E-2"/>
          <c:y val="0.93918398768283251"/>
          <c:w val="0.90095465393794749"/>
          <c:h val="5.0808314087759807E-2"/>
        </c:manualLayout>
      </c:layout>
      <c:overlay val="0"/>
      <c:spPr>
        <a:noFill/>
        <a:ln w="25400">
          <a:noFill/>
        </a:ln>
      </c:spPr>
      <c:txPr>
        <a:bodyPr/>
        <a:lstStyle/>
        <a:p>
          <a:pPr>
            <a:defRPr sz="655" b="0"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solidFill>
      <a:srgbClr val="FFFFFF"/>
    </a:solidFill>
    <a:ln w="12700">
      <a:solidFill>
        <a:srgbClr val="000000"/>
      </a:solidFill>
      <a:prstDash val="solid"/>
    </a:ln>
  </c:spPr>
  <c:txPr>
    <a:bodyPr/>
    <a:lstStyle/>
    <a:p>
      <a:pPr>
        <a:defRPr sz="1200" b="0" i="0" u="none" strike="noStrike" baseline="0">
          <a:solidFill>
            <a:srgbClr val="000000"/>
          </a:solidFill>
          <a:latin typeface="Times New Roman"/>
          <a:ea typeface="Times New Roman"/>
          <a:cs typeface="Times New Roman"/>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D7B29E-5050-48D1-94FF-FB0D038E1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6907</TotalTime>
  <Pages>140</Pages>
  <Words>53691</Words>
  <Characters>306044</Characters>
  <Application>Microsoft Office Word</Application>
  <DocSecurity>0</DocSecurity>
  <Lines>2550</Lines>
  <Paragraphs>718</Paragraphs>
  <ScaleCrop>false</ScaleCrop>
  <HeadingPairs>
    <vt:vector size="2" baseType="variant">
      <vt:variant>
        <vt:lpstr>Название</vt:lpstr>
      </vt:variant>
      <vt:variant>
        <vt:i4>1</vt:i4>
      </vt:variant>
    </vt:vector>
  </HeadingPairs>
  <TitlesOfParts>
    <vt:vector size="1" baseType="lpstr">
      <vt:lpstr>_______________________________________</vt:lpstr>
    </vt:vector>
  </TitlesOfParts>
  <Company>Hewlett-Packard Company</Company>
  <LinksUpToDate>false</LinksUpToDate>
  <CharactersWithSpaces>359017</CharactersWithSpaces>
  <SharedDoc>false</SharedDoc>
  <HLinks>
    <vt:vector size="528" baseType="variant">
      <vt:variant>
        <vt:i4>7012372</vt:i4>
      </vt:variant>
      <vt:variant>
        <vt:i4>945</vt:i4>
      </vt:variant>
      <vt:variant>
        <vt:i4>0</vt:i4>
      </vt:variant>
      <vt:variant>
        <vt:i4>5</vt:i4>
      </vt:variant>
      <vt:variant>
        <vt:lpwstr>http://www.consultant.ru/document/cons_doc_LAW_302970/264375cc84de16ce0dbf829a5708d9c799335772/</vt:lpwstr>
      </vt:variant>
      <vt:variant>
        <vt:lpwstr>dst100773</vt:lpwstr>
      </vt:variant>
      <vt:variant>
        <vt:i4>6946836</vt:i4>
      </vt:variant>
      <vt:variant>
        <vt:i4>942</vt:i4>
      </vt:variant>
      <vt:variant>
        <vt:i4>0</vt:i4>
      </vt:variant>
      <vt:variant>
        <vt:i4>5</vt:i4>
      </vt:variant>
      <vt:variant>
        <vt:lpwstr>http://www.consultant.ru/document/cons_doc_LAW_302970/264375cc84de16ce0dbf829a5708d9c799335772/</vt:lpwstr>
      </vt:variant>
      <vt:variant>
        <vt:lpwstr>dst100760</vt:lpwstr>
      </vt:variant>
      <vt:variant>
        <vt:i4>1900597</vt:i4>
      </vt:variant>
      <vt:variant>
        <vt:i4>506</vt:i4>
      </vt:variant>
      <vt:variant>
        <vt:i4>0</vt:i4>
      </vt:variant>
      <vt:variant>
        <vt:i4>5</vt:i4>
      </vt:variant>
      <vt:variant>
        <vt:lpwstr/>
      </vt:variant>
      <vt:variant>
        <vt:lpwstr>_Toc73617139</vt:lpwstr>
      </vt:variant>
      <vt:variant>
        <vt:i4>1835061</vt:i4>
      </vt:variant>
      <vt:variant>
        <vt:i4>500</vt:i4>
      </vt:variant>
      <vt:variant>
        <vt:i4>0</vt:i4>
      </vt:variant>
      <vt:variant>
        <vt:i4>5</vt:i4>
      </vt:variant>
      <vt:variant>
        <vt:lpwstr/>
      </vt:variant>
      <vt:variant>
        <vt:lpwstr>_Toc73617138</vt:lpwstr>
      </vt:variant>
      <vt:variant>
        <vt:i4>1245237</vt:i4>
      </vt:variant>
      <vt:variant>
        <vt:i4>494</vt:i4>
      </vt:variant>
      <vt:variant>
        <vt:i4>0</vt:i4>
      </vt:variant>
      <vt:variant>
        <vt:i4>5</vt:i4>
      </vt:variant>
      <vt:variant>
        <vt:lpwstr/>
      </vt:variant>
      <vt:variant>
        <vt:lpwstr>_Toc73617137</vt:lpwstr>
      </vt:variant>
      <vt:variant>
        <vt:i4>1179701</vt:i4>
      </vt:variant>
      <vt:variant>
        <vt:i4>488</vt:i4>
      </vt:variant>
      <vt:variant>
        <vt:i4>0</vt:i4>
      </vt:variant>
      <vt:variant>
        <vt:i4>5</vt:i4>
      </vt:variant>
      <vt:variant>
        <vt:lpwstr/>
      </vt:variant>
      <vt:variant>
        <vt:lpwstr>_Toc73617136</vt:lpwstr>
      </vt:variant>
      <vt:variant>
        <vt:i4>1114165</vt:i4>
      </vt:variant>
      <vt:variant>
        <vt:i4>482</vt:i4>
      </vt:variant>
      <vt:variant>
        <vt:i4>0</vt:i4>
      </vt:variant>
      <vt:variant>
        <vt:i4>5</vt:i4>
      </vt:variant>
      <vt:variant>
        <vt:lpwstr/>
      </vt:variant>
      <vt:variant>
        <vt:lpwstr>_Toc73617135</vt:lpwstr>
      </vt:variant>
      <vt:variant>
        <vt:i4>1048629</vt:i4>
      </vt:variant>
      <vt:variant>
        <vt:i4>476</vt:i4>
      </vt:variant>
      <vt:variant>
        <vt:i4>0</vt:i4>
      </vt:variant>
      <vt:variant>
        <vt:i4>5</vt:i4>
      </vt:variant>
      <vt:variant>
        <vt:lpwstr/>
      </vt:variant>
      <vt:variant>
        <vt:lpwstr>_Toc73617134</vt:lpwstr>
      </vt:variant>
      <vt:variant>
        <vt:i4>1507381</vt:i4>
      </vt:variant>
      <vt:variant>
        <vt:i4>470</vt:i4>
      </vt:variant>
      <vt:variant>
        <vt:i4>0</vt:i4>
      </vt:variant>
      <vt:variant>
        <vt:i4>5</vt:i4>
      </vt:variant>
      <vt:variant>
        <vt:lpwstr/>
      </vt:variant>
      <vt:variant>
        <vt:lpwstr>_Toc73617133</vt:lpwstr>
      </vt:variant>
      <vt:variant>
        <vt:i4>1441845</vt:i4>
      </vt:variant>
      <vt:variant>
        <vt:i4>464</vt:i4>
      </vt:variant>
      <vt:variant>
        <vt:i4>0</vt:i4>
      </vt:variant>
      <vt:variant>
        <vt:i4>5</vt:i4>
      </vt:variant>
      <vt:variant>
        <vt:lpwstr/>
      </vt:variant>
      <vt:variant>
        <vt:lpwstr>_Toc73617132</vt:lpwstr>
      </vt:variant>
      <vt:variant>
        <vt:i4>1376309</vt:i4>
      </vt:variant>
      <vt:variant>
        <vt:i4>458</vt:i4>
      </vt:variant>
      <vt:variant>
        <vt:i4>0</vt:i4>
      </vt:variant>
      <vt:variant>
        <vt:i4>5</vt:i4>
      </vt:variant>
      <vt:variant>
        <vt:lpwstr/>
      </vt:variant>
      <vt:variant>
        <vt:lpwstr>_Toc73617131</vt:lpwstr>
      </vt:variant>
      <vt:variant>
        <vt:i4>1310773</vt:i4>
      </vt:variant>
      <vt:variant>
        <vt:i4>452</vt:i4>
      </vt:variant>
      <vt:variant>
        <vt:i4>0</vt:i4>
      </vt:variant>
      <vt:variant>
        <vt:i4>5</vt:i4>
      </vt:variant>
      <vt:variant>
        <vt:lpwstr/>
      </vt:variant>
      <vt:variant>
        <vt:lpwstr>_Toc73617130</vt:lpwstr>
      </vt:variant>
      <vt:variant>
        <vt:i4>1900596</vt:i4>
      </vt:variant>
      <vt:variant>
        <vt:i4>446</vt:i4>
      </vt:variant>
      <vt:variant>
        <vt:i4>0</vt:i4>
      </vt:variant>
      <vt:variant>
        <vt:i4>5</vt:i4>
      </vt:variant>
      <vt:variant>
        <vt:lpwstr/>
      </vt:variant>
      <vt:variant>
        <vt:lpwstr>_Toc73617129</vt:lpwstr>
      </vt:variant>
      <vt:variant>
        <vt:i4>1835060</vt:i4>
      </vt:variant>
      <vt:variant>
        <vt:i4>440</vt:i4>
      </vt:variant>
      <vt:variant>
        <vt:i4>0</vt:i4>
      </vt:variant>
      <vt:variant>
        <vt:i4>5</vt:i4>
      </vt:variant>
      <vt:variant>
        <vt:lpwstr/>
      </vt:variant>
      <vt:variant>
        <vt:lpwstr>_Toc73617128</vt:lpwstr>
      </vt:variant>
      <vt:variant>
        <vt:i4>1245236</vt:i4>
      </vt:variant>
      <vt:variant>
        <vt:i4>434</vt:i4>
      </vt:variant>
      <vt:variant>
        <vt:i4>0</vt:i4>
      </vt:variant>
      <vt:variant>
        <vt:i4>5</vt:i4>
      </vt:variant>
      <vt:variant>
        <vt:lpwstr/>
      </vt:variant>
      <vt:variant>
        <vt:lpwstr>_Toc73617127</vt:lpwstr>
      </vt:variant>
      <vt:variant>
        <vt:i4>1179700</vt:i4>
      </vt:variant>
      <vt:variant>
        <vt:i4>428</vt:i4>
      </vt:variant>
      <vt:variant>
        <vt:i4>0</vt:i4>
      </vt:variant>
      <vt:variant>
        <vt:i4>5</vt:i4>
      </vt:variant>
      <vt:variant>
        <vt:lpwstr/>
      </vt:variant>
      <vt:variant>
        <vt:lpwstr>_Toc73617126</vt:lpwstr>
      </vt:variant>
      <vt:variant>
        <vt:i4>1114164</vt:i4>
      </vt:variant>
      <vt:variant>
        <vt:i4>422</vt:i4>
      </vt:variant>
      <vt:variant>
        <vt:i4>0</vt:i4>
      </vt:variant>
      <vt:variant>
        <vt:i4>5</vt:i4>
      </vt:variant>
      <vt:variant>
        <vt:lpwstr/>
      </vt:variant>
      <vt:variant>
        <vt:lpwstr>_Toc73617125</vt:lpwstr>
      </vt:variant>
      <vt:variant>
        <vt:i4>1048628</vt:i4>
      </vt:variant>
      <vt:variant>
        <vt:i4>416</vt:i4>
      </vt:variant>
      <vt:variant>
        <vt:i4>0</vt:i4>
      </vt:variant>
      <vt:variant>
        <vt:i4>5</vt:i4>
      </vt:variant>
      <vt:variant>
        <vt:lpwstr/>
      </vt:variant>
      <vt:variant>
        <vt:lpwstr>_Toc73617124</vt:lpwstr>
      </vt:variant>
      <vt:variant>
        <vt:i4>1507380</vt:i4>
      </vt:variant>
      <vt:variant>
        <vt:i4>410</vt:i4>
      </vt:variant>
      <vt:variant>
        <vt:i4>0</vt:i4>
      </vt:variant>
      <vt:variant>
        <vt:i4>5</vt:i4>
      </vt:variant>
      <vt:variant>
        <vt:lpwstr/>
      </vt:variant>
      <vt:variant>
        <vt:lpwstr>_Toc73617123</vt:lpwstr>
      </vt:variant>
      <vt:variant>
        <vt:i4>1441844</vt:i4>
      </vt:variant>
      <vt:variant>
        <vt:i4>404</vt:i4>
      </vt:variant>
      <vt:variant>
        <vt:i4>0</vt:i4>
      </vt:variant>
      <vt:variant>
        <vt:i4>5</vt:i4>
      </vt:variant>
      <vt:variant>
        <vt:lpwstr/>
      </vt:variant>
      <vt:variant>
        <vt:lpwstr>_Toc73617122</vt:lpwstr>
      </vt:variant>
      <vt:variant>
        <vt:i4>1376308</vt:i4>
      </vt:variant>
      <vt:variant>
        <vt:i4>398</vt:i4>
      </vt:variant>
      <vt:variant>
        <vt:i4>0</vt:i4>
      </vt:variant>
      <vt:variant>
        <vt:i4>5</vt:i4>
      </vt:variant>
      <vt:variant>
        <vt:lpwstr/>
      </vt:variant>
      <vt:variant>
        <vt:lpwstr>_Toc73617121</vt:lpwstr>
      </vt:variant>
      <vt:variant>
        <vt:i4>1310772</vt:i4>
      </vt:variant>
      <vt:variant>
        <vt:i4>392</vt:i4>
      </vt:variant>
      <vt:variant>
        <vt:i4>0</vt:i4>
      </vt:variant>
      <vt:variant>
        <vt:i4>5</vt:i4>
      </vt:variant>
      <vt:variant>
        <vt:lpwstr/>
      </vt:variant>
      <vt:variant>
        <vt:lpwstr>_Toc73617120</vt:lpwstr>
      </vt:variant>
      <vt:variant>
        <vt:i4>1900599</vt:i4>
      </vt:variant>
      <vt:variant>
        <vt:i4>386</vt:i4>
      </vt:variant>
      <vt:variant>
        <vt:i4>0</vt:i4>
      </vt:variant>
      <vt:variant>
        <vt:i4>5</vt:i4>
      </vt:variant>
      <vt:variant>
        <vt:lpwstr/>
      </vt:variant>
      <vt:variant>
        <vt:lpwstr>_Toc73617119</vt:lpwstr>
      </vt:variant>
      <vt:variant>
        <vt:i4>1835063</vt:i4>
      </vt:variant>
      <vt:variant>
        <vt:i4>380</vt:i4>
      </vt:variant>
      <vt:variant>
        <vt:i4>0</vt:i4>
      </vt:variant>
      <vt:variant>
        <vt:i4>5</vt:i4>
      </vt:variant>
      <vt:variant>
        <vt:lpwstr/>
      </vt:variant>
      <vt:variant>
        <vt:lpwstr>_Toc73617118</vt:lpwstr>
      </vt:variant>
      <vt:variant>
        <vt:i4>1245239</vt:i4>
      </vt:variant>
      <vt:variant>
        <vt:i4>374</vt:i4>
      </vt:variant>
      <vt:variant>
        <vt:i4>0</vt:i4>
      </vt:variant>
      <vt:variant>
        <vt:i4>5</vt:i4>
      </vt:variant>
      <vt:variant>
        <vt:lpwstr/>
      </vt:variant>
      <vt:variant>
        <vt:lpwstr>_Toc73617117</vt:lpwstr>
      </vt:variant>
      <vt:variant>
        <vt:i4>1179703</vt:i4>
      </vt:variant>
      <vt:variant>
        <vt:i4>368</vt:i4>
      </vt:variant>
      <vt:variant>
        <vt:i4>0</vt:i4>
      </vt:variant>
      <vt:variant>
        <vt:i4>5</vt:i4>
      </vt:variant>
      <vt:variant>
        <vt:lpwstr/>
      </vt:variant>
      <vt:variant>
        <vt:lpwstr>_Toc73617116</vt:lpwstr>
      </vt:variant>
      <vt:variant>
        <vt:i4>1114167</vt:i4>
      </vt:variant>
      <vt:variant>
        <vt:i4>362</vt:i4>
      </vt:variant>
      <vt:variant>
        <vt:i4>0</vt:i4>
      </vt:variant>
      <vt:variant>
        <vt:i4>5</vt:i4>
      </vt:variant>
      <vt:variant>
        <vt:lpwstr/>
      </vt:variant>
      <vt:variant>
        <vt:lpwstr>_Toc73617115</vt:lpwstr>
      </vt:variant>
      <vt:variant>
        <vt:i4>1048631</vt:i4>
      </vt:variant>
      <vt:variant>
        <vt:i4>356</vt:i4>
      </vt:variant>
      <vt:variant>
        <vt:i4>0</vt:i4>
      </vt:variant>
      <vt:variant>
        <vt:i4>5</vt:i4>
      </vt:variant>
      <vt:variant>
        <vt:lpwstr/>
      </vt:variant>
      <vt:variant>
        <vt:lpwstr>_Toc73617114</vt:lpwstr>
      </vt:variant>
      <vt:variant>
        <vt:i4>1507383</vt:i4>
      </vt:variant>
      <vt:variant>
        <vt:i4>350</vt:i4>
      </vt:variant>
      <vt:variant>
        <vt:i4>0</vt:i4>
      </vt:variant>
      <vt:variant>
        <vt:i4>5</vt:i4>
      </vt:variant>
      <vt:variant>
        <vt:lpwstr/>
      </vt:variant>
      <vt:variant>
        <vt:lpwstr>_Toc73617113</vt:lpwstr>
      </vt:variant>
      <vt:variant>
        <vt:i4>1441847</vt:i4>
      </vt:variant>
      <vt:variant>
        <vt:i4>344</vt:i4>
      </vt:variant>
      <vt:variant>
        <vt:i4>0</vt:i4>
      </vt:variant>
      <vt:variant>
        <vt:i4>5</vt:i4>
      </vt:variant>
      <vt:variant>
        <vt:lpwstr/>
      </vt:variant>
      <vt:variant>
        <vt:lpwstr>_Toc73617112</vt:lpwstr>
      </vt:variant>
      <vt:variant>
        <vt:i4>1376311</vt:i4>
      </vt:variant>
      <vt:variant>
        <vt:i4>338</vt:i4>
      </vt:variant>
      <vt:variant>
        <vt:i4>0</vt:i4>
      </vt:variant>
      <vt:variant>
        <vt:i4>5</vt:i4>
      </vt:variant>
      <vt:variant>
        <vt:lpwstr/>
      </vt:variant>
      <vt:variant>
        <vt:lpwstr>_Toc73617111</vt:lpwstr>
      </vt:variant>
      <vt:variant>
        <vt:i4>1310775</vt:i4>
      </vt:variant>
      <vt:variant>
        <vt:i4>332</vt:i4>
      </vt:variant>
      <vt:variant>
        <vt:i4>0</vt:i4>
      </vt:variant>
      <vt:variant>
        <vt:i4>5</vt:i4>
      </vt:variant>
      <vt:variant>
        <vt:lpwstr/>
      </vt:variant>
      <vt:variant>
        <vt:lpwstr>_Toc73617110</vt:lpwstr>
      </vt:variant>
      <vt:variant>
        <vt:i4>1900598</vt:i4>
      </vt:variant>
      <vt:variant>
        <vt:i4>326</vt:i4>
      </vt:variant>
      <vt:variant>
        <vt:i4>0</vt:i4>
      </vt:variant>
      <vt:variant>
        <vt:i4>5</vt:i4>
      </vt:variant>
      <vt:variant>
        <vt:lpwstr/>
      </vt:variant>
      <vt:variant>
        <vt:lpwstr>_Toc73617109</vt:lpwstr>
      </vt:variant>
      <vt:variant>
        <vt:i4>1835062</vt:i4>
      </vt:variant>
      <vt:variant>
        <vt:i4>320</vt:i4>
      </vt:variant>
      <vt:variant>
        <vt:i4>0</vt:i4>
      </vt:variant>
      <vt:variant>
        <vt:i4>5</vt:i4>
      </vt:variant>
      <vt:variant>
        <vt:lpwstr/>
      </vt:variant>
      <vt:variant>
        <vt:lpwstr>_Toc73617108</vt:lpwstr>
      </vt:variant>
      <vt:variant>
        <vt:i4>1245238</vt:i4>
      </vt:variant>
      <vt:variant>
        <vt:i4>314</vt:i4>
      </vt:variant>
      <vt:variant>
        <vt:i4>0</vt:i4>
      </vt:variant>
      <vt:variant>
        <vt:i4>5</vt:i4>
      </vt:variant>
      <vt:variant>
        <vt:lpwstr/>
      </vt:variant>
      <vt:variant>
        <vt:lpwstr>_Toc73617107</vt:lpwstr>
      </vt:variant>
      <vt:variant>
        <vt:i4>1179702</vt:i4>
      </vt:variant>
      <vt:variant>
        <vt:i4>308</vt:i4>
      </vt:variant>
      <vt:variant>
        <vt:i4>0</vt:i4>
      </vt:variant>
      <vt:variant>
        <vt:i4>5</vt:i4>
      </vt:variant>
      <vt:variant>
        <vt:lpwstr/>
      </vt:variant>
      <vt:variant>
        <vt:lpwstr>_Toc73617106</vt:lpwstr>
      </vt:variant>
      <vt:variant>
        <vt:i4>1114166</vt:i4>
      </vt:variant>
      <vt:variant>
        <vt:i4>302</vt:i4>
      </vt:variant>
      <vt:variant>
        <vt:i4>0</vt:i4>
      </vt:variant>
      <vt:variant>
        <vt:i4>5</vt:i4>
      </vt:variant>
      <vt:variant>
        <vt:lpwstr/>
      </vt:variant>
      <vt:variant>
        <vt:lpwstr>_Toc73617105</vt:lpwstr>
      </vt:variant>
      <vt:variant>
        <vt:i4>1048630</vt:i4>
      </vt:variant>
      <vt:variant>
        <vt:i4>296</vt:i4>
      </vt:variant>
      <vt:variant>
        <vt:i4>0</vt:i4>
      </vt:variant>
      <vt:variant>
        <vt:i4>5</vt:i4>
      </vt:variant>
      <vt:variant>
        <vt:lpwstr/>
      </vt:variant>
      <vt:variant>
        <vt:lpwstr>_Toc73617104</vt:lpwstr>
      </vt:variant>
      <vt:variant>
        <vt:i4>1507382</vt:i4>
      </vt:variant>
      <vt:variant>
        <vt:i4>290</vt:i4>
      </vt:variant>
      <vt:variant>
        <vt:i4>0</vt:i4>
      </vt:variant>
      <vt:variant>
        <vt:i4>5</vt:i4>
      </vt:variant>
      <vt:variant>
        <vt:lpwstr/>
      </vt:variant>
      <vt:variant>
        <vt:lpwstr>_Toc73617103</vt:lpwstr>
      </vt:variant>
      <vt:variant>
        <vt:i4>1441846</vt:i4>
      </vt:variant>
      <vt:variant>
        <vt:i4>284</vt:i4>
      </vt:variant>
      <vt:variant>
        <vt:i4>0</vt:i4>
      </vt:variant>
      <vt:variant>
        <vt:i4>5</vt:i4>
      </vt:variant>
      <vt:variant>
        <vt:lpwstr/>
      </vt:variant>
      <vt:variant>
        <vt:lpwstr>_Toc73617102</vt:lpwstr>
      </vt:variant>
      <vt:variant>
        <vt:i4>1376310</vt:i4>
      </vt:variant>
      <vt:variant>
        <vt:i4>278</vt:i4>
      </vt:variant>
      <vt:variant>
        <vt:i4>0</vt:i4>
      </vt:variant>
      <vt:variant>
        <vt:i4>5</vt:i4>
      </vt:variant>
      <vt:variant>
        <vt:lpwstr/>
      </vt:variant>
      <vt:variant>
        <vt:lpwstr>_Toc73617101</vt:lpwstr>
      </vt:variant>
      <vt:variant>
        <vt:i4>1310774</vt:i4>
      </vt:variant>
      <vt:variant>
        <vt:i4>272</vt:i4>
      </vt:variant>
      <vt:variant>
        <vt:i4>0</vt:i4>
      </vt:variant>
      <vt:variant>
        <vt:i4>5</vt:i4>
      </vt:variant>
      <vt:variant>
        <vt:lpwstr/>
      </vt:variant>
      <vt:variant>
        <vt:lpwstr>_Toc73617100</vt:lpwstr>
      </vt:variant>
      <vt:variant>
        <vt:i4>1835071</vt:i4>
      </vt:variant>
      <vt:variant>
        <vt:i4>266</vt:i4>
      </vt:variant>
      <vt:variant>
        <vt:i4>0</vt:i4>
      </vt:variant>
      <vt:variant>
        <vt:i4>5</vt:i4>
      </vt:variant>
      <vt:variant>
        <vt:lpwstr/>
      </vt:variant>
      <vt:variant>
        <vt:lpwstr>_Toc73617099</vt:lpwstr>
      </vt:variant>
      <vt:variant>
        <vt:i4>1900607</vt:i4>
      </vt:variant>
      <vt:variant>
        <vt:i4>260</vt:i4>
      </vt:variant>
      <vt:variant>
        <vt:i4>0</vt:i4>
      </vt:variant>
      <vt:variant>
        <vt:i4>5</vt:i4>
      </vt:variant>
      <vt:variant>
        <vt:lpwstr/>
      </vt:variant>
      <vt:variant>
        <vt:lpwstr>_Toc73617098</vt:lpwstr>
      </vt:variant>
      <vt:variant>
        <vt:i4>1179711</vt:i4>
      </vt:variant>
      <vt:variant>
        <vt:i4>254</vt:i4>
      </vt:variant>
      <vt:variant>
        <vt:i4>0</vt:i4>
      </vt:variant>
      <vt:variant>
        <vt:i4>5</vt:i4>
      </vt:variant>
      <vt:variant>
        <vt:lpwstr/>
      </vt:variant>
      <vt:variant>
        <vt:lpwstr>_Toc73617097</vt:lpwstr>
      </vt:variant>
      <vt:variant>
        <vt:i4>1245247</vt:i4>
      </vt:variant>
      <vt:variant>
        <vt:i4>248</vt:i4>
      </vt:variant>
      <vt:variant>
        <vt:i4>0</vt:i4>
      </vt:variant>
      <vt:variant>
        <vt:i4>5</vt:i4>
      </vt:variant>
      <vt:variant>
        <vt:lpwstr/>
      </vt:variant>
      <vt:variant>
        <vt:lpwstr>_Toc73617096</vt:lpwstr>
      </vt:variant>
      <vt:variant>
        <vt:i4>1048639</vt:i4>
      </vt:variant>
      <vt:variant>
        <vt:i4>242</vt:i4>
      </vt:variant>
      <vt:variant>
        <vt:i4>0</vt:i4>
      </vt:variant>
      <vt:variant>
        <vt:i4>5</vt:i4>
      </vt:variant>
      <vt:variant>
        <vt:lpwstr/>
      </vt:variant>
      <vt:variant>
        <vt:lpwstr>_Toc73617095</vt:lpwstr>
      </vt:variant>
      <vt:variant>
        <vt:i4>1114175</vt:i4>
      </vt:variant>
      <vt:variant>
        <vt:i4>236</vt:i4>
      </vt:variant>
      <vt:variant>
        <vt:i4>0</vt:i4>
      </vt:variant>
      <vt:variant>
        <vt:i4>5</vt:i4>
      </vt:variant>
      <vt:variant>
        <vt:lpwstr/>
      </vt:variant>
      <vt:variant>
        <vt:lpwstr>_Toc73617094</vt:lpwstr>
      </vt:variant>
      <vt:variant>
        <vt:i4>1441855</vt:i4>
      </vt:variant>
      <vt:variant>
        <vt:i4>230</vt:i4>
      </vt:variant>
      <vt:variant>
        <vt:i4>0</vt:i4>
      </vt:variant>
      <vt:variant>
        <vt:i4>5</vt:i4>
      </vt:variant>
      <vt:variant>
        <vt:lpwstr/>
      </vt:variant>
      <vt:variant>
        <vt:lpwstr>_Toc73617093</vt:lpwstr>
      </vt:variant>
      <vt:variant>
        <vt:i4>1507391</vt:i4>
      </vt:variant>
      <vt:variant>
        <vt:i4>224</vt:i4>
      </vt:variant>
      <vt:variant>
        <vt:i4>0</vt:i4>
      </vt:variant>
      <vt:variant>
        <vt:i4>5</vt:i4>
      </vt:variant>
      <vt:variant>
        <vt:lpwstr/>
      </vt:variant>
      <vt:variant>
        <vt:lpwstr>_Toc73617092</vt:lpwstr>
      </vt:variant>
      <vt:variant>
        <vt:i4>1310783</vt:i4>
      </vt:variant>
      <vt:variant>
        <vt:i4>218</vt:i4>
      </vt:variant>
      <vt:variant>
        <vt:i4>0</vt:i4>
      </vt:variant>
      <vt:variant>
        <vt:i4>5</vt:i4>
      </vt:variant>
      <vt:variant>
        <vt:lpwstr/>
      </vt:variant>
      <vt:variant>
        <vt:lpwstr>_Toc73617091</vt:lpwstr>
      </vt:variant>
      <vt:variant>
        <vt:i4>1376319</vt:i4>
      </vt:variant>
      <vt:variant>
        <vt:i4>212</vt:i4>
      </vt:variant>
      <vt:variant>
        <vt:i4>0</vt:i4>
      </vt:variant>
      <vt:variant>
        <vt:i4>5</vt:i4>
      </vt:variant>
      <vt:variant>
        <vt:lpwstr/>
      </vt:variant>
      <vt:variant>
        <vt:lpwstr>_Toc73617090</vt:lpwstr>
      </vt:variant>
      <vt:variant>
        <vt:i4>1835070</vt:i4>
      </vt:variant>
      <vt:variant>
        <vt:i4>206</vt:i4>
      </vt:variant>
      <vt:variant>
        <vt:i4>0</vt:i4>
      </vt:variant>
      <vt:variant>
        <vt:i4>5</vt:i4>
      </vt:variant>
      <vt:variant>
        <vt:lpwstr/>
      </vt:variant>
      <vt:variant>
        <vt:lpwstr>_Toc73617089</vt:lpwstr>
      </vt:variant>
      <vt:variant>
        <vt:i4>1900606</vt:i4>
      </vt:variant>
      <vt:variant>
        <vt:i4>200</vt:i4>
      </vt:variant>
      <vt:variant>
        <vt:i4>0</vt:i4>
      </vt:variant>
      <vt:variant>
        <vt:i4>5</vt:i4>
      </vt:variant>
      <vt:variant>
        <vt:lpwstr/>
      </vt:variant>
      <vt:variant>
        <vt:lpwstr>_Toc73617088</vt:lpwstr>
      </vt:variant>
      <vt:variant>
        <vt:i4>1179710</vt:i4>
      </vt:variant>
      <vt:variant>
        <vt:i4>194</vt:i4>
      </vt:variant>
      <vt:variant>
        <vt:i4>0</vt:i4>
      </vt:variant>
      <vt:variant>
        <vt:i4>5</vt:i4>
      </vt:variant>
      <vt:variant>
        <vt:lpwstr/>
      </vt:variant>
      <vt:variant>
        <vt:lpwstr>_Toc73617087</vt:lpwstr>
      </vt:variant>
      <vt:variant>
        <vt:i4>1245246</vt:i4>
      </vt:variant>
      <vt:variant>
        <vt:i4>188</vt:i4>
      </vt:variant>
      <vt:variant>
        <vt:i4>0</vt:i4>
      </vt:variant>
      <vt:variant>
        <vt:i4>5</vt:i4>
      </vt:variant>
      <vt:variant>
        <vt:lpwstr/>
      </vt:variant>
      <vt:variant>
        <vt:lpwstr>_Toc73617086</vt:lpwstr>
      </vt:variant>
      <vt:variant>
        <vt:i4>1048638</vt:i4>
      </vt:variant>
      <vt:variant>
        <vt:i4>182</vt:i4>
      </vt:variant>
      <vt:variant>
        <vt:i4>0</vt:i4>
      </vt:variant>
      <vt:variant>
        <vt:i4>5</vt:i4>
      </vt:variant>
      <vt:variant>
        <vt:lpwstr/>
      </vt:variant>
      <vt:variant>
        <vt:lpwstr>_Toc73617085</vt:lpwstr>
      </vt:variant>
      <vt:variant>
        <vt:i4>1114174</vt:i4>
      </vt:variant>
      <vt:variant>
        <vt:i4>176</vt:i4>
      </vt:variant>
      <vt:variant>
        <vt:i4>0</vt:i4>
      </vt:variant>
      <vt:variant>
        <vt:i4>5</vt:i4>
      </vt:variant>
      <vt:variant>
        <vt:lpwstr/>
      </vt:variant>
      <vt:variant>
        <vt:lpwstr>_Toc73617084</vt:lpwstr>
      </vt:variant>
      <vt:variant>
        <vt:i4>1441854</vt:i4>
      </vt:variant>
      <vt:variant>
        <vt:i4>170</vt:i4>
      </vt:variant>
      <vt:variant>
        <vt:i4>0</vt:i4>
      </vt:variant>
      <vt:variant>
        <vt:i4>5</vt:i4>
      </vt:variant>
      <vt:variant>
        <vt:lpwstr/>
      </vt:variant>
      <vt:variant>
        <vt:lpwstr>_Toc73617083</vt:lpwstr>
      </vt:variant>
      <vt:variant>
        <vt:i4>1507390</vt:i4>
      </vt:variant>
      <vt:variant>
        <vt:i4>164</vt:i4>
      </vt:variant>
      <vt:variant>
        <vt:i4>0</vt:i4>
      </vt:variant>
      <vt:variant>
        <vt:i4>5</vt:i4>
      </vt:variant>
      <vt:variant>
        <vt:lpwstr/>
      </vt:variant>
      <vt:variant>
        <vt:lpwstr>_Toc73617082</vt:lpwstr>
      </vt:variant>
      <vt:variant>
        <vt:i4>1310782</vt:i4>
      </vt:variant>
      <vt:variant>
        <vt:i4>158</vt:i4>
      </vt:variant>
      <vt:variant>
        <vt:i4>0</vt:i4>
      </vt:variant>
      <vt:variant>
        <vt:i4>5</vt:i4>
      </vt:variant>
      <vt:variant>
        <vt:lpwstr/>
      </vt:variant>
      <vt:variant>
        <vt:lpwstr>_Toc73617081</vt:lpwstr>
      </vt:variant>
      <vt:variant>
        <vt:i4>1376318</vt:i4>
      </vt:variant>
      <vt:variant>
        <vt:i4>152</vt:i4>
      </vt:variant>
      <vt:variant>
        <vt:i4>0</vt:i4>
      </vt:variant>
      <vt:variant>
        <vt:i4>5</vt:i4>
      </vt:variant>
      <vt:variant>
        <vt:lpwstr/>
      </vt:variant>
      <vt:variant>
        <vt:lpwstr>_Toc73617080</vt:lpwstr>
      </vt:variant>
      <vt:variant>
        <vt:i4>1835057</vt:i4>
      </vt:variant>
      <vt:variant>
        <vt:i4>146</vt:i4>
      </vt:variant>
      <vt:variant>
        <vt:i4>0</vt:i4>
      </vt:variant>
      <vt:variant>
        <vt:i4>5</vt:i4>
      </vt:variant>
      <vt:variant>
        <vt:lpwstr/>
      </vt:variant>
      <vt:variant>
        <vt:lpwstr>_Toc73617079</vt:lpwstr>
      </vt:variant>
      <vt:variant>
        <vt:i4>1900593</vt:i4>
      </vt:variant>
      <vt:variant>
        <vt:i4>140</vt:i4>
      </vt:variant>
      <vt:variant>
        <vt:i4>0</vt:i4>
      </vt:variant>
      <vt:variant>
        <vt:i4>5</vt:i4>
      </vt:variant>
      <vt:variant>
        <vt:lpwstr/>
      </vt:variant>
      <vt:variant>
        <vt:lpwstr>_Toc73617078</vt:lpwstr>
      </vt:variant>
      <vt:variant>
        <vt:i4>1179697</vt:i4>
      </vt:variant>
      <vt:variant>
        <vt:i4>134</vt:i4>
      </vt:variant>
      <vt:variant>
        <vt:i4>0</vt:i4>
      </vt:variant>
      <vt:variant>
        <vt:i4>5</vt:i4>
      </vt:variant>
      <vt:variant>
        <vt:lpwstr/>
      </vt:variant>
      <vt:variant>
        <vt:lpwstr>_Toc73617077</vt:lpwstr>
      </vt:variant>
      <vt:variant>
        <vt:i4>1245233</vt:i4>
      </vt:variant>
      <vt:variant>
        <vt:i4>128</vt:i4>
      </vt:variant>
      <vt:variant>
        <vt:i4>0</vt:i4>
      </vt:variant>
      <vt:variant>
        <vt:i4>5</vt:i4>
      </vt:variant>
      <vt:variant>
        <vt:lpwstr/>
      </vt:variant>
      <vt:variant>
        <vt:lpwstr>_Toc73617076</vt:lpwstr>
      </vt:variant>
      <vt:variant>
        <vt:i4>1048625</vt:i4>
      </vt:variant>
      <vt:variant>
        <vt:i4>122</vt:i4>
      </vt:variant>
      <vt:variant>
        <vt:i4>0</vt:i4>
      </vt:variant>
      <vt:variant>
        <vt:i4>5</vt:i4>
      </vt:variant>
      <vt:variant>
        <vt:lpwstr/>
      </vt:variant>
      <vt:variant>
        <vt:lpwstr>_Toc73617075</vt:lpwstr>
      </vt:variant>
      <vt:variant>
        <vt:i4>1114161</vt:i4>
      </vt:variant>
      <vt:variant>
        <vt:i4>116</vt:i4>
      </vt:variant>
      <vt:variant>
        <vt:i4>0</vt:i4>
      </vt:variant>
      <vt:variant>
        <vt:i4>5</vt:i4>
      </vt:variant>
      <vt:variant>
        <vt:lpwstr/>
      </vt:variant>
      <vt:variant>
        <vt:lpwstr>_Toc73617074</vt:lpwstr>
      </vt:variant>
      <vt:variant>
        <vt:i4>1441841</vt:i4>
      </vt:variant>
      <vt:variant>
        <vt:i4>110</vt:i4>
      </vt:variant>
      <vt:variant>
        <vt:i4>0</vt:i4>
      </vt:variant>
      <vt:variant>
        <vt:i4>5</vt:i4>
      </vt:variant>
      <vt:variant>
        <vt:lpwstr/>
      </vt:variant>
      <vt:variant>
        <vt:lpwstr>_Toc73617073</vt:lpwstr>
      </vt:variant>
      <vt:variant>
        <vt:i4>1507377</vt:i4>
      </vt:variant>
      <vt:variant>
        <vt:i4>104</vt:i4>
      </vt:variant>
      <vt:variant>
        <vt:i4>0</vt:i4>
      </vt:variant>
      <vt:variant>
        <vt:i4>5</vt:i4>
      </vt:variant>
      <vt:variant>
        <vt:lpwstr/>
      </vt:variant>
      <vt:variant>
        <vt:lpwstr>_Toc73617072</vt:lpwstr>
      </vt:variant>
      <vt:variant>
        <vt:i4>1310769</vt:i4>
      </vt:variant>
      <vt:variant>
        <vt:i4>98</vt:i4>
      </vt:variant>
      <vt:variant>
        <vt:i4>0</vt:i4>
      </vt:variant>
      <vt:variant>
        <vt:i4>5</vt:i4>
      </vt:variant>
      <vt:variant>
        <vt:lpwstr/>
      </vt:variant>
      <vt:variant>
        <vt:lpwstr>_Toc73617071</vt:lpwstr>
      </vt:variant>
      <vt:variant>
        <vt:i4>1376305</vt:i4>
      </vt:variant>
      <vt:variant>
        <vt:i4>92</vt:i4>
      </vt:variant>
      <vt:variant>
        <vt:i4>0</vt:i4>
      </vt:variant>
      <vt:variant>
        <vt:i4>5</vt:i4>
      </vt:variant>
      <vt:variant>
        <vt:lpwstr/>
      </vt:variant>
      <vt:variant>
        <vt:lpwstr>_Toc73617070</vt:lpwstr>
      </vt:variant>
      <vt:variant>
        <vt:i4>1835056</vt:i4>
      </vt:variant>
      <vt:variant>
        <vt:i4>86</vt:i4>
      </vt:variant>
      <vt:variant>
        <vt:i4>0</vt:i4>
      </vt:variant>
      <vt:variant>
        <vt:i4>5</vt:i4>
      </vt:variant>
      <vt:variant>
        <vt:lpwstr/>
      </vt:variant>
      <vt:variant>
        <vt:lpwstr>_Toc73617069</vt:lpwstr>
      </vt:variant>
      <vt:variant>
        <vt:i4>1900592</vt:i4>
      </vt:variant>
      <vt:variant>
        <vt:i4>80</vt:i4>
      </vt:variant>
      <vt:variant>
        <vt:i4>0</vt:i4>
      </vt:variant>
      <vt:variant>
        <vt:i4>5</vt:i4>
      </vt:variant>
      <vt:variant>
        <vt:lpwstr/>
      </vt:variant>
      <vt:variant>
        <vt:lpwstr>_Toc73617068</vt:lpwstr>
      </vt:variant>
      <vt:variant>
        <vt:i4>1179696</vt:i4>
      </vt:variant>
      <vt:variant>
        <vt:i4>74</vt:i4>
      </vt:variant>
      <vt:variant>
        <vt:i4>0</vt:i4>
      </vt:variant>
      <vt:variant>
        <vt:i4>5</vt:i4>
      </vt:variant>
      <vt:variant>
        <vt:lpwstr/>
      </vt:variant>
      <vt:variant>
        <vt:lpwstr>_Toc73617067</vt:lpwstr>
      </vt:variant>
      <vt:variant>
        <vt:i4>1245232</vt:i4>
      </vt:variant>
      <vt:variant>
        <vt:i4>68</vt:i4>
      </vt:variant>
      <vt:variant>
        <vt:i4>0</vt:i4>
      </vt:variant>
      <vt:variant>
        <vt:i4>5</vt:i4>
      </vt:variant>
      <vt:variant>
        <vt:lpwstr/>
      </vt:variant>
      <vt:variant>
        <vt:lpwstr>_Toc73617066</vt:lpwstr>
      </vt:variant>
      <vt:variant>
        <vt:i4>1048624</vt:i4>
      </vt:variant>
      <vt:variant>
        <vt:i4>62</vt:i4>
      </vt:variant>
      <vt:variant>
        <vt:i4>0</vt:i4>
      </vt:variant>
      <vt:variant>
        <vt:i4>5</vt:i4>
      </vt:variant>
      <vt:variant>
        <vt:lpwstr/>
      </vt:variant>
      <vt:variant>
        <vt:lpwstr>_Toc73617065</vt:lpwstr>
      </vt:variant>
      <vt:variant>
        <vt:i4>1114160</vt:i4>
      </vt:variant>
      <vt:variant>
        <vt:i4>56</vt:i4>
      </vt:variant>
      <vt:variant>
        <vt:i4>0</vt:i4>
      </vt:variant>
      <vt:variant>
        <vt:i4>5</vt:i4>
      </vt:variant>
      <vt:variant>
        <vt:lpwstr/>
      </vt:variant>
      <vt:variant>
        <vt:lpwstr>_Toc73617064</vt:lpwstr>
      </vt:variant>
      <vt:variant>
        <vt:i4>1441840</vt:i4>
      </vt:variant>
      <vt:variant>
        <vt:i4>50</vt:i4>
      </vt:variant>
      <vt:variant>
        <vt:i4>0</vt:i4>
      </vt:variant>
      <vt:variant>
        <vt:i4>5</vt:i4>
      </vt:variant>
      <vt:variant>
        <vt:lpwstr/>
      </vt:variant>
      <vt:variant>
        <vt:lpwstr>_Toc73617063</vt:lpwstr>
      </vt:variant>
      <vt:variant>
        <vt:i4>1507376</vt:i4>
      </vt:variant>
      <vt:variant>
        <vt:i4>44</vt:i4>
      </vt:variant>
      <vt:variant>
        <vt:i4>0</vt:i4>
      </vt:variant>
      <vt:variant>
        <vt:i4>5</vt:i4>
      </vt:variant>
      <vt:variant>
        <vt:lpwstr/>
      </vt:variant>
      <vt:variant>
        <vt:lpwstr>_Toc73617062</vt:lpwstr>
      </vt:variant>
      <vt:variant>
        <vt:i4>1310768</vt:i4>
      </vt:variant>
      <vt:variant>
        <vt:i4>38</vt:i4>
      </vt:variant>
      <vt:variant>
        <vt:i4>0</vt:i4>
      </vt:variant>
      <vt:variant>
        <vt:i4>5</vt:i4>
      </vt:variant>
      <vt:variant>
        <vt:lpwstr/>
      </vt:variant>
      <vt:variant>
        <vt:lpwstr>_Toc73617061</vt:lpwstr>
      </vt:variant>
      <vt:variant>
        <vt:i4>1376304</vt:i4>
      </vt:variant>
      <vt:variant>
        <vt:i4>32</vt:i4>
      </vt:variant>
      <vt:variant>
        <vt:i4>0</vt:i4>
      </vt:variant>
      <vt:variant>
        <vt:i4>5</vt:i4>
      </vt:variant>
      <vt:variant>
        <vt:lpwstr/>
      </vt:variant>
      <vt:variant>
        <vt:lpwstr>_Toc73617060</vt:lpwstr>
      </vt:variant>
      <vt:variant>
        <vt:i4>1835059</vt:i4>
      </vt:variant>
      <vt:variant>
        <vt:i4>26</vt:i4>
      </vt:variant>
      <vt:variant>
        <vt:i4>0</vt:i4>
      </vt:variant>
      <vt:variant>
        <vt:i4>5</vt:i4>
      </vt:variant>
      <vt:variant>
        <vt:lpwstr/>
      </vt:variant>
      <vt:variant>
        <vt:lpwstr>_Toc73617059</vt:lpwstr>
      </vt:variant>
      <vt:variant>
        <vt:i4>1900595</vt:i4>
      </vt:variant>
      <vt:variant>
        <vt:i4>20</vt:i4>
      </vt:variant>
      <vt:variant>
        <vt:i4>0</vt:i4>
      </vt:variant>
      <vt:variant>
        <vt:i4>5</vt:i4>
      </vt:variant>
      <vt:variant>
        <vt:lpwstr/>
      </vt:variant>
      <vt:variant>
        <vt:lpwstr>_Toc73617058</vt:lpwstr>
      </vt:variant>
      <vt:variant>
        <vt:i4>1179699</vt:i4>
      </vt:variant>
      <vt:variant>
        <vt:i4>14</vt:i4>
      </vt:variant>
      <vt:variant>
        <vt:i4>0</vt:i4>
      </vt:variant>
      <vt:variant>
        <vt:i4>5</vt:i4>
      </vt:variant>
      <vt:variant>
        <vt:lpwstr/>
      </vt:variant>
      <vt:variant>
        <vt:lpwstr>_Toc73617057</vt:lpwstr>
      </vt:variant>
      <vt:variant>
        <vt:i4>1245235</vt:i4>
      </vt:variant>
      <vt:variant>
        <vt:i4>8</vt:i4>
      </vt:variant>
      <vt:variant>
        <vt:i4>0</vt:i4>
      </vt:variant>
      <vt:variant>
        <vt:i4>5</vt:i4>
      </vt:variant>
      <vt:variant>
        <vt:lpwstr/>
      </vt:variant>
      <vt:variant>
        <vt:lpwstr>_Toc73617056</vt:lpwstr>
      </vt:variant>
      <vt:variant>
        <vt:i4>1048627</vt:i4>
      </vt:variant>
      <vt:variant>
        <vt:i4>2</vt:i4>
      </vt:variant>
      <vt:variant>
        <vt:i4>0</vt:i4>
      </vt:variant>
      <vt:variant>
        <vt:i4>5</vt:i4>
      </vt:variant>
      <vt:variant>
        <vt:lpwstr/>
      </vt:variant>
      <vt:variant>
        <vt:lpwstr>_Toc73617055</vt:lpwstr>
      </vt:variant>
      <vt:variant>
        <vt:i4>6750236</vt:i4>
      </vt:variant>
      <vt:variant>
        <vt:i4>1119138</vt:i4>
      </vt:variant>
      <vt:variant>
        <vt:i4>1211</vt:i4>
      </vt:variant>
      <vt:variant>
        <vt:i4>1</vt:i4>
      </vt:variant>
      <vt:variant>
        <vt:lpwstr>http://dokipedia.ru/sites/default/files/doc_files/515/550/8/files/image3.emf.jpg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dc:title>
  <dc:creator>LUPPOV</dc:creator>
  <cp:lastModifiedBy>admin</cp:lastModifiedBy>
  <cp:revision>178</cp:revision>
  <cp:lastPrinted>2022-09-01T06:52:00Z</cp:lastPrinted>
  <dcterms:created xsi:type="dcterms:W3CDTF">2022-03-05T12:28:00Z</dcterms:created>
  <dcterms:modified xsi:type="dcterms:W3CDTF">2024-11-24T06:08:00Z</dcterms:modified>
</cp:coreProperties>
</file>